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BDD" w:rsidRPr="003B198F" w:rsidRDefault="003B7BDD" w:rsidP="003B7BDD">
      <w:pPr>
        <w:snapToGrid w:val="0"/>
        <w:contextualSpacing/>
        <w:jc w:val="center"/>
        <w:rPr>
          <w:rFonts w:ascii="Impact" w:hAnsi="Impact"/>
          <w:bCs/>
          <w:color w:val="000000"/>
          <w:spacing w:val="20"/>
          <w:sz w:val="40"/>
          <w:szCs w:val="40"/>
        </w:rPr>
      </w:pPr>
      <w:r w:rsidRPr="003B198F">
        <w:rPr>
          <w:noProof/>
          <w:color w:val="002060"/>
          <w:sz w:val="96"/>
          <w:szCs w:val="96"/>
          <w:lang w:eastAsia="ru-RU"/>
        </w:rPr>
        <w:drawing>
          <wp:inline distT="0" distB="0" distL="0" distR="0">
            <wp:extent cx="1004570" cy="564515"/>
            <wp:effectExtent l="19050" t="0" r="5080" b="0"/>
            <wp:docPr id="3"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Сергей\AppData\Local\Microsoft\Windows\INetCache\Content.Word\Лейбл.jpg"/>
                    <pic:cNvPicPr>
                      <a:picLocks noChangeAspect="1" noChangeArrowheads="1"/>
                    </pic:cNvPicPr>
                  </pic:nvPicPr>
                  <pic:blipFill>
                    <a:blip r:embed="rId8" cstate="print"/>
                    <a:srcRect l="35986" r="33946" b="90474"/>
                    <a:stretch>
                      <a:fillRect/>
                    </a:stretch>
                  </pic:blipFill>
                  <pic:spPr bwMode="auto">
                    <a:xfrm>
                      <a:off x="0" y="0"/>
                      <a:ext cx="1004570" cy="564515"/>
                    </a:xfrm>
                    <a:prstGeom prst="rect">
                      <a:avLst/>
                    </a:prstGeom>
                    <a:noFill/>
                    <a:ln w="9525">
                      <a:noFill/>
                      <a:miter lim="800000"/>
                      <a:headEnd/>
                      <a:tailEnd/>
                    </a:ln>
                  </pic:spPr>
                </pic:pic>
              </a:graphicData>
            </a:graphic>
          </wp:inline>
        </w:drawing>
      </w:r>
    </w:p>
    <w:p w:rsidR="003B7BDD" w:rsidRPr="003B198F" w:rsidRDefault="003B7BDD" w:rsidP="003B7BDD">
      <w:pPr>
        <w:spacing w:before="240"/>
        <w:jc w:val="center"/>
        <w:rPr>
          <w:rFonts w:ascii="Century Gothic" w:hAnsi="Century Gothic"/>
          <w:b/>
          <w:sz w:val="14"/>
          <w:szCs w:val="14"/>
        </w:rPr>
      </w:pPr>
      <w:r w:rsidRPr="003B198F">
        <w:rPr>
          <w:rFonts w:ascii="Century Gothic" w:hAnsi="Century Gothic"/>
          <w:b/>
          <w:color w:val="002060"/>
          <w:sz w:val="14"/>
          <w:szCs w:val="14"/>
        </w:rPr>
        <w:t>ООО «ПРОЕКТНО-СТРОИТЕЛЬНАЯ КОМПАНИЯ»</w:t>
      </w:r>
    </w:p>
    <w:p w:rsidR="003B7BDD" w:rsidRPr="003B198F" w:rsidRDefault="003B7BDD" w:rsidP="003B7BDD">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3B7BDD" w:rsidRPr="003B198F" w:rsidRDefault="003B7BDD" w:rsidP="003B7BDD">
      <w:pPr>
        <w:snapToGrid w:val="0"/>
        <w:contextualSpacing/>
        <w:jc w:val="center"/>
        <w:rPr>
          <w:rFonts w:ascii="Impact" w:hAnsi="Impact"/>
          <w:bCs/>
          <w:color w:val="000000" w:themeColor="text1"/>
          <w:spacing w:val="20"/>
          <w:sz w:val="56"/>
          <w:szCs w:val="56"/>
        </w:rPr>
      </w:pPr>
    </w:p>
    <w:p w:rsidR="00A14440" w:rsidRPr="003B198F" w:rsidRDefault="00A14440" w:rsidP="00506E09">
      <w:pPr>
        <w:ind w:firstLine="709"/>
        <w:contextualSpacing/>
      </w:pPr>
    </w:p>
    <w:p w:rsidR="00A14440" w:rsidRPr="003B198F" w:rsidRDefault="00A14440" w:rsidP="00506E09">
      <w:pPr>
        <w:ind w:firstLine="709"/>
        <w:contextualSpacing/>
        <w:jc w:val="center"/>
      </w:pPr>
    </w:p>
    <w:p w:rsidR="00A14440" w:rsidRPr="003B198F" w:rsidRDefault="00A14440" w:rsidP="00506E09">
      <w:pPr>
        <w:ind w:firstLine="709"/>
        <w:contextualSpacing/>
        <w:jc w:val="center"/>
        <w:rPr>
          <w:rFonts w:eastAsia="Arial" w:cs="Arial"/>
          <w:b/>
          <w:bCs/>
        </w:rPr>
      </w:pPr>
    </w:p>
    <w:p w:rsidR="000B517A" w:rsidRPr="003B198F" w:rsidRDefault="000B517A" w:rsidP="00506E09">
      <w:pPr>
        <w:ind w:firstLine="709"/>
        <w:contextualSpacing/>
        <w:jc w:val="center"/>
        <w:rPr>
          <w:rFonts w:eastAsia="Arial" w:cs="Arial"/>
          <w:b/>
          <w:bCs/>
        </w:rPr>
      </w:pPr>
    </w:p>
    <w:p w:rsidR="00D36463" w:rsidRPr="003B198F" w:rsidRDefault="00D36463" w:rsidP="00506E09">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8B1504" w:rsidRDefault="008B1504" w:rsidP="001979D7">
      <w:pPr>
        <w:ind w:firstLine="709"/>
        <w:contextualSpacing/>
        <w:jc w:val="center"/>
        <w:rPr>
          <w:b/>
          <w:sz w:val="32"/>
          <w:szCs w:val="32"/>
        </w:rPr>
      </w:pPr>
      <w:r>
        <w:rPr>
          <w:b/>
          <w:sz w:val="32"/>
          <w:szCs w:val="32"/>
        </w:rPr>
        <w:t xml:space="preserve">Внесение изменений </w:t>
      </w:r>
      <w:proofErr w:type="gramStart"/>
      <w:r>
        <w:rPr>
          <w:b/>
          <w:sz w:val="32"/>
          <w:szCs w:val="32"/>
        </w:rPr>
        <w:t>в</w:t>
      </w:r>
      <w:proofErr w:type="gramEnd"/>
    </w:p>
    <w:p w:rsidR="003457BB" w:rsidRPr="00893825" w:rsidRDefault="003457BB" w:rsidP="001979D7">
      <w:pPr>
        <w:ind w:firstLine="709"/>
        <w:contextualSpacing/>
        <w:jc w:val="center"/>
        <w:rPr>
          <w:b/>
          <w:sz w:val="32"/>
          <w:szCs w:val="32"/>
        </w:rPr>
      </w:pPr>
      <w:r w:rsidRPr="00893825">
        <w:rPr>
          <w:b/>
          <w:sz w:val="32"/>
          <w:szCs w:val="32"/>
        </w:rPr>
        <w:t>ПРАВИЛА ЗЕМЛЕПОЛЬЗОВАНИЯ И ЗАСТРОЙКИ</w:t>
      </w:r>
    </w:p>
    <w:p w:rsidR="003457BB" w:rsidRPr="009F53BB" w:rsidRDefault="001979D7" w:rsidP="001979D7">
      <w:pPr>
        <w:ind w:firstLine="709"/>
        <w:contextualSpacing/>
        <w:jc w:val="center"/>
        <w:rPr>
          <w:b/>
          <w:sz w:val="32"/>
          <w:szCs w:val="32"/>
        </w:rPr>
      </w:pPr>
      <w:r>
        <w:rPr>
          <w:b/>
          <w:sz w:val="32"/>
          <w:szCs w:val="32"/>
        </w:rPr>
        <w:t xml:space="preserve">сельское поселение «Деревня </w:t>
      </w:r>
      <w:r w:rsidR="003A1420">
        <w:rPr>
          <w:b/>
          <w:sz w:val="32"/>
          <w:szCs w:val="32"/>
        </w:rPr>
        <w:t>Стайки</w:t>
      </w:r>
      <w:r>
        <w:rPr>
          <w:b/>
          <w:sz w:val="32"/>
          <w:szCs w:val="32"/>
        </w:rPr>
        <w:t>» Спас-Деменского района Калужской области</w:t>
      </w: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center"/>
        <w:rPr>
          <w:b/>
        </w:rPr>
      </w:pPr>
    </w:p>
    <w:p w:rsidR="00A927BB" w:rsidRPr="003B198F" w:rsidRDefault="00A927BB" w:rsidP="00506E09">
      <w:pPr>
        <w:ind w:firstLine="709"/>
        <w:contextualSpacing/>
        <w:jc w:val="both"/>
        <w:rPr>
          <w:b/>
        </w:rPr>
      </w:pPr>
    </w:p>
    <w:p w:rsidR="00596440" w:rsidRDefault="00596440" w:rsidP="00596440">
      <w:pPr>
        <w:widowControl w:val="0"/>
        <w:autoSpaceDE w:val="0"/>
        <w:autoSpaceDN w:val="0"/>
        <w:adjustRightInd w:val="0"/>
        <w:jc w:val="center"/>
        <w:rPr>
          <w:b/>
          <w:sz w:val="26"/>
          <w:szCs w:val="26"/>
          <w:u w:val="single"/>
        </w:rPr>
      </w:pPr>
      <w:r>
        <w:rPr>
          <w:b/>
          <w:sz w:val="26"/>
          <w:szCs w:val="26"/>
          <w:u w:val="single"/>
        </w:rPr>
        <w:t>Утвержден решением Районного Собрания муниципального района «Спас-Деменский район» Калужской области от 31.07.2009г. №490</w:t>
      </w:r>
    </w:p>
    <w:p w:rsidR="00596440" w:rsidRDefault="00596440" w:rsidP="00596440">
      <w:pPr>
        <w:widowControl w:val="0"/>
        <w:autoSpaceDE w:val="0"/>
        <w:autoSpaceDN w:val="0"/>
        <w:adjustRightInd w:val="0"/>
        <w:jc w:val="center"/>
        <w:rPr>
          <w:sz w:val="26"/>
          <w:szCs w:val="26"/>
        </w:rPr>
      </w:pPr>
    </w:p>
    <w:p w:rsidR="00596440" w:rsidRDefault="00596440" w:rsidP="00596440">
      <w:pPr>
        <w:widowControl w:val="0"/>
        <w:autoSpaceDE w:val="0"/>
        <w:autoSpaceDN w:val="0"/>
        <w:adjustRightInd w:val="0"/>
        <w:jc w:val="center"/>
        <w:rPr>
          <w:sz w:val="26"/>
          <w:szCs w:val="26"/>
        </w:rPr>
      </w:pPr>
      <w:r>
        <w:rPr>
          <w:sz w:val="26"/>
          <w:szCs w:val="26"/>
        </w:rPr>
        <w:t>(В ред.: Решение Сельской Думы от 26.12.2016г. №67;</w:t>
      </w:r>
    </w:p>
    <w:p w:rsidR="00596440" w:rsidRDefault="00596440" w:rsidP="00596440">
      <w:pPr>
        <w:widowControl w:val="0"/>
        <w:autoSpaceDE w:val="0"/>
        <w:autoSpaceDN w:val="0"/>
        <w:adjustRightInd w:val="0"/>
        <w:jc w:val="center"/>
        <w:rPr>
          <w:sz w:val="26"/>
          <w:szCs w:val="26"/>
        </w:rPr>
      </w:pPr>
      <w:r>
        <w:rPr>
          <w:sz w:val="26"/>
          <w:szCs w:val="26"/>
        </w:rPr>
        <w:t>В ред.: Решение Районного Собрания от 26.12.2020года №29</w:t>
      </w:r>
    </w:p>
    <w:p w:rsidR="00596440" w:rsidRDefault="00596440" w:rsidP="00596440">
      <w:pPr>
        <w:widowControl w:val="0"/>
        <w:autoSpaceDE w:val="0"/>
        <w:autoSpaceDN w:val="0"/>
        <w:adjustRightInd w:val="0"/>
        <w:jc w:val="center"/>
        <w:rPr>
          <w:sz w:val="26"/>
          <w:szCs w:val="26"/>
        </w:rPr>
      </w:pPr>
      <w:proofErr w:type="gramStart"/>
      <w:r>
        <w:rPr>
          <w:sz w:val="26"/>
          <w:szCs w:val="26"/>
        </w:rPr>
        <w:t>В ред.: Решение Районного Собрания от 27.05.2022года №136)</w:t>
      </w:r>
      <w:proofErr w:type="gramEnd"/>
    </w:p>
    <w:p w:rsidR="00A927BB" w:rsidRPr="003B198F" w:rsidRDefault="00A927BB" w:rsidP="00506E09">
      <w:pPr>
        <w:ind w:firstLine="709"/>
        <w:contextualSpacing/>
        <w:jc w:val="both"/>
        <w:rPr>
          <w:b/>
        </w:rPr>
      </w:pPr>
    </w:p>
    <w:p w:rsidR="00A927BB" w:rsidRPr="003B198F" w:rsidRDefault="006F4B58" w:rsidP="00506E09">
      <w:pPr>
        <w:ind w:firstLine="709"/>
        <w:contextualSpacing/>
        <w:jc w:val="both"/>
        <w:rPr>
          <w:b/>
          <w:i/>
        </w:rPr>
      </w:pPr>
      <w:r>
        <w:rPr>
          <w:b/>
          <w:i/>
        </w:rPr>
        <w:t xml:space="preserve"> </w:t>
      </w: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both"/>
        <w:rPr>
          <w:b/>
        </w:rPr>
      </w:pPr>
    </w:p>
    <w:p w:rsidR="00A927BB" w:rsidRPr="003B198F" w:rsidRDefault="00A927BB"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p w:rsidR="00A927BB" w:rsidRDefault="00A927BB" w:rsidP="00506E09">
      <w:pPr>
        <w:ind w:firstLine="709"/>
        <w:contextualSpacing/>
        <w:jc w:val="center"/>
        <w:rPr>
          <w:b/>
        </w:rPr>
      </w:pPr>
    </w:p>
    <w:p w:rsidR="006F4B58" w:rsidRDefault="006F4B58" w:rsidP="00506E09">
      <w:pPr>
        <w:ind w:firstLine="709"/>
        <w:contextualSpacing/>
        <w:jc w:val="center"/>
        <w:rPr>
          <w:b/>
        </w:rPr>
      </w:pPr>
    </w:p>
    <w:p w:rsidR="006F4B58" w:rsidRDefault="006F4B58" w:rsidP="00506E09">
      <w:pPr>
        <w:ind w:firstLine="709"/>
        <w:contextualSpacing/>
        <w:jc w:val="center"/>
        <w:rPr>
          <w:b/>
        </w:rPr>
      </w:pPr>
    </w:p>
    <w:p w:rsidR="006F4B58" w:rsidRPr="003B198F" w:rsidRDefault="006F4B58" w:rsidP="00506E09">
      <w:pPr>
        <w:ind w:firstLine="709"/>
        <w:contextualSpacing/>
        <w:jc w:val="center"/>
        <w:rPr>
          <w:b/>
        </w:rPr>
      </w:pPr>
    </w:p>
    <w:p w:rsidR="00980FF7" w:rsidRPr="003B198F" w:rsidRDefault="00980FF7" w:rsidP="00506E09">
      <w:pPr>
        <w:ind w:firstLine="709"/>
        <w:contextualSpacing/>
        <w:jc w:val="center"/>
        <w:rPr>
          <w:b/>
        </w:rPr>
      </w:pPr>
    </w:p>
    <w:p w:rsidR="00980FF7" w:rsidRDefault="00980FF7" w:rsidP="00506E09">
      <w:pPr>
        <w:ind w:firstLine="709"/>
        <w:contextualSpacing/>
        <w:jc w:val="center"/>
        <w:rPr>
          <w:b/>
        </w:rPr>
      </w:pPr>
    </w:p>
    <w:p w:rsidR="00A927BB" w:rsidRPr="003B198F" w:rsidRDefault="00A927BB" w:rsidP="00506E09">
      <w:pPr>
        <w:ind w:firstLine="709"/>
        <w:contextualSpacing/>
        <w:jc w:val="center"/>
        <w:rPr>
          <w:b/>
        </w:rPr>
      </w:pPr>
    </w:p>
    <w:p w:rsidR="000F3F55" w:rsidRPr="003B198F" w:rsidRDefault="001979D7" w:rsidP="00506E09">
      <w:pPr>
        <w:ind w:firstLine="709"/>
        <w:contextualSpacing/>
        <w:jc w:val="center"/>
        <w:rPr>
          <w:b/>
        </w:rPr>
      </w:pPr>
      <w:r>
        <w:rPr>
          <w:b/>
        </w:rPr>
        <w:t>2021</w:t>
      </w:r>
    </w:p>
    <w:p w:rsidR="00B258B5" w:rsidRPr="003B198F" w:rsidRDefault="00B258B5" w:rsidP="00506E09">
      <w:pPr>
        <w:ind w:firstLine="709"/>
        <w:contextualSpacing/>
        <w:jc w:val="center"/>
        <w:rPr>
          <w:b/>
          <w:caps/>
        </w:rPr>
      </w:pPr>
    </w:p>
    <w:p w:rsidR="006F4B58" w:rsidRDefault="006F4B58" w:rsidP="003B7BDD">
      <w:pPr>
        <w:spacing w:line="276" w:lineRule="auto"/>
        <w:contextualSpacing/>
        <w:jc w:val="center"/>
        <w:rPr>
          <w:b/>
          <w:caps/>
          <w:color w:val="000000" w:themeColor="text1"/>
          <w:sz w:val="28"/>
          <w:szCs w:val="28"/>
        </w:rPr>
      </w:pPr>
    </w:p>
    <w:p w:rsidR="003B7BDD" w:rsidRPr="003B198F" w:rsidRDefault="006F4B58" w:rsidP="003B7BDD">
      <w:pPr>
        <w:spacing w:line="276" w:lineRule="auto"/>
        <w:contextualSpacing/>
        <w:jc w:val="center"/>
        <w:rPr>
          <w:b/>
          <w:caps/>
          <w:color w:val="000000"/>
        </w:rPr>
      </w:pPr>
      <w:r>
        <w:rPr>
          <w:b/>
          <w:caps/>
          <w:color w:val="000000" w:themeColor="text1"/>
          <w:sz w:val="28"/>
          <w:szCs w:val="28"/>
        </w:rPr>
        <w:t xml:space="preserve"> </w:t>
      </w:r>
      <w:r w:rsidR="003B7BDD" w:rsidRPr="003B198F">
        <w:rPr>
          <w:b/>
          <w:caps/>
          <w:color w:val="000000"/>
        </w:rPr>
        <w:t>Общество с ограниченной ответственностью</w:t>
      </w:r>
    </w:p>
    <w:p w:rsidR="003B7BDD" w:rsidRPr="003B198F" w:rsidRDefault="006F4B58" w:rsidP="003B7BDD">
      <w:pPr>
        <w:snapToGrid w:val="0"/>
        <w:spacing w:line="276" w:lineRule="auto"/>
        <w:contextualSpacing/>
        <w:jc w:val="center"/>
        <w:rPr>
          <w:b/>
          <w:caps/>
          <w:color w:val="000000"/>
        </w:rPr>
      </w:pPr>
      <w:r>
        <w:rPr>
          <w:b/>
          <w:caps/>
          <w:color w:val="000000"/>
        </w:rPr>
        <w:t xml:space="preserve"> </w:t>
      </w:r>
      <w:r w:rsidR="003B7BDD" w:rsidRPr="003B198F">
        <w:rPr>
          <w:b/>
          <w:caps/>
          <w:color w:val="000000"/>
        </w:rPr>
        <w:t>«Проектно-строительная компания»</w:t>
      </w:r>
    </w:p>
    <w:p w:rsidR="003B7BDD" w:rsidRPr="003B198F" w:rsidRDefault="003B7BDD" w:rsidP="003B7BDD">
      <w:pPr>
        <w:snapToGrid w:val="0"/>
        <w:spacing w:line="276" w:lineRule="auto"/>
        <w:contextualSpacing/>
        <w:jc w:val="center"/>
        <w:rPr>
          <w:b/>
          <w:caps/>
          <w:color w:val="000000"/>
        </w:rPr>
      </w:pPr>
      <w:r w:rsidRPr="003B198F">
        <w:rPr>
          <w:b/>
          <w:caps/>
          <w:color w:val="000000"/>
        </w:rPr>
        <w:t>«РУСПРОЕКТ»</w:t>
      </w:r>
    </w:p>
    <w:p w:rsidR="00A14440" w:rsidRPr="003B198F" w:rsidRDefault="00A14440" w:rsidP="00506E09">
      <w:pPr>
        <w:ind w:firstLine="709"/>
        <w:contextualSpacing/>
      </w:pPr>
    </w:p>
    <w:p w:rsidR="00A14440" w:rsidRPr="003B198F" w:rsidRDefault="00A14440" w:rsidP="00506E09">
      <w:pPr>
        <w:ind w:firstLine="709"/>
        <w:contextualSpacing/>
      </w:pPr>
    </w:p>
    <w:p w:rsidR="00A14440" w:rsidRPr="003B198F" w:rsidRDefault="00A14440" w:rsidP="00506E09">
      <w:pPr>
        <w:ind w:firstLine="709"/>
        <w:contextualSpacing/>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0F3F55" w:rsidRPr="003B198F" w:rsidRDefault="000F3F55" w:rsidP="00506E09">
      <w:pPr>
        <w:ind w:firstLine="709"/>
        <w:contextualSpacing/>
        <w:jc w:val="center"/>
        <w:rPr>
          <w:rFonts w:eastAsia="Arial" w:cs="Arial"/>
          <w:b/>
          <w:bCs/>
        </w:rPr>
      </w:pPr>
    </w:p>
    <w:p w:rsidR="003B7BDD" w:rsidRPr="003B198F" w:rsidRDefault="003B7BDD" w:rsidP="003B7BDD">
      <w:pPr>
        <w:ind w:firstLine="709"/>
        <w:contextualSpacing/>
        <w:jc w:val="center"/>
        <w:rPr>
          <w:rFonts w:eastAsia="Arial" w:cs="Arial"/>
          <w:b/>
          <w:bCs/>
        </w:rPr>
      </w:pPr>
    </w:p>
    <w:p w:rsidR="003457BB" w:rsidRPr="00893825" w:rsidRDefault="003457BB" w:rsidP="003457BB">
      <w:pPr>
        <w:ind w:firstLine="709"/>
        <w:contextualSpacing/>
        <w:jc w:val="center"/>
        <w:rPr>
          <w:sz w:val="28"/>
          <w:szCs w:val="28"/>
        </w:rPr>
      </w:pPr>
      <w:r w:rsidRPr="00893825">
        <w:rPr>
          <w:b/>
          <w:sz w:val="28"/>
          <w:szCs w:val="28"/>
        </w:rPr>
        <w:t>Заказчик:</w:t>
      </w:r>
      <w:r w:rsidRPr="00893825">
        <w:rPr>
          <w:sz w:val="28"/>
          <w:szCs w:val="28"/>
        </w:rPr>
        <w:t xml:space="preserve"> </w:t>
      </w:r>
      <w:r w:rsidRPr="009F53BB">
        <w:rPr>
          <w:sz w:val="28"/>
          <w:szCs w:val="28"/>
        </w:rPr>
        <w:t xml:space="preserve">Администрация муниципального образования </w:t>
      </w:r>
      <w:r w:rsidR="001979D7">
        <w:rPr>
          <w:sz w:val="28"/>
          <w:szCs w:val="28"/>
        </w:rPr>
        <w:t>Спас-Деменский</w:t>
      </w:r>
      <w:r w:rsidRPr="009F53BB">
        <w:rPr>
          <w:sz w:val="28"/>
          <w:szCs w:val="28"/>
        </w:rPr>
        <w:t xml:space="preserve"> район</w:t>
      </w: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rFonts w:eastAsia="Arial" w:cs="Arial"/>
          <w:b/>
          <w:bCs/>
        </w:rPr>
      </w:pPr>
    </w:p>
    <w:p w:rsidR="003457BB" w:rsidRPr="00893825" w:rsidRDefault="003457BB" w:rsidP="003457BB">
      <w:pPr>
        <w:ind w:firstLine="709"/>
        <w:contextualSpacing/>
        <w:jc w:val="center"/>
        <w:rPr>
          <w:b/>
          <w:lang w:eastAsia="ru-RU"/>
        </w:rPr>
      </w:pPr>
    </w:p>
    <w:p w:rsidR="001979D7" w:rsidRDefault="001979D7" w:rsidP="001979D7">
      <w:pPr>
        <w:ind w:firstLine="709"/>
        <w:contextualSpacing/>
        <w:jc w:val="center"/>
        <w:rPr>
          <w:b/>
          <w:sz w:val="32"/>
          <w:szCs w:val="32"/>
        </w:rPr>
      </w:pPr>
      <w:r>
        <w:rPr>
          <w:b/>
          <w:sz w:val="32"/>
          <w:szCs w:val="32"/>
        </w:rPr>
        <w:t xml:space="preserve">Внесение изменений </w:t>
      </w:r>
      <w:proofErr w:type="gramStart"/>
      <w:r>
        <w:rPr>
          <w:b/>
          <w:sz w:val="32"/>
          <w:szCs w:val="32"/>
        </w:rPr>
        <w:t>в</w:t>
      </w:r>
      <w:proofErr w:type="gramEnd"/>
    </w:p>
    <w:p w:rsidR="001979D7" w:rsidRPr="00893825" w:rsidRDefault="001979D7" w:rsidP="001979D7">
      <w:pPr>
        <w:ind w:firstLine="709"/>
        <w:contextualSpacing/>
        <w:jc w:val="center"/>
        <w:rPr>
          <w:b/>
          <w:sz w:val="32"/>
          <w:szCs w:val="32"/>
        </w:rPr>
      </w:pPr>
      <w:r w:rsidRPr="00893825">
        <w:rPr>
          <w:b/>
          <w:sz w:val="32"/>
          <w:szCs w:val="32"/>
        </w:rPr>
        <w:t>ПРАВИЛА ЗЕМЛЕПОЛЬЗОВАНИЯ И ЗАСТРОЙКИ</w:t>
      </w:r>
    </w:p>
    <w:p w:rsidR="001979D7" w:rsidRPr="009F53BB" w:rsidRDefault="001979D7" w:rsidP="001979D7">
      <w:pPr>
        <w:ind w:firstLine="709"/>
        <w:contextualSpacing/>
        <w:jc w:val="center"/>
        <w:rPr>
          <w:b/>
          <w:sz w:val="32"/>
          <w:szCs w:val="32"/>
        </w:rPr>
      </w:pPr>
      <w:r>
        <w:rPr>
          <w:b/>
          <w:sz w:val="32"/>
          <w:szCs w:val="32"/>
        </w:rPr>
        <w:t xml:space="preserve">сельское поселение «Деревня </w:t>
      </w:r>
      <w:r w:rsidR="003A1420">
        <w:rPr>
          <w:b/>
          <w:sz w:val="32"/>
          <w:szCs w:val="32"/>
        </w:rPr>
        <w:t>Стайки</w:t>
      </w:r>
      <w:r>
        <w:rPr>
          <w:b/>
          <w:sz w:val="32"/>
          <w:szCs w:val="32"/>
        </w:rPr>
        <w:t>» Спас-Деменского района Калужской области</w:t>
      </w: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pPr>
    </w:p>
    <w:p w:rsidR="009874BB" w:rsidRPr="003B198F" w:rsidRDefault="009874BB" w:rsidP="00506E09">
      <w:pPr>
        <w:ind w:firstLine="709"/>
        <w:contextualSpacing/>
        <w:jc w:val="center"/>
        <w:rPr>
          <w:b/>
        </w:rPr>
      </w:pPr>
    </w:p>
    <w:p w:rsidR="00BE00F5" w:rsidRPr="003B198F" w:rsidRDefault="00BE00F5" w:rsidP="00506E09">
      <w:pPr>
        <w:ind w:firstLine="709"/>
        <w:contextualSpacing/>
        <w:jc w:val="center"/>
        <w:rPr>
          <w:b/>
        </w:rPr>
      </w:pPr>
    </w:p>
    <w:p w:rsidR="00BE00F5" w:rsidRPr="003B198F" w:rsidRDefault="00BE00F5" w:rsidP="001979D7">
      <w:pPr>
        <w:contextualSpacing/>
        <w:rPr>
          <w:b/>
        </w:rPr>
      </w:pPr>
    </w:p>
    <w:p w:rsidR="00BE00F5" w:rsidRPr="003B198F" w:rsidRDefault="00BE00F5" w:rsidP="00506E09">
      <w:pPr>
        <w:ind w:firstLine="709"/>
        <w:contextualSpacing/>
        <w:jc w:val="center"/>
        <w:rPr>
          <w:b/>
        </w:rPr>
      </w:pPr>
    </w:p>
    <w:p w:rsidR="00E0512F" w:rsidRPr="003B198F" w:rsidRDefault="00E0512F" w:rsidP="00506E09">
      <w:pPr>
        <w:ind w:firstLine="709"/>
        <w:contextualSpacing/>
        <w:jc w:val="center"/>
        <w:rPr>
          <w:b/>
        </w:rPr>
      </w:pPr>
    </w:p>
    <w:p w:rsidR="00E0512F" w:rsidRPr="003B198F" w:rsidRDefault="00E0512F" w:rsidP="00506E09">
      <w:pPr>
        <w:ind w:firstLine="709"/>
        <w:contextualSpacing/>
        <w:jc w:val="center"/>
        <w:rPr>
          <w:b/>
        </w:rPr>
      </w:pPr>
    </w:p>
    <w:p w:rsidR="00A927BB" w:rsidRPr="003B198F" w:rsidRDefault="00A927BB" w:rsidP="00506E09">
      <w:pPr>
        <w:ind w:firstLine="709"/>
        <w:contextualSpacing/>
        <w:jc w:val="center"/>
        <w:rPr>
          <w:b/>
        </w:rPr>
      </w:pPr>
    </w:p>
    <w:tbl>
      <w:tblPr>
        <w:tblW w:w="8070" w:type="dxa"/>
        <w:tblInd w:w="1350" w:type="dxa"/>
        <w:tblLayout w:type="fixed"/>
        <w:tblLook w:val="0000"/>
      </w:tblPr>
      <w:tblGrid>
        <w:gridCol w:w="2868"/>
        <w:gridCol w:w="1949"/>
        <w:gridCol w:w="3253"/>
      </w:tblGrid>
      <w:tr w:rsidR="00606BBB" w:rsidRPr="00CD20C4" w:rsidTr="00807FFA">
        <w:trPr>
          <w:trHeight w:val="1"/>
        </w:trPr>
        <w:tc>
          <w:tcPr>
            <w:tcW w:w="2871" w:type="dxa"/>
            <w:tcBorders>
              <w:top w:val="nil"/>
              <w:left w:val="nil"/>
              <w:bottom w:val="nil"/>
              <w:right w:val="nil"/>
            </w:tcBorders>
            <w:shd w:val="clear" w:color="auto" w:fill="FFFFFF"/>
            <w:vAlign w:val="center"/>
          </w:tcPr>
          <w:p w:rsidR="00606BBB" w:rsidRPr="00CD20C4" w:rsidRDefault="00606BBB" w:rsidP="00807FFA">
            <w:pPr>
              <w:rPr>
                <w:rFonts w:cs="Times New Roman"/>
              </w:rPr>
            </w:pPr>
            <w:r w:rsidRPr="00CD20C4">
              <w:rPr>
                <w:rFonts w:cs="Times New Roman"/>
              </w:rPr>
              <w:t>Генеральный директор</w:t>
            </w:r>
          </w:p>
          <w:p w:rsidR="00606BBB" w:rsidRPr="00CD20C4" w:rsidRDefault="00606BBB" w:rsidP="00807FFA">
            <w:pPr>
              <w:rPr>
                <w:rFonts w:cs="Times New Roman"/>
              </w:rPr>
            </w:pPr>
          </w:p>
          <w:p w:rsidR="00606BBB" w:rsidRPr="00CD20C4" w:rsidRDefault="00606BBB" w:rsidP="00807FFA">
            <w:pPr>
              <w:rPr>
                <w:rFonts w:cs="Times New Roman"/>
              </w:rPr>
            </w:pPr>
            <w:r w:rsidRPr="00CD20C4">
              <w:rPr>
                <w:rFonts w:cs="Times New Roman"/>
              </w:rPr>
              <w:t>ГАП</w:t>
            </w:r>
          </w:p>
        </w:tc>
        <w:tc>
          <w:tcPr>
            <w:tcW w:w="1950" w:type="dxa"/>
            <w:tcBorders>
              <w:top w:val="nil"/>
              <w:left w:val="nil"/>
              <w:bottom w:val="nil"/>
              <w:right w:val="nil"/>
            </w:tcBorders>
            <w:shd w:val="clear" w:color="auto" w:fill="FFFFFF"/>
          </w:tcPr>
          <w:p w:rsidR="00606BBB" w:rsidRPr="00CD20C4" w:rsidRDefault="00606BBB" w:rsidP="00807FFA">
            <w:pPr>
              <w:rPr>
                <w:rFonts w:ascii="Calibri" w:hAnsi="Calibri"/>
                <w:sz w:val="22"/>
                <w:szCs w:val="22"/>
              </w:rPr>
            </w:pPr>
          </w:p>
        </w:tc>
        <w:tc>
          <w:tcPr>
            <w:tcW w:w="3255" w:type="dxa"/>
            <w:tcBorders>
              <w:top w:val="nil"/>
              <w:left w:val="nil"/>
              <w:bottom w:val="nil"/>
              <w:right w:val="nil"/>
            </w:tcBorders>
            <w:shd w:val="clear" w:color="auto" w:fill="FFFFFF"/>
            <w:vAlign w:val="center"/>
          </w:tcPr>
          <w:p w:rsidR="00606BBB" w:rsidRPr="00CD20C4" w:rsidRDefault="00606BBB" w:rsidP="00807FFA">
            <w:pPr>
              <w:jc w:val="right"/>
              <w:rPr>
                <w:rFonts w:cs="Times New Roman"/>
              </w:rPr>
            </w:pPr>
            <w:r w:rsidRPr="00CD20C4">
              <w:rPr>
                <w:rFonts w:cs="Times New Roman"/>
              </w:rPr>
              <w:t xml:space="preserve"> Е.В. Губанова</w:t>
            </w:r>
          </w:p>
          <w:p w:rsidR="00606BBB" w:rsidRPr="00CD20C4" w:rsidRDefault="00606BBB" w:rsidP="00807FFA">
            <w:pPr>
              <w:jc w:val="right"/>
              <w:rPr>
                <w:rFonts w:cs="Times New Roman"/>
              </w:rPr>
            </w:pPr>
            <w:r w:rsidRPr="00CD20C4">
              <w:rPr>
                <w:rFonts w:cs="Times New Roman"/>
              </w:rPr>
              <w:t xml:space="preserve"> </w:t>
            </w:r>
          </w:p>
          <w:p w:rsidR="00606BBB" w:rsidRPr="00CD20C4" w:rsidRDefault="00606BBB" w:rsidP="00807FFA">
            <w:pPr>
              <w:jc w:val="right"/>
              <w:rPr>
                <w:rFonts w:cs="Times New Roman"/>
              </w:rPr>
            </w:pPr>
            <w:r w:rsidRPr="00CD20C4">
              <w:rPr>
                <w:rFonts w:cs="Times New Roman"/>
              </w:rPr>
              <w:t xml:space="preserve"> С.М. </w:t>
            </w:r>
            <w:proofErr w:type="spellStart"/>
            <w:r w:rsidRPr="00CD20C4">
              <w:rPr>
                <w:rFonts w:cs="Times New Roman"/>
              </w:rPr>
              <w:t>Царахов</w:t>
            </w:r>
            <w:proofErr w:type="spellEnd"/>
          </w:p>
        </w:tc>
      </w:tr>
    </w:tbl>
    <w:p w:rsidR="00333BD5" w:rsidRPr="00606BBB" w:rsidRDefault="00333BD5"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462308" w:rsidRPr="003B198F" w:rsidRDefault="00462308" w:rsidP="00506E09">
      <w:pPr>
        <w:ind w:firstLine="709"/>
        <w:contextualSpacing/>
        <w:jc w:val="center"/>
        <w:rPr>
          <w:b/>
        </w:rPr>
      </w:pPr>
    </w:p>
    <w:p w:rsidR="00BE00F5" w:rsidRDefault="00BE00F5"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606BBB" w:rsidRDefault="00606BBB" w:rsidP="00506E09">
      <w:pPr>
        <w:ind w:firstLine="709"/>
        <w:contextualSpacing/>
        <w:jc w:val="center"/>
        <w:rPr>
          <w:b/>
        </w:rPr>
      </w:pPr>
    </w:p>
    <w:p w:rsidR="00BE00F5" w:rsidRPr="003B198F" w:rsidRDefault="00BE00F5" w:rsidP="00506E09">
      <w:pPr>
        <w:ind w:firstLine="709"/>
        <w:contextualSpacing/>
        <w:jc w:val="center"/>
        <w:rPr>
          <w:b/>
        </w:rPr>
      </w:pPr>
    </w:p>
    <w:p w:rsidR="00462308" w:rsidRPr="003B198F" w:rsidRDefault="00462308"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980FF7" w:rsidRPr="003B198F" w:rsidRDefault="00980FF7" w:rsidP="00506E09">
      <w:pPr>
        <w:ind w:firstLine="709"/>
        <w:contextualSpacing/>
        <w:jc w:val="center"/>
        <w:rPr>
          <w:b/>
        </w:rPr>
      </w:pPr>
    </w:p>
    <w:p w:rsidR="00462308" w:rsidRPr="003B198F" w:rsidRDefault="00462308" w:rsidP="00506E09">
      <w:pPr>
        <w:ind w:firstLine="709"/>
        <w:contextualSpacing/>
        <w:jc w:val="center"/>
        <w:rPr>
          <w:b/>
        </w:rPr>
      </w:pPr>
    </w:p>
    <w:p w:rsidR="007F5C2E" w:rsidRPr="003B198F" w:rsidRDefault="007F5C2E" w:rsidP="00506E09">
      <w:pPr>
        <w:ind w:firstLine="709"/>
        <w:contextualSpacing/>
        <w:jc w:val="center"/>
        <w:rPr>
          <w:b/>
        </w:rPr>
      </w:pPr>
    </w:p>
    <w:p w:rsidR="007F5C2E" w:rsidRPr="003B198F" w:rsidRDefault="007F5C2E" w:rsidP="00506E09">
      <w:pPr>
        <w:ind w:firstLine="709"/>
        <w:contextualSpacing/>
        <w:jc w:val="center"/>
        <w:rPr>
          <w:b/>
        </w:rPr>
      </w:pPr>
    </w:p>
    <w:p w:rsidR="00462308" w:rsidRPr="003B198F" w:rsidRDefault="001979D7" w:rsidP="001979D7">
      <w:pPr>
        <w:ind w:firstLine="709"/>
        <w:contextualSpacing/>
        <w:jc w:val="center"/>
        <w:rPr>
          <w:b/>
        </w:rPr>
        <w:sectPr w:rsidR="00462308" w:rsidRPr="003B198F" w:rsidSect="00251FC7">
          <w:headerReference w:type="default" r:id="rId9"/>
          <w:headerReference w:type="first" r:id="rId10"/>
          <w:pgSz w:w="11905" w:h="16837" w:code="9"/>
          <w:pgMar w:top="397" w:right="851" w:bottom="295" w:left="1134" w:header="567" w:footer="454" w:gutter="0"/>
          <w:cols w:space="720"/>
          <w:titlePg/>
          <w:docGrid w:linePitch="360"/>
        </w:sectPr>
      </w:pPr>
      <w:r>
        <w:rPr>
          <w:b/>
        </w:rPr>
        <w:t>2021</w:t>
      </w:r>
    </w:p>
    <w:p w:rsidR="000F3F55" w:rsidRPr="003B198F" w:rsidRDefault="000F3F55" w:rsidP="00506E09">
      <w:pPr>
        <w:pStyle w:val="ab"/>
        <w:ind w:left="0" w:firstLine="709"/>
        <w:contextualSpacing/>
        <w:jc w:val="center"/>
      </w:pPr>
      <w:r w:rsidRPr="003B198F">
        <w:lastRenderedPageBreak/>
        <w:t>ИСПОЛНИТЕЛИ</w:t>
      </w:r>
    </w:p>
    <w:p w:rsidR="00D24C8A" w:rsidRPr="003B198F" w:rsidRDefault="00D24C8A" w:rsidP="00D24C8A">
      <w:pPr>
        <w:ind w:firstLine="709"/>
        <w:contextualSpacing/>
      </w:pPr>
    </w:p>
    <w:tbl>
      <w:tblPr>
        <w:tblpPr w:leftFromText="180" w:rightFromText="180" w:vertAnchor="text" w:horzAnchor="margin" w:tblpXSpec="center" w:tblpY="238"/>
        <w:tblW w:w="9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3119"/>
        <w:gridCol w:w="2096"/>
      </w:tblGrid>
      <w:tr w:rsidR="00D24C8A" w:rsidRPr="007E3C88" w:rsidTr="00564240">
        <w:trPr>
          <w:trHeight w:val="232"/>
        </w:trPr>
        <w:tc>
          <w:tcPr>
            <w:tcW w:w="4077" w:type="dxa"/>
            <w:tcBorders>
              <w:top w:val="single" w:sz="4" w:space="0" w:color="auto"/>
              <w:left w:val="single" w:sz="4" w:space="0" w:color="auto"/>
              <w:bottom w:val="single" w:sz="4" w:space="0" w:color="auto"/>
              <w:right w:val="single" w:sz="4" w:space="0" w:color="auto"/>
            </w:tcBorders>
            <w:hideMark/>
          </w:tcPr>
          <w:p w:rsidR="00D24C8A" w:rsidRPr="007E3C88" w:rsidRDefault="00D24C8A" w:rsidP="00564240">
            <w:pPr>
              <w:jc w:val="center"/>
              <w:rPr>
                <w:b/>
              </w:rPr>
            </w:pPr>
            <w:r>
              <w:rPr>
                <w:b/>
              </w:rPr>
              <w:t>Должность</w:t>
            </w:r>
          </w:p>
        </w:tc>
        <w:tc>
          <w:tcPr>
            <w:tcW w:w="3119" w:type="dxa"/>
            <w:tcBorders>
              <w:top w:val="single" w:sz="4" w:space="0" w:color="auto"/>
              <w:left w:val="single" w:sz="4" w:space="0" w:color="auto"/>
              <w:bottom w:val="single" w:sz="4" w:space="0" w:color="auto"/>
              <w:right w:val="single" w:sz="4" w:space="0" w:color="auto"/>
            </w:tcBorders>
            <w:hideMark/>
          </w:tcPr>
          <w:p w:rsidR="00D24C8A" w:rsidRPr="007E3C88" w:rsidRDefault="00D24C8A" w:rsidP="00564240">
            <w:pPr>
              <w:jc w:val="center"/>
              <w:rPr>
                <w:b/>
                <w:bCs/>
              </w:rPr>
            </w:pPr>
            <w:r w:rsidRPr="007E3C88">
              <w:rPr>
                <w:b/>
              </w:rPr>
              <w:t>Фамилия, инициалы</w:t>
            </w:r>
          </w:p>
        </w:tc>
        <w:tc>
          <w:tcPr>
            <w:tcW w:w="2096" w:type="dxa"/>
            <w:tcBorders>
              <w:top w:val="single" w:sz="4" w:space="0" w:color="auto"/>
              <w:left w:val="single" w:sz="4" w:space="0" w:color="auto"/>
              <w:bottom w:val="single" w:sz="4" w:space="0" w:color="auto"/>
              <w:right w:val="single" w:sz="4" w:space="0" w:color="auto"/>
            </w:tcBorders>
            <w:hideMark/>
          </w:tcPr>
          <w:p w:rsidR="00D24C8A" w:rsidRPr="007E3C88" w:rsidRDefault="00D24C8A" w:rsidP="00564240">
            <w:pPr>
              <w:jc w:val="center"/>
              <w:rPr>
                <w:b/>
              </w:rPr>
            </w:pPr>
            <w:r w:rsidRPr="007E3C88">
              <w:rPr>
                <w:b/>
              </w:rPr>
              <w:t>Подпись</w:t>
            </w:r>
          </w:p>
        </w:tc>
      </w:tr>
      <w:tr w:rsidR="00D24C8A" w:rsidRPr="007E3C88" w:rsidTr="00564240">
        <w:trPr>
          <w:trHeight w:val="4242"/>
        </w:trPr>
        <w:tc>
          <w:tcPr>
            <w:tcW w:w="4077" w:type="dxa"/>
            <w:tcBorders>
              <w:top w:val="single" w:sz="4" w:space="0" w:color="auto"/>
              <w:left w:val="single" w:sz="4" w:space="0" w:color="auto"/>
              <w:bottom w:val="single" w:sz="4" w:space="0" w:color="auto"/>
              <w:right w:val="single" w:sz="4" w:space="0" w:color="auto"/>
            </w:tcBorders>
          </w:tcPr>
          <w:p w:rsidR="00D24C8A" w:rsidRPr="007E3C88" w:rsidRDefault="00D24C8A" w:rsidP="00564240">
            <w:pPr>
              <w:ind w:firstLine="567"/>
            </w:pPr>
          </w:p>
          <w:p w:rsidR="00D24C8A" w:rsidRPr="007E3C88" w:rsidRDefault="00D24C8A" w:rsidP="00564240">
            <w:pPr>
              <w:ind w:firstLine="567"/>
            </w:pPr>
            <w:r w:rsidRPr="007E3C88">
              <w:t>ГАП</w:t>
            </w:r>
          </w:p>
          <w:p w:rsidR="00D24C8A" w:rsidRPr="007E3C88" w:rsidRDefault="00D24C8A" w:rsidP="00564240">
            <w:pPr>
              <w:ind w:firstLine="567"/>
            </w:pPr>
          </w:p>
          <w:p w:rsidR="00D24C8A" w:rsidRDefault="00D24C8A" w:rsidP="00564240">
            <w:pPr>
              <w:ind w:firstLine="567"/>
            </w:pPr>
          </w:p>
          <w:p w:rsidR="00D24C8A" w:rsidRPr="007E3C88" w:rsidRDefault="00D24C8A" w:rsidP="00564240">
            <w:pPr>
              <w:ind w:firstLine="567"/>
            </w:pPr>
            <w:r>
              <w:t>Ведущий а</w:t>
            </w:r>
            <w:r w:rsidRPr="007E3C88">
              <w:t>рхитектор</w:t>
            </w:r>
          </w:p>
          <w:p w:rsidR="00D24C8A" w:rsidRPr="007E3C88" w:rsidRDefault="00D24C8A" w:rsidP="00564240">
            <w:pPr>
              <w:ind w:firstLine="567"/>
            </w:pPr>
          </w:p>
          <w:p w:rsidR="00D24C8A" w:rsidRDefault="00D24C8A" w:rsidP="00564240">
            <w:pPr>
              <w:ind w:firstLine="567"/>
            </w:pPr>
          </w:p>
          <w:p w:rsidR="00D24C8A" w:rsidRPr="007E3C88" w:rsidRDefault="00D24C8A" w:rsidP="00564240">
            <w:pPr>
              <w:ind w:firstLine="567"/>
            </w:pPr>
            <w:r w:rsidRPr="007A7785">
              <w:t>Архитектор</w:t>
            </w:r>
          </w:p>
          <w:p w:rsidR="00D24C8A" w:rsidRPr="007E3C88" w:rsidRDefault="00D24C8A" w:rsidP="00564240"/>
          <w:p w:rsidR="00D24C8A" w:rsidRDefault="00D24C8A" w:rsidP="00564240">
            <w:pPr>
              <w:ind w:firstLine="567"/>
            </w:pPr>
          </w:p>
          <w:p w:rsidR="00D24C8A" w:rsidRDefault="00D24C8A" w:rsidP="00564240">
            <w:pPr>
              <w:ind w:firstLine="567"/>
            </w:pPr>
            <w:r w:rsidRPr="007A7785">
              <w:t>Архитектор</w:t>
            </w:r>
          </w:p>
          <w:p w:rsidR="00D24C8A" w:rsidRDefault="00D24C8A" w:rsidP="00564240">
            <w:pPr>
              <w:ind w:firstLine="567"/>
            </w:pPr>
          </w:p>
          <w:p w:rsidR="00D24C8A" w:rsidRDefault="00D24C8A" w:rsidP="00564240">
            <w:pPr>
              <w:ind w:firstLine="567"/>
            </w:pPr>
          </w:p>
          <w:p w:rsidR="00D24C8A" w:rsidRDefault="00D24C8A" w:rsidP="00564240">
            <w:pPr>
              <w:ind w:firstLine="567"/>
            </w:pPr>
            <w:r w:rsidRPr="007A7785">
              <w:t>Архитектор</w:t>
            </w:r>
          </w:p>
          <w:p w:rsidR="00D24C8A" w:rsidRDefault="00D24C8A" w:rsidP="00564240">
            <w:pPr>
              <w:ind w:firstLine="567"/>
            </w:pPr>
          </w:p>
          <w:p w:rsidR="00D24C8A" w:rsidRDefault="00D24C8A" w:rsidP="00564240">
            <w:pPr>
              <w:ind w:firstLine="567"/>
            </w:pPr>
          </w:p>
          <w:p w:rsidR="00D24C8A" w:rsidRDefault="00D24C8A" w:rsidP="00564240">
            <w:pPr>
              <w:ind w:firstLine="567"/>
            </w:pPr>
            <w:r w:rsidRPr="007A7785">
              <w:t>Архитектор</w:t>
            </w:r>
          </w:p>
          <w:p w:rsidR="00D24C8A" w:rsidRDefault="00D24C8A" w:rsidP="00564240">
            <w:pPr>
              <w:ind w:firstLine="567"/>
            </w:pPr>
          </w:p>
          <w:p w:rsidR="00D24C8A" w:rsidRDefault="00D24C8A" w:rsidP="00564240">
            <w:pPr>
              <w:ind w:firstLine="567"/>
            </w:pPr>
          </w:p>
          <w:p w:rsidR="00D24C8A" w:rsidRDefault="00D24C8A" w:rsidP="00564240">
            <w:pPr>
              <w:ind w:firstLine="567"/>
            </w:pPr>
            <w:r w:rsidRPr="007A7785">
              <w:t>Архитектор</w:t>
            </w:r>
          </w:p>
          <w:p w:rsidR="00D24C8A" w:rsidRDefault="00D24C8A" w:rsidP="00564240">
            <w:pPr>
              <w:ind w:firstLine="567"/>
            </w:pPr>
          </w:p>
          <w:p w:rsidR="00D24C8A" w:rsidRDefault="00D24C8A" w:rsidP="00564240"/>
          <w:p w:rsidR="00D24C8A" w:rsidRPr="007E3C88" w:rsidRDefault="00D24C8A" w:rsidP="00564240">
            <w:pPr>
              <w:ind w:firstLine="567"/>
            </w:pPr>
            <w:r w:rsidRPr="007E3C88">
              <w:t>Ведущий инженер</w:t>
            </w:r>
          </w:p>
          <w:p w:rsidR="00D24C8A" w:rsidRPr="007E3C88" w:rsidRDefault="00D24C8A" w:rsidP="00564240">
            <w:pPr>
              <w:ind w:firstLine="567"/>
            </w:pPr>
          </w:p>
          <w:p w:rsidR="00D24C8A" w:rsidRDefault="00D24C8A" w:rsidP="00564240">
            <w:pPr>
              <w:ind w:firstLine="567"/>
            </w:pPr>
          </w:p>
          <w:p w:rsidR="00D24C8A" w:rsidRPr="007E3C88" w:rsidRDefault="00D24C8A" w:rsidP="00564240">
            <w:pPr>
              <w:ind w:firstLine="567"/>
            </w:pPr>
            <w:r w:rsidRPr="007E3C88">
              <w:t>Н. контроль</w:t>
            </w:r>
          </w:p>
          <w:p w:rsidR="00D24C8A" w:rsidRPr="007E3C88" w:rsidRDefault="00D24C8A" w:rsidP="00564240"/>
        </w:tc>
        <w:tc>
          <w:tcPr>
            <w:tcW w:w="3119" w:type="dxa"/>
            <w:tcBorders>
              <w:top w:val="single" w:sz="4" w:space="0" w:color="auto"/>
              <w:left w:val="single" w:sz="4" w:space="0" w:color="auto"/>
              <w:bottom w:val="single" w:sz="4" w:space="0" w:color="auto"/>
              <w:right w:val="single" w:sz="4" w:space="0" w:color="auto"/>
            </w:tcBorders>
          </w:tcPr>
          <w:p w:rsidR="00D24C8A" w:rsidRPr="007E3C88" w:rsidRDefault="00D24C8A" w:rsidP="00564240">
            <w:pPr>
              <w:ind w:firstLine="567"/>
            </w:pPr>
          </w:p>
          <w:p w:rsidR="00D24C8A" w:rsidRPr="007E3C88" w:rsidRDefault="00D24C8A" w:rsidP="00564240">
            <w:pPr>
              <w:ind w:firstLine="567"/>
            </w:pPr>
            <w:r w:rsidRPr="007E3C88">
              <w:t xml:space="preserve">С.М. </w:t>
            </w:r>
            <w:proofErr w:type="spellStart"/>
            <w:r w:rsidRPr="007E3C88">
              <w:t>Царахов</w:t>
            </w:r>
            <w:proofErr w:type="spellEnd"/>
          </w:p>
          <w:p w:rsidR="00D24C8A" w:rsidRPr="007E3C88" w:rsidRDefault="00D24C8A" w:rsidP="00564240">
            <w:pPr>
              <w:ind w:firstLine="567"/>
            </w:pPr>
          </w:p>
          <w:p w:rsidR="00D24C8A" w:rsidRDefault="00D24C8A" w:rsidP="00564240">
            <w:pPr>
              <w:ind w:firstLine="567"/>
            </w:pPr>
          </w:p>
          <w:p w:rsidR="00D24C8A" w:rsidRDefault="00D24C8A" w:rsidP="00564240">
            <w:pPr>
              <w:ind w:firstLine="567"/>
            </w:pPr>
            <w:r w:rsidRPr="007E3C88">
              <w:t xml:space="preserve">А.И. </w:t>
            </w:r>
            <w:proofErr w:type="spellStart"/>
            <w:r>
              <w:t>Моторина</w:t>
            </w:r>
            <w:proofErr w:type="spellEnd"/>
          </w:p>
          <w:p w:rsidR="00D24C8A" w:rsidRDefault="00D24C8A" w:rsidP="00564240">
            <w:pPr>
              <w:ind w:firstLine="567"/>
            </w:pPr>
          </w:p>
          <w:p w:rsidR="00D24C8A" w:rsidRDefault="00D24C8A" w:rsidP="00564240">
            <w:pPr>
              <w:ind w:firstLine="567"/>
            </w:pPr>
          </w:p>
          <w:p w:rsidR="00D24C8A" w:rsidRPr="007E3C88" w:rsidRDefault="00D24C8A" w:rsidP="00564240">
            <w:pPr>
              <w:ind w:firstLine="567"/>
            </w:pPr>
            <w:r>
              <w:t>А.А. Андреев</w:t>
            </w:r>
          </w:p>
          <w:p w:rsidR="00D24C8A" w:rsidRDefault="00D24C8A" w:rsidP="00564240"/>
          <w:p w:rsidR="00D24C8A" w:rsidRDefault="00D24C8A" w:rsidP="00564240">
            <w:pPr>
              <w:ind w:left="601"/>
            </w:pPr>
          </w:p>
          <w:p w:rsidR="00D24C8A" w:rsidRDefault="00D24C8A" w:rsidP="00564240">
            <w:pPr>
              <w:ind w:left="601"/>
            </w:pPr>
            <w:r>
              <w:t>В.В.Воробьева</w:t>
            </w:r>
          </w:p>
          <w:p w:rsidR="00D24C8A" w:rsidRDefault="00D24C8A" w:rsidP="00564240">
            <w:pPr>
              <w:ind w:left="601"/>
            </w:pPr>
          </w:p>
          <w:p w:rsidR="00D24C8A" w:rsidRDefault="00D24C8A" w:rsidP="00564240">
            <w:pPr>
              <w:ind w:left="601"/>
            </w:pPr>
          </w:p>
          <w:p w:rsidR="00D24C8A" w:rsidRDefault="00D24C8A" w:rsidP="00564240">
            <w:pPr>
              <w:ind w:left="601"/>
            </w:pPr>
            <w:r>
              <w:t xml:space="preserve">А.М. </w:t>
            </w:r>
            <w:proofErr w:type="spellStart"/>
            <w:r>
              <w:t>Силенко</w:t>
            </w:r>
            <w:proofErr w:type="spellEnd"/>
          </w:p>
          <w:p w:rsidR="00D24C8A" w:rsidRDefault="00D24C8A" w:rsidP="00564240">
            <w:pPr>
              <w:ind w:left="601"/>
            </w:pPr>
          </w:p>
          <w:p w:rsidR="00D24C8A" w:rsidRDefault="00D24C8A" w:rsidP="00564240">
            <w:pPr>
              <w:ind w:left="601"/>
            </w:pPr>
          </w:p>
          <w:p w:rsidR="00D24C8A" w:rsidRDefault="00D24C8A" w:rsidP="00564240">
            <w:pPr>
              <w:ind w:left="601"/>
            </w:pPr>
            <w:r>
              <w:t>Ю.В. Сокур</w:t>
            </w:r>
          </w:p>
          <w:p w:rsidR="00D24C8A" w:rsidRDefault="00D24C8A" w:rsidP="00564240">
            <w:pPr>
              <w:ind w:left="601"/>
            </w:pPr>
          </w:p>
          <w:p w:rsidR="00D24C8A" w:rsidRDefault="00D24C8A" w:rsidP="00564240">
            <w:pPr>
              <w:ind w:left="601"/>
            </w:pPr>
          </w:p>
          <w:p w:rsidR="00D24C8A" w:rsidRDefault="00D24C8A" w:rsidP="00564240">
            <w:pPr>
              <w:ind w:left="601"/>
            </w:pPr>
            <w:r>
              <w:t xml:space="preserve">Ю.В. </w:t>
            </w:r>
            <w:proofErr w:type="spellStart"/>
            <w:r>
              <w:t>Фаустова</w:t>
            </w:r>
            <w:proofErr w:type="spellEnd"/>
          </w:p>
          <w:p w:rsidR="00D24C8A" w:rsidRDefault="00D24C8A" w:rsidP="00564240"/>
          <w:p w:rsidR="00D24C8A" w:rsidRDefault="00D24C8A" w:rsidP="00564240"/>
          <w:p w:rsidR="00D24C8A" w:rsidRPr="007E3C88" w:rsidRDefault="00D24C8A" w:rsidP="00564240">
            <w:pPr>
              <w:ind w:firstLine="567"/>
            </w:pPr>
            <w:r w:rsidRPr="007E3C88">
              <w:t>С.В. Казаков</w:t>
            </w:r>
          </w:p>
          <w:p w:rsidR="00D24C8A" w:rsidRPr="007E3C88" w:rsidRDefault="00D24C8A" w:rsidP="00564240">
            <w:pPr>
              <w:ind w:firstLine="567"/>
            </w:pPr>
          </w:p>
          <w:p w:rsidR="00D24C8A" w:rsidRDefault="00D24C8A" w:rsidP="00564240">
            <w:pPr>
              <w:ind w:firstLine="567"/>
            </w:pPr>
          </w:p>
          <w:p w:rsidR="00D24C8A" w:rsidRPr="007E3C88" w:rsidRDefault="00D24C8A" w:rsidP="00564240">
            <w:pPr>
              <w:ind w:firstLine="567"/>
            </w:pPr>
            <w:r w:rsidRPr="007E3C88">
              <w:t>И.В. Кудинова</w:t>
            </w:r>
          </w:p>
          <w:p w:rsidR="00D24C8A" w:rsidRPr="007E3C88" w:rsidRDefault="00D24C8A" w:rsidP="00564240">
            <w:pPr>
              <w:ind w:firstLine="567"/>
            </w:pPr>
          </w:p>
        </w:tc>
        <w:tc>
          <w:tcPr>
            <w:tcW w:w="2096" w:type="dxa"/>
            <w:tcBorders>
              <w:top w:val="single" w:sz="4" w:space="0" w:color="auto"/>
              <w:left w:val="single" w:sz="4" w:space="0" w:color="auto"/>
              <w:bottom w:val="single" w:sz="4" w:space="0" w:color="auto"/>
              <w:right w:val="single" w:sz="4" w:space="0" w:color="auto"/>
            </w:tcBorders>
          </w:tcPr>
          <w:p w:rsidR="00D24C8A" w:rsidRPr="007E3C88" w:rsidRDefault="00D24C8A" w:rsidP="00564240">
            <w:pPr>
              <w:ind w:firstLine="567"/>
            </w:pPr>
          </w:p>
          <w:p w:rsidR="00D24C8A" w:rsidRPr="007E3C88" w:rsidRDefault="00D24C8A" w:rsidP="00564240">
            <w:pPr>
              <w:jc w:val="center"/>
            </w:pPr>
          </w:p>
          <w:p w:rsidR="00D24C8A" w:rsidRPr="007E3C88" w:rsidRDefault="00D24C8A" w:rsidP="00564240"/>
          <w:p w:rsidR="00D24C8A" w:rsidRPr="007E3C88" w:rsidRDefault="00D24C8A" w:rsidP="00564240">
            <w:r>
              <w:rPr>
                <w:noProof/>
                <w:lang w:eastAsia="ru-RU"/>
              </w:rPr>
              <w:drawing>
                <wp:anchor distT="0" distB="0" distL="114300" distR="114300" simplePos="0" relativeHeight="251661312" behindDoc="0" locked="0" layoutInCell="1" allowOverlap="1">
                  <wp:simplePos x="0" y="0"/>
                  <wp:positionH relativeFrom="column">
                    <wp:posOffset>147320</wp:posOffset>
                  </wp:positionH>
                  <wp:positionV relativeFrom="paragraph">
                    <wp:posOffset>-99695</wp:posOffset>
                  </wp:positionV>
                  <wp:extent cx="736600" cy="586740"/>
                  <wp:effectExtent l="0" t="0" r="0" b="0"/>
                  <wp:wrapThrough wrapText="bothSides">
                    <wp:wrapPolygon edited="0">
                      <wp:start x="18434" y="2104"/>
                      <wp:lineTo x="7821" y="4909"/>
                      <wp:lineTo x="1676" y="9117"/>
                      <wp:lineTo x="559" y="16130"/>
                      <wp:lineTo x="3910" y="19636"/>
                      <wp:lineTo x="13407" y="21039"/>
                      <wp:lineTo x="15641" y="21039"/>
                      <wp:lineTo x="16200" y="21039"/>
                      <wp:lineTo x="19552" y="13325"/>
                      <wp:lineTo x="21228" y="6312"/>
                      <wp:lineTo x="21228" y="2104"/>
                      <wp:lineTo x="18434" y="2104"/>
                    </wp:wrapPolygon>
                  </wp:wrapThrough>
                  <wp:docPr id="19" name="Рисунок 2" descr="C:\Users\user\Desktop\ПОДПИСИ\моторина 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ОДПИСИ\моторина а.jpg"/>
                          <pic:cNvPicPr>
                            <a:picLocks noChangeAspect="1" noChangeArrowheads="1"/>
                          </pic:cNvPicPr>
                        </pic:nvPicPr>
                        <pic:blipFill>
                          <a:blip r:embed="rId11" cstate="print">
                            <a:clrChange>
                              <a:clrFrom>
                                <a:srgbClr val="FFFFFF"/>
                              </a:clrFrom>
                              <a:clrTo>
                                <a:srgbClr val="FFFFFF">
                                  <a:alpha val="0"/>
                                </a:srgbClr>
                              </a:clrTo>
                            </a:clrChange>
                          </a:blip>
                          <a:srcRect/>
                          <a:stretch>
                            <a:fillRect/>
                          </a:stretch>
                        </pic:blipFill>
                        <pic:spPr bwMode="auto">
                          <a:xfrm>
                            <a:off x="0" y="0"/>
                            <a:ext cx="736600" cy="58674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3360" behindDoc="0" locked="0" layoutInCell="1" allowOverlap="1">
                  <wp:simplePos x="0" y="0"/>
                  <wp:positionH relativeFrom="column">
                    <wp:posOffset>288925</wp:posOffset>
                  </wp:positionH>
                  <wp:positionV relativeFrom="paragraph">
                    <wp:posOffset>-427355</wp:posOffset>
                  </wp:positionV>
                  <wp:extent cx="594995" cy="408940"/>
                  <wp:effectExtent l="19050" t="0" r="0" b="0"/>
                  <wp:wrapThrough wrapText="bothSides">
                    <wp:wrapPolygon edited="0">
                      <wp:start x="-692" y="0"/>
                      <wp:lineTo x="-692" y="20124"/>
                      <wp:lineTo x="21439" y="20124"/>
                      <wp:lineTo x="21439" y="0"/>
                      <wp:lineTo x="-692" y="0"/>
                    </wp:wrapPolygon>
                  </wp:wrapThrough>
                  <wp:docPr id="2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4995" cy="408940"/>
                          </a:xfrm>
                          <a:prstGeom prst="rect">
                            <a:avLst/>
                          </a:prstGeom>
                          <a:noFill/>
                          <a:ln>
                            <a:noFill/>
                          </a:ln>
                        </pic:spPr>
                      </pic:pic>
                    </a:graphicData>
                  </a:graphic>
                </wp:anchor>
              </w:drawing>
            </w:r>
          </w:p>
          <w:p w:rsidR="00D24C8A" w:rsidRPr="007E3C88" w:rsidRDefault="00D24C8A" w:rsidP="00564240"/>
          <w:p w:rsidR="00D24C8A" w:rsidRPr="007E3C88" w:rsidRDefault="00D24C8A" w:rsidP="00564240">
            <w:r>
              <w:rPr>
                <w:noProof/>
                <w:lang w:eastAsia="ru-RU"/>
              </w:rPr>
              <w:drawing>
                <wp:anchor distT="0" distB="0" distL="114300" distR="114300" simplePos="0" relativeHeight="251666432" behindDoc="0" locked="0" layoutInCell="1" allowOverlap="1">
                  <wp:simplePos x="0" y="0"/>
                  <wp:positionH relativeFrom="column">
                    <wp:posOffset>250825</wp:posOffset>
                  </wp:positionH>
                  <wp:positionV relativeFrom="paragraph">
                    <wp:posOffset>684530</wp:posOffset>
                  </wp:positionV>
                  <wp:extent cx="567690" cy="586740"/>
                  <wp:effectExtent l="19050" t="0" r="0" b="0"/>
                  <wp:wrapThrough wrapText="bothSides">
                    <wp:wrapPolygon edited="0">
                      <wp:start x="7248" y="2104"/>
                      <wp:lineTo x="2174" y="12623"/>
                      <wp:lineTo x="-725" y="16831"/>
                      <wp:lineTo x="0" y="19636"/>
                      <wp:lineTo x="9423" y="20338"/>
                      <wp:lineTo x="20295" y="20338"/>
                      <wp:lineTo x="21020" y="20338"/>
                      <wp:lineTo x="21020" y="15429"/>
                      <wp:lineTo x="18846" y="2104"/>
                      <wp:lineTo x="7248" y="2104"/>
                    </wp:wrapPolygon>
                  </wp:wrapThrough>
                  <wp:docPr id="21" name="Рисунок 2" descr="\\Olga-project\проекты пск рп\ПОДПИСИ\Силенко А.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ga-project\проекты пск рп\ПОДПИСИ\Силенко А.М..tif"/>
                          <pic:cNvPicPr>
                            <a:picLocks noChangeAspect="1" noChangeArrowheads="1"/>
                          </pic:cNvPicPr>
                        </pic:nvPicPr>
                        <pic:blipFill>
                          <a:blip r:embed="rId13" cstate="print"/>
                          <a:srcRect/>
                          <a:stretch>
                            <a:fillRect/>
                          </a:stretch>
                        </pic:blipFill>
                        <pic:spPr bwMode="auto">
                          <a:xfrm>
                            <a:off x="0" y="0"/>
                            <a:ext cx="567690" cy="586740"/>
                          </a:xfrm>
                          <a:prstGeom prst="rect">
                            <a:avLst/>
                          </a:prstGeom>
                          <a:noFill/>
                          <a:ln w="9525">
                            <a:noFill/>
                            <a:miter lim="800000"/>
                            <a:headEnd/>
                            <a:tailEnd/>
                          </a:ln>
                        </pic:spPr>
                      </pic:pic>
                    </a:graphicData>
                  </a:graphic>
                </wp:anchor>
              </w:drawing>
            </w:r>
          </w:p>
          <w:p w:rsidR="00D24C8A" w:rsidRPr="007E3C88" w:rsidRDefault="00D24C8A" w:rsidP="00564240"/>
          <w:p w:rsidR="00D24C8A" w:rsidRPr="007E3C88" w:rsidRDefault="00D24C8A" w:rsidP="00564240">
            <w:r>
              <w:rPr>
                <w:noProof/>
                <w:lang w:eastAsia="ru-RU"/>
              </w:rPr>
              <w:drawing>
                <wp:anchor distT="0" distB="0" distL="114300" distR="114300" simplePos="0" relativeHeight="251659264" behindDoc="0" locked="0" layoutInCell="1" allowOverlap="1">
                  <wp:simplePos x="0" y="0"/>
                  <wp:positionH relativeFrom="column">
                    <wp:posOffset>146685</wp:posOffset>
                  </wp:positionH>
                  <wp:positionV relativeFrom="paragraph">
                    <wp:posOffset>-97790</wp:posOffset>
                  </wp:positionV>
                  <wp:extent cx="614045" cy="750570"/>
                  <wp:effectExtent l="0" t="0" r="0" b="0"/>
                  <wp:wrapThrough wrapText="bothSides">
                    <wp:wrapPolygon edited="0">
                      <wp:start x="13402" y="1096"/>
                      <wp:lineTo x="10052" y="1645"/>
                      <wp:lineTo x="3351" y="7675"/>
                      <wp:lineTo x="2680" y="19188"/>
                      <wp:lineTo x="7371" y="19188"/>
                      <wp:lineTo x="8041" y="19188"/>
                      <wp:lineTo x="8711" y="18640"/>
                      <wp:lineTo x="8041" y="18640"/>
                      <wp:lineTo x="20774" y="14802"/>
                      <wp:lineTo x="21444" y="14254"/>
                      <wp:lineTo x="16753" y="9868"/>
                      <wp:lineTo x="19433" y="4934"/>
                      <wp:lineTo x="19433" y="1645"/>
                      <wp:lineTo x="16083" y="1096"/>
                      <wp:lineTo x="13402" y="1096"/>
                    </wp:wrapPolygon>
                  </wp:wrapThrough>
                  <wp:docPr id="22" name="Рисунок 1" descr="C:\Users\user\Desktop\ПОДПИСИ\2j8QbcYEcf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ОДПИСИ\2j8QbcYEcf8.jpg"/>
                          <pic:cNvPicPr>
                            <a:picLocks noChangeAspect="1" noChangeArrowheads="1"/>
                          </pic:cNvPicPr>
                        </pic:nvPicPr>
                        <pic:blipFill>
                          <a:blip r:embed="rId14" cstate="print">
                            <a:clrChange>
                              <a:clrFrom>
                                <a:srgbClr val="FFFFFF"/>
                              </a:clrFrom>
                              <a:clrTo>
                                <a:srgbClr val="FFFFFF">
                                  <a:alpha val="0"/>
                                </a:srgbClr>
                              </a:clrTo>
                            </a:clrChange>
                          </a:blip>
                          <a:srcRect/>
                          <a:stretch>
                            <a:fillRect/>
                          </a:stretch>
                        </pic:blipFill>
                        <pic:spPr bwMode="auto">
                          <a:xfrm>
                            <a:off x="0" y="0"/>
                            <a:ext cx="614045" cy="750570"/>
                          </a:xfrm>
                          <a:prstGeom prst="rect">
                            <a:avLst/>
                          </a:prstGeom>
                          <a:noFill/>
                          <a:ln w="9525">
                            <a:noFill/>
                            <a:miter lim="800000"/>
                            <a:headEnd/>
                            <a:tailEnd/>
                          </a:ln>
                        </pic:spPr>
                      </pic:pic>
                    </a:graphicData>
                  </a:graphic>
                </wp:anchor>
              </w:drawing>
            </w:r>
          </w:p>
          <w:p w:rsidR="00D24C8A" w:rsidRPr="007E3C88" w:rsidRDefault="00D24C8A" w:rsidP="00564240">
            <w:r>
              <w:rPr>
                <w:noProof/>
                <w:lang w:eastAsia="ru-RU"/>
              </w:rPr>
              <w:drawing>
                <wp:anchor distT="0" distB="0" distL="114300" distR="114300" simplePos="0" relativeHeight="251660288" behindDoc="0" locked="0" layoutInCell="1" allowOverlap="1">
                  <wp:simplePos x="0" y="0"/>
                  <wp:positionH relativeFrom="column">
                    <wp:posOffset>288925</wp:posOffset>
                  </wp:positionH>
                  <wp:positionV relativeFrom="paragraph">
                    <wp:posOffset>-546100</wp:posOffset>
                  </wp:positionV>
                  <wp:extent cx="699770" cy="463550"/>
                  <wp:effectExtent l="19050" t="0" r="5080" b="0"/>
                  <wp:wrapThrough wrapText="bothSides">
                    <wp:wrapPolygon edited="0">
                      <wp:start x="-588" y="0"/>
                      <wp:lineTo x="-588" y="20416"/>
                      <wp:lineTo x="21757" y="20416"/>
                      <wp:lineTo x="21757" y="0"/>
                      <wp:lineTo x="-588" y="0"/>
                    </wp:wrapPolygon>
                  </wp:wrapThrough>
                  <wp:docPr id="23" name="Рисунок 1" descr="\\Olga-project\проекты пск рп\ПОДПИСИ\Андреев А.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lga-project\проекты пск рп\ПОДПИСИ\Андреев А.А.png"/>
                          <pic:cNvPicPr>
                            <a:picLocks noChangeAspect="1" noChangeArrowheads="1"/>
                          </pic:cNvPicPr>
                        </pic:nvPicPr>
                        <pic:blipFill>
                          <a:blip r:embed="rId15" cstate="print">
                            <a:clrChange>
                              <a:clrFrom>
                                <a:srgbClr val="FCFCFE"/>
                              </a:clrFrom>
                              <a:clrTo>
                                <a:srgbClr val="FCFCFE">
                                  <a:alpha val="0"/>
                                </a:srgbClr>
                              </a:clrTo>
                            </a:clrChange>
                          </a:blip>
                          <a:srcRect/>
                          <a:stretch>
                            <a:fillRect/>
                          </a:stretch>
                        </pic:blipFill>
                        <pic:spPr bwMode="auto">
                          <a:xfrm>
                            <a:off x="0" y="0"/>
                            <a:ext cx="699770" cy="463550"/>
                          </a:xfrm>
                          <a:prstGeom prst="rect">
                            <a:avLst/>
                          </a:prstGeom>
                          <a:noFill/>
                          <a:ln w="9525">
                            <a:noFill/>
                            <a:miter lim="800000"/>
                            <a:headEnd/>
                            <a:tailEnd/>
                          </a:ln>
                        </pic:spPr>
                      </pic:pic>
                    </a:graphicData>
                  </a:graphic>
                </wp:anchor>
              </w:drawing>
            </w:r>
          </w:p>
          <w:p w:rsidR="00D24C8A" w:rsidRPr="007E3C88" w:rsidRDefault="00D24C8A" w:rsidP="00564240"/>
          <w:p w:rsidR="00D24C8A" w:rsidRPr="007E3C88" w:rsidRDefault="00D24C8A" w:rsidP="00564240">
            <w:r>
              <w:rPr>
                <w:noProof/>
                <w:lang w:eastAsia="ru-RU"/>
              </w:rPr>
              <w:drawing>
                <wp:anchor distT="0" distB="0" distL="114300" distR="114300" simplePos="0" relativeHeight="251662336" behindDoc="0" locked="0" layoutInCell="1" allowOverlap="1">
                  <wp:simplePos x="0" y="0"/>
                  <wp:positionH relativeFrom="column">
                    <wp:posOffset>212090</wp:posOffset>
                  </wp:positionH>
                  <wp:positionV relativeFrom="paragraph">
                    <wp:posOffset>2237740</wp:posOffset>
                  </wp:positionV>
                  <wp:extent cx="731520" cy="422910"/>
                  <wp:effectExtent l="19050" t="0" r="0" b="0"/>
                  <wp:wrapNone/>
                  <wp:docPr id="2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31520" cy="422910"/>
                          </a:xfrm>
                          <a:prstGeom prst="rect">
                            <a:avLst/>
                          </a:prstGeom>
                        </pic:spPr>
                      </pic:pic>
                    </a:graphicData>
                  </a:graphic>
                </wp:anchor>
              </w:drawing>
            </w:r>
            <w:r>
              <w:rPr>
                <w:noProof/>
                <w:lang w:eastAsia="ru-RU"/>
              </w:rPr>
              <w:drawing>
                <wp:anchor distT="0" distB="0" distL="114300" distR="114300" simplePos="0" relativeHeight="251664384" behindDoc="0" locked="0" layoutInCell="1" allowOverlap="1">
                  <wp:simplePos x="0" y="0"/>
                  <wp:positionH relativeFrom="column">
                    <wp:posOffset>146685</wp:posOffset>
                  </wp:positionH>
                  <wp:positionV relativeFrom="paragraph">
                    <wp:posOffset>1718945</wp:posOffset>
                  </wp:positionV>
                  <wp:extent cx="791845" cy="518160"/>
                  <wp:effectExtent l="19050" t="0" r="8255" b="0"/>
                  <wp:wrapNone/>
                  <wp:docPr id="2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1845" cy="518160"/>
                          </a:xfrm>
                          <a:prstGeom prst="rect">
                            <a:avLst/>
                          </a:prstGeom>
                        </pic:spPr>
                      </pic:pic>
                    </a:graphicData>
                  </a:graphic>
                </wp:anchor>
              </w:drawing>
            </w:r>
            <w:r>
              <w:rPr>
                <w:noProof/>
                <w:lang w:eastAsia="ru-RU"/>
              </w:rPr>
              <w:drawing>
                <wp:anchor distT="0" distB="0" distL="114300" distR="114300" simplePos="0" relativeHeight="251667456" behindDoc="0" locked="0" layoutInCell="1" allowOverlap="1">
                  <wp:simplePos x="0" y="0"/>
                  <wp:positionH relativeFrom="column">
                    <wp:posOffset>165735</wp:posOffset>
                  </wp:positionH>
                  <wp:positionV relativeFrom="paragraph">
                    <wp:posOffset>1077595</wp:posOffset>
                  </wp:positionV>
                  <wp:extent cx="840740" cy="450215"/>
                  <wp:effectExtent l="19050" t="0" r="0" b="0"/>
                  <wp:wrapThrough wrapText="bothSides">
                    <wp:wrapPolygon edited="0">
                      <wp:start x="-489" y="0"/>
                      <wp:lineTo x="-489" y="21021"/>
                      <wp:lineTo x="21535" y="21021"/>
                      <wp:lineTo x="21535" y="0"/>
                      <wp:lineTo x="-489" y="0"/>
                    </wp:wrapPolygon>
                  </wp:wrapThrough>
                  <wp:docPr id="26" name="Рисунок 4" descr="\\Olga-project\проекты пск рп\ПОДПИСИ\Фаустова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lga-project\проекты пск рп\ПОДПИСИ\Фаустова Ю.В.png"/>
                          <pic:cNvPicPr>
                            <a:picLocks noChangeAspect="1" noChangeArrowheads="1"/>
                          </pic:cNvPicPr>
                        </pic:nvPicPr>
                        <pic:blipFill>
                          <a:blip r:embed="rId18" cstate="print"/>
                          <a:srcRect/>
                          <a:stretch>
                            <a:fillRect/>
                          </a:stretch>
                        </pic:blipFill>
                        <pic:spPr bwMode="auto">
                          <a:xfrm>
                            <a:off x="0" y="0"/>
                            <a:ext cx="840740" cy="45021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234315</wp:posOffset>
                  </wp:positionH>
                  <wp:positionV relativeFrom="paragraph">
                    <wp:posOffset>490855</wp:posOffset>
                  </wp:positionV>
                  <wp:extent cx="649605" cy="504825"/>
                  <wp:effectExtent l="19050" t="0" r="0" b="0"/>
                  <wp:wrapThrough wrapText="bothSides">
                    <wp:wrapPolygon edited="0">
                      <wp:start x="-633" y="0"/>
                      <wp:lineTo x="-633" y="21192"/>
                      <wp:lineTo x="21537" y="21192"/>
                      <wp:lineTo x="21537" y="0"/>
                      <wp:lineTo x="-633" y="0"/>
                    </wp:wrapPolygon>
                  </wp:wrapThrough>
                  <wp:docPr id="27"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lga-project\проекты пск рп\ПОДПИСИ\Сокур Ю.В.png"/>
                          <pic:cNvPicPr>
                            <a:picLocks noChangeAspect="1" noChangeArrowheads="1"/>
                          </pic:cNvPicPr>
                        </pic:nvPicPr>
                        <pic:blipFill>
                          <a:blip r:embed="rId19" cstate="print"/>
                          <a:srcRect/>
                          <a:stretch>
                            <a:fillRect/>
                          </a:stretch>
                        </pic:blipFill>
                        <pic:spPr bwMode="auto">
                          <a:xfrm>
                            <a:off x="0" y="0"/>
                            <a:ext cx="649605" cy="504825"/>
                          </a:xfrm>
                          <a:prstGeom prst="rect">
                            <a:avLst/>
                          </a:prstGeom>
                          <a:noFill/>
                          <a:ln w="9525">
                            <a:noFill/>
                            <a:miter lim="800000"/>
                            <a:headEnd/>
                            <a:tailEnd/>
                          </a:ln>
                        </pic:spPr>
                      </pic:pic>
                    </a:graphicData>
                  </a:graphic>
                </wp:anchor>
              </w:drawing>
            </w:r>
          </w:p>
          <w:p w:rsidR="00D24C8A" w:rsidRPr="007E3C88" w:rsidRDefault="00D24C8A" w:rsidP="00564240"/>
        </w:tc>
      </w:tr>
    </w:tbl>
    <w:p w:rsidR="009421BE" w:rsidRDefault="009421BE" w:rsidP="009421BE">
      <w:pPr>
        <w:pStyle w:val="ab"/>
        <w:jc w:val="center"/>
        <w:rPr>
          <w:sz w:val="28"/>
          <w:szCs w:val="28"/>
        </w:rPr>
      </w:pPr>
    </w:p>
    <w:p w:rsidR="009421BE" w:rsidRDefault="009421BE" w:rsidP="009421BE">
      <w:pPr>
        <w:ind w:right="-58"/>
        <w:jc w:val="center"/>
        <w:rPr>
          <w:color w:val="000000"/>
          <w:sz w:val="28"/>
          <w:szCs w:val="28"/>
        </w:rPr>
      </w:pPr>
    </w:p>
    <w:p w:rsidR="009421BE" w:rsidRDefault="009421BE" w:rsidP="009421BE">
      <w:pPr>
        <w:ind w:right="-58"/>
        <w:contextualSpacing/>
        <w:jc w:val="center"/>
        <w:rPr>
          <w:color w:val="000000"/>
          <w:sz w:val="28"/>
          <w:szCs w:val="28"/>
        </w:rPr>
      </w:pPr>
    </w:p>
    <w:p w:rsidR="009421BE" w:rsidRDefault="009421BE" w:rsidP="009421BE">
      <w:pPr>
        <w:ind w:right="-58"/>
        <w:contextualSpacing/>
        <w:jc w:val="center"/>
        <w:rPr>
          <w:color w:val="000000"/>
          <w:sz w:val="28"/>
          <w:szCs w:val="28"/>
        </w:rPr>
      </w:pPr>
    </w:p>
    <w:p w:rsidR="001979D7" w:rsidRDefault="001979D7" w:rsidP="001979D7">
      <w:pPr>
        <w:pStyle w:val="ab"/>
        <w:jc w:val="center"/>
        <w:rPr>
          <w:sz w:val="28"/>
          <w:szCs w:val="28"/>
        </w:rPr>
      </w:pPr>
    </w:p>
    <w:p w:rsidR="001979D7" w:rsidRDefault="001979D7" w:rsidP="001979D7">
      <w:pPr>
        <w:ind w:right="-58"/>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1979D7" w:rsidRDefault="001979D7" w:rsidP="001979D7">
      <w:pPr>
        <w:ind w:right="-58"/>
        <w:contextualSpacing/>
        <w:jc w:val="center"/>
        <w:rPr>
          <w:color w:val="000000"/>
          <w:sz w:val="28"/>
          <w:szCs w:val="28"/>
        </w:rPr>
      </w:pPr>
    </w:p>
    <w:p w:rsidR="000F3F55" w:rsidRPr="003B198F" w:rsidRDefault="000F3F55"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ED6DD3" w:rsidRPr="003B198F" w:rsidRDefault="00ED6DD3" w:rsidP="00506E09">
      <w:pPr>
        <w:ind w:firstLine="709"/>
        <w:contextualSpacing/>
        <w:jc w:val="center"/>
      </w:pPr>
    </w:p>
    <w:p w:rsidR="002D5AD6" w:rsidRPr="003B198F" w:rsidRDefault="002D5AD6" w:rsidP="00D24C8A">
      <w:pPr>
        <w:contextualSpacing/>
      </w:pPr>
    </w:p>
    <w:p w:rsidR="002D5AD6" w:rsidRPr="003B198F" w:rsidRDefault="002D5AD6" w:rsidP="00506E09">
      <w:pPr>
        <w:ind w:firstLine="709"/>
        <w:contextualSpacing/>
        <w:jc w:val="center"/>
      </w:pPr>
    </w:p>
    <w:p w:rsidR="002D5AD6" w:rsidRPr="003B198F" w:rsidRDefault="002D5AD6" w:rsidP="00506E09">
      <w:pPr>
        <w:ind w:firstLine="709"/>
        <w:contextualSpacing/>
        <w:jc w:val="center"/>
      </w:pPr>
    </w:p>
    <w:p w:rsidR="002D5AD6" w:rsidRPr="003B198F" w:rsidRDefault="002D5AD6" w:rsidP="00506E09">
      <w:pPr>
        <w:ind w:firstLine="709"/>
        <w:contextualSpacing/>
        <w:jc w:val="center"/>
        <w:rPr>
          <w:b/>
        </w:rPr>
      </w:pPr>
    </w:p>
    <w:p w:rsidR="006F4B58" w:rsidRDefault="006F4B58" w:rsidP="00570EE3">
      <w:pPr>
        <w:contextualSpacing/>
        <w:jc w:val="center"/>
      </w:pPr>
    </w:p>
    <w:p w:rsidR="006F4B58" w:rsidRDefault="006F4B58" w:rsidP="00570EE3">
      <w:pPr>
        <w:contextualSpacing/>
        <w:jc w:val="center"/>
      </w:pPr>
    </w:p>
    <w:p w:rsidR="002D5AD6" w:rsidRPr="003B198F" w:rsidRDefault="001979D7" w:rsidP="00570EE3">
      <w:pPr>
        <w:contextualSpacing/>
        <w:jc w:val="center"/>
      </w:pPr>
      <w:r>
        <w:t xml:space="preserve">           </w:t>
      </w:r>
      <w:r w:rsidR="00B1319A" w:rsidRPr="003B198F">
        <w:t>СОСТАВ ПРОЕКТА</w:t>
      </w:r>
    </w:p>
    <w:p w:rsidR="00B1319A" w:rsidRPr="003B198F" w:rsidRDefault="00B1319A" w:rsidP="00570EE3">
      <w:pPr>
        <w:ind w:firstLine="709"/>
        <w:contextualSpacing/>
        <w:jc w:val="center"/>
      </w:pPr>
    </w:p>
    <w:p w:rsidR="008B1504" w:rsidRDefault="008B1504" w:rsidP="006F4B58">
      <w:pPr>
        <w:ind w:firstLine="709"/>
        <w:contextualSpacing/>
        <w:jc w:val="center"/>
      </w:pPr>
      <w:r w:rsidRPr="008B1504">
        <w:t xml:space="preserve">Внесение изменений </w:t>
      </w:r>
      <w:proofErr w:type="gramStart"/>
      <w:r w:rsidRPr="008B1504">
        <w:t>в</w:t>
      </w:r>
      <w:proofErr w:type="gramEnd"/>
    </w:p>
    <w:p w:rsidR="003457BB" w:rsidRDefault="003A64F4" w:rsidP="006F4B58">
      <w:pPr>
        <w:ind w:firstLine="709"/>
        <w:contextualSpacing/>
        <w:jc w:val="center"/>
      </w:pPr>
      <w:r w:rsidRPr="003B198F">
        <w:t>ПРАВИЛА ЗЕМЛЕПОЛЬЗОВАНИЯ И ЗАСТРОЙКИ</w:t>
      </w:r>
      <w:r w:rsidR="003B7BDD" w:rsidRPr="003B198F">
        <w:t xml:space="preserve"> </w:t>
      </w:r>
    </w:p>
    <w:p w:rsidR="003457BB" w:rsidRPr="003457BB" w:rsidRDefault="001979D7" w:rsidP="003457BB">
      <w:pPr>
        <w:ind w:firstLine="709"/>
        <w:contextualSpacing/>
        <w:jc w:val="center"/>
      </w:pPr>
      <w:r w:rsidRPr="001979D7">
        <w:t xml:space="preserve">сельское поселение «Деревня </w:t>
      </w:r>
      <w:r w:rsidR="003A1420">
        <w:t>Стайки</w:t>
      </w:r>
      <w:r w:rsidRPr="001979D7">
        <w:t>» Спас-Деменского района Калужской области</w:t>
      </w:r>
    </w:p>
    <w:p w:rsidR="003457BB" w:rsidRPr="009F53BB" w:rsidRDefault="003457BB" w:rsidP="003457BB">
      <w:pPr>
        <w:ind w:firstLine="709"/>
        <w:contextualSpacing/>
        <w:jc w:val="center"/>
        <w:rPr>
          <w:b/>
          <w:sz w:val="32"/>
          <w:szCs w:val="32"/>
        </w:rPr>
      </w:pPr>
    </w:p>
    <w:p w:rsidR="006F4B58" w:rsidRDefault="00D36463" w:rsidP="006F4B58">
      <w:pPr>
        <w:ind w:firstLine="709"/>
        <w:contextualSpacing/>
        <w:jc w:val="center"/>
        <w:rPr>
          <w:b/>
        </w:rPr>
      </w:pPr>
      <w:r w:rsidRPr="003B198F">
        <w:rPr>
          <w:b/>
        </w:rPr>
        <w:t>Текстовая часть.</w:t>
      </w:r>
    </w:p>
    <w:p w:rsidR="00D36463" w:rsidRPr="003B198F" w:rsidRDefault="00D36463" w:rsidP="006F4B58">
      <w:pPr>
        <w:ind w:firstLine="709"/>
        <w:contextualSpacing/>
        <w:jc w:val="center"/>
        <w:rPr>
          <w:b/>
        </w:rPr>
      </w:pPr>
      <w:r w:rsidRPr="003B198F">
        <w:rPr>
          <w:b/>
        </w:rPr>
        <w:t>Графическая часть.</w:t>
      </w:r>
    </w:p>
    <w:p w:rsidR="00ED6DD3" w:rsidRPr="003B198F" w:rsidRDefault="00ED6DD3" w:rsidP="00570EE3">
      <w:pPr>
        <w:ind w:firstLine="709"/>
        <w:contextualSpacing/>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9421BE" w:rsidRPr="003B198F" w:rsidRDefault="009421BE" w:rsidP="00D24C8A">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0A79D4" w:rsidRDefault="000A79D4"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1979D7" w:rsidRDefault="001979D7"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D24C8A" w:rsidRPr="003B198F" w:rsidRDefault="00D24C8A" w:rsidP="001979D7">
      <w:pPr>
        <w:pStyle w:val="42"/>
        <w:shd w:val="clear" w:color="auto" w:fill="auto"/>
        <w:tabs>
          <w:tab w:val="left" w:leader="underscore" w:pos="2938"/>
          <w:tab w:val="left" w:leader="underscore" w:pos="8856"/>
        </w:tabs>
        <w:spacing w:line="240" w:lineRule="auto"/>
        <w:ind w:firstLine="0"/>
        <w:contextualSpacing/>
        <w:rPr>
          <w:color w:val="auto"/>
          <w:sz w:val="24"/>
          <w:szCs w:val="24"/>
        </w:rPr>
      </w:pPr>
    </w:p>
    <w:p w:rsidR="000A79D4" w:rsidRPr="003B198F" w:rsidRDefault="000A79D4" w:rsidP="00506E09">
      <w:pPr>
        <w:pStyle w:val="42"/>
        <w:shd w:val="clear" w:color="auto" w:fill="auto"/>
        <w:tabs>
          <w:tab w:val="left" w:leader="underscore" w:pos="2938"/>
          <w:tab w:val="left" w:leader="underscore" w:pos="8856"/>
        </w:tabs>
        <w:spacing w:line="240" w:lineRule="auto"/>
        <w:ind w:firstLine="709"/>
        <w:contextualSpacing/>
        <w:rPr>
          <w:color w:val="auto"/>
          <w:sz w:val="24"/>
          <w:szCs w:val="24"/>
        </w:rPr>
      </w:pPr>
    </w:p>
    <w:p w:rsidR="005D3BAD" w:rsidRPr="003B198F" w:rsidRDefault="005D3BAD" w:rsidP="00506E09">
      <w:pPr>
        <w:pStyle w:val="ab"/>
        <w:ind w:left="0" w:firstLine="709"/>
        <w:contextualSpacing/>
        <w:jc w:val="center"/>
      </w:pPr>
      <w:r w:rsidRPr="003B198F">
        <w:lastRenderedPageBreak/>
        <w:t>СОДЕРЖАНИЕ</w:t>
      </w:r>
    </w:p>
    <w:p w:rsidR="00980FF7" w:rsidRPr="003B198F" w:rsidRDefault="00980FF7" w:rsidP="00506E09">
      <w:pPr>
        <w:ind w:firstLine="709"/>
        <w:contextualSpacing/>
      </w:pPr>
    </w:p>
    <w:bookmarkStart w:id="0" w:name="_Toc492973626"/>
    <w:p w:rsidR="005A331F" w:rsidRDefault="006C5919">
      <w:pPr>
        <w:pStyle w:val="18"/>
        <w:tabs>
          <w:tab w:val="right" w:leader="underscore" w:pos="9910"/>
        </w:tabs>
        <w:rPr>
          <w:rFonts w:eastAsiaTheme="minorEastAsia" w:cstheme="minorBidi"/>
          <w:b w:val="0"/>
          <w:bCs w:val="0"/>
          <w:i w:val="0"/>
          <w:iCs w:val="0"/>
          <w:noProof/>
          <w:sz w:val="22"/>
          <w:szCs w:val="22"/>
          <w:lang w:eastAsia="ru-RU"/>
        </w:rPr>
      </w:pPr>
      <w:r w:rsidRPr="006C5919">
        <w:rPr>
          <w:b w:val="0"/>
          <w:bCs w:val="0"/>
          <w:caps/>
          <w:sz w:val="28"/>
          <w:szCs w:val="28"/>
        </w:rPr>
        <w:fldChar w:fldCharType="begin"/>
      </w:r>
      <w:r w:rsidR="003457BB">
        <w:rPr>
          <w:b w:val="0"/>
          <w:bCs w:val="0"/>
          <w:caps/>
          <w:sz w:val="28"/>
          <w:szCs w:val="28"/>
        </w:rPr>
        <w:instrText xml:space="preserve"> TOC \o "1-3" \h \z \u </w:instrText>
      </w:r>
      <w:r w:rsidRPr="006C5919">
        <w:rPr>
          <w:b w:val="0"/>
          <w:bCs w:val="0"/>
          <w:caps/>
          <w:sz w:val="28"/>
          <w:szCs w:val="28"/>
        </w:rPr>
        <w:fldChar w:fldCharType="separate"/>
      </w:r>
      <w:hyperlink w:anchor="_Toc91083107" w:history="1">
        <w:r w:rsidR="005A331F" w:rsidRPr="00400C36">
          <w:rPr>
            <w:rStyle w:val="af4"/>
            <w:caps/>
            <w:noProof/>
          </w:rPr>
          <w:t>Введение</w:t>
        </w:r>
        <w:r w:rsidR="005A331F">
          <w:rPr>
            <w:noProof/>
            <w:webHidden/>
          </w:rPr>
          <w:tab/>
        </w:r>
        <w:r>
          <w:rPr>
            <w:noProof/>
            <w:webHidden/>
          </w:rPr>
          <w:fldChar w:fldCharType="begin"/>
        </w:r>
        <w:r w:rsidR="005A331F">
          <w:rPr>
            <w:noProof/>
            <w:webHidden/>
          </w:rPr>
          <w:instrText xml:space="preserve"> PAGEREF _Toc91083107 \h </w:instrText>
        </w:r>
        <w:r>
          <w:rPr>
            <w:noProof/>
            <w:webHidden/>
          </w:rPr>
        </w:r>
        <w:r>
          <w:rPr>
            <w:noProof/>
            <w:webHidden/>
          </w:rPr>
          <w:fldChar w:fldCharType="separate"/>
        </w:r>
        <w:r w:rsidR="005A331F">
          <w:rPr>
            <w:noProof/>
            <w:webHidden/>
          </w:rPr>
          <w:t>6</w:t>
        </w:r>
        <w:r>
          <w:rPr>
            <w:noProof/>
            <w:webHidden/>
          </w:rPr>
          <w:fldChar w:fldCharType="end"/>
        </w:r>
      </w:hyperlink>
    </w:p>
    <w:p w:rsidR="005A331F" w:rsidRDefault="006C5919">
      <w:pPr>
        <w:pStyle w:val="18"/>
        <w:tabs>
          <w:tab w:val="right" w:leader="underscore" w:pos="9910"/>
        </w:tabs>
        <w:rPr>
          <w:rFonts w:eastAsiaTheme="minorEastAsia" w:cstheme="minorBidi"/>
          <w:b w:val="0"/>
          <w:bCs w:val="0"/>
          <w:i w:val="0"/>
          <w:iCs w:val="0"/>
          <w:noProof/>
          <w:sz w:val="22"/>
          <w:szCs w:val="22"/>
          <w:lang w:eastAsia="ru-RU"/>
        </w:rPr>
      </w:pPr>
      <w:hyperlink w:anchor="_Toc91083108" w:history="1">
        <w:r w:rsidR="005A331F" w:rsidRPr="00400C36">
          <w:rPr>
            <w:rStyle w:val="af4"/>
            <w:noProof/>
          </w:rPr>
          <w:t>ГЛАВА I. ПОРЯДОК ПРИМЕНЕНИЯ ПРАВИЛ ЗЕМЛЕПОЛЬЗОВАНИЯ И ЗАСТРОЙКИ И ВНЕСЕНИЯ В НИХ ИЗМЕНЕНИЙ</w:t>
        </w:r>
        <w:r w:rsidR="005A331F">
          <w:rPr>
            <w:noProof/>
            <w:webHidden/>
          </w:rPr>
          <w:tab/>
        </w:r>
        <w:r>
          <w:rPr>
            <w:noProof/>
            <w:webHidden/>
          </w:rPr>
          <w:fldChar w:fldCharType="begin"/>
        </w:r>
        <w:r w:rsidR="005A331F">
          <w:rPr>
            <w:noProof/>
            <w:webHidden/>
          </w:rPr>
          <w:instrText xml:space="preserve"> PAGEREF _Toc91083108 \h </w:instrText>
        </w:r>
        <w:r>
          <w:rPr>
            <w:noProof/>
            <w:webHidden/>
          </w:rPr>
        </w:r>
        <w:r>
          <w:rPr>
            <w:noProof/>
            <w:webHidden/>
          </w:rPr>
          <w:fldChar w:fldCharType="separate"/>
        </w:r>
        <w:r w:rsidR="005A331F">
          <w:rPr>
            <w:noProof/>
            <w:webHidden/>
          </w:rPr>
          <w:t>7</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09" w:history="1">
        <w:r w:rsidR="005A331F" w:rsidRPr="00400C36">
          <w:rPr>
            <w:rStyle w:val="af4"/>
            <w:noProof/>
          </w:rPr>
          <w:t>РАЗДЕЛ 1. О РЕГУЛИРОВАНИИ ЗЕМЛЕПОЛЬЗОВАНИЯ И ЗАСТРОЙКИ ОРГАНАМИ МЕСТНОГО САМОУПРАВЛЕНИЯ.</w:t>
        </w:r>
        <w:r w:rsidR="005A331F">
          <w:rPr>
            <w:noProof/>
            <w:webHidden/>
          </w:rPr>
          <w:tab/>
        </w:r>
        <w:r>
          <w:rPr>
            <w:noProof/>
            <w:webHidden/>
          </w:rPr>
          <w:fldChar w:fldCharType="begin"/>
        </w:r>
        <w:r w:rsidR="005A331F">
          <w:rPr>
            <w:noProof/>
            <w:webHidden/>
          </w:rPr>
          <w:instrText xml:space="preserve"> PAGEREF _Toc91083109 \h </w:instrText>
        </w:r>
        <w:r>
          <w:rPr>
            <w:noProof/>
            <w:webHidden/>
          </w:rPr>
        </w:r>
        <w:r>
          <w:rPr>
            <w:noProof/>
            <w:webHidden/>
          </w:rPr>
          <w:fldChar w:fldCharType="separate"/>
        </w:r>
        <w:r w:rsidR="005A331F">
          <w:rPr>
            <w:noProof/>
            <w:webHidden/>
          </w:rPr>
          <w:t>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0" w:history="1">
        <w:r w:rsidR="005A331F" w:rsidRPr="00400C36">
          <w:rPr>
            <w:rStyle w:val="af4"/>
            <w:noProof/>
          </w:rPr>
          <w:t>Статья 1. Основные понятия, используемые в Правилах землепользования и застройки</w:t>
        </w:r>
        <w:r w:rsidR="005A331F">
          <w:rPr>
            <w:noProof/>
            <w:webHidden/>
          </w:rPr>
          <w:tab/>
        </w:r>
        <w:r>
          <w:rPr>
            <w:noProof/>
            <w:webHidden/>
          </w:rPr>
          <w:fldChar w:fldCharType="begin"/>
        </w:r>
        <w:r w:rsidR="005A331F">
          <w:rPr>
            <w:noProof/>
            <w:webHidden/>
          </w:rPr>
          <w:instrText xml:space="preserve"> PAGEREF _Toc91083110 \h </w:instrText>
        </w:r>
        <w:r>
          <w:rPr>
            <w:noProof/>
            <w:webHidden/>
          </w:rPr>
        </w:r>
        <w:r>
          <w:rPr>
            <w:noProof/>
            <w:webHidden/>
          </w:rPr>
          <w:fldChar w:fldCharType="separate"/>
        </w:r>
        <w:r w:rsidR="005A331F">
          <w:rPr>
            <w:noProof/>
            <w:webHidden/>
          </w:rPr>
          <w:t>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1" w:history="1">
        <w:r w:rsidR="005A331F" w:rsidRPr="00400C36">
          <w:rPr>
            <w:rStyle w:val="af4"/>
            <w:noProof/>
          </w:rPr>
          <w:t>Статья 2. Основания введения, цели и назначение Правил</w:t>
        </w:r>
        <w:r w:rsidR="005A331F">
          <w:rPr>
            <w:noProof/>
            <w:webHidden/>
          </w:rPr>
          <w:tab/>
        </w:r>
        <w:r>
          <w:rPr>
            <w:noProof/>
            <w:webHidden/>
          </w:rPr>
          <w:fldChar w:fldCharType="begin"/>
        </w:r>
        <w:r w:rsidR="005A331F">
          <w:rPr>
            <w:noProof/>
            <w:webHidden/>
          </w:rPr>
          <w:instrText xml:space="preserve"> PAGEREF _Toc91083111 \h </w:instrText>
        </w:r>
        <w:r>
          <w:rPr>
            <w:noProof/>
            <w:webHidden/>
          </w:rPr>
        </w:r>
        <w:r>
          <w:rPr>
            <w:noProof/>
            <w:webHidden/>
          </w:rPr>
          <w:fldChar w:fldCharType="separate"/>
        </w:r>
        <w:r w:rsidR="005A331F">
          <w:rPr>
            <w:noProof/>
            <w:webHidden/>
          </w:rPr>
          <w:t>10</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2" w:history="1">
        <w:r w:rsidR="005A331F" w:rsidRPr="00400C36">
          <w:rPr>
            <w:rStyle w:val="af4"/>
            <w:noProof/>
          </w:rPr>
          <w:t>Статья 3. Состав Правил землепользования и застройки</w:t>
        </w:r>
        <w:r w:rsidR="005A331F">
          <w:rPr>
            <w:noProof/>
            <w:webHidden/>
          </w:rPr>
          <w:tab/>
        </w:r>
        <w:r>
          <w:rPr>
            <w:noProof/>
            <w:webHidden/>
          </w:rPr>
          <w:fldChar w:fldCharType="begin"/>
        </w:r>
        <w:r w:rsidR="005A331F">
          <w:rPr>
            <w:noProof/>
            <w:webHidden/>
          </w:rPr>
          <w:instrText xml:space="preserve"> PAGEREF _Toc91083112 \h </w:instrText>
        </w:r>
        <w:r>
          <w:rPr>
            <w:noProof/>
            <w:webHidden/>
          </w:rPr>
        </w:r>
        <w:r>
          <w:rPr>
            <w:noProof/>
            <w:webHidden/>
          </w:rPr>
          <w:fldChar w:fldCharType="separate"/>
        </w:r>
        <w:r w:rsidR="005A331F">
          <w:rPr>
            <w:noProof/>
            <w:webHidden/>
          </w:rPr>
          <w:t>11</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3" w:history="1">
        <w:r w:rsidR="005A331F" w:rsidRPr="00400C36">
          <w:rPr>
            <w:rStyle w:val="af4"/>
            <w:noProof/>
          </w:rPr>
          <w:t>Статья 4. Открытость и доступность информации о землепользовании и застройке</w:t>
        </w:r>
        <w:r w:rsidR="005A331F">
          <w:rPr>
            <w:noProof/>
            <w:webHidden/>
          </w:rPr>
          <w:tab/>
        </w:r>
        <w:r>
          <w:rPr>
            <w:noProof/>
            <w:webHidden/>
          </w:rPr>
          <w:fldChar w:fldCharType="begin"/>
        </w:r>
        <w:r w:rsidR="005A331F">
          <w:rPr>
            <w:noProof/>
            <w:webHidden/>
          </w:rPr>
          <w:instrText xml:space="preserve"> PAGEREF _Toc91083113 \h </w:instrText>
        </w:r>
        <w:r>
          <w:rPr>
            <w:noProof/>
            <w:webHidden/>
          </w:rPr>
        </w:r>
        <w:r>
          <w:rPr>
            <w:noProof/>
            <w:webHidden/>
          </w:rPr>
          <w:fldChar w:fldCharType="separate"/>
        </w:r>
        <w:r w:rsidR="005A331F">
          <w:rPr>
            <w:noProof/>
            <w:webHidden/>
          </w:rPr>
          <w:t>11</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4" w:history="1">
        <w:r w:rsidR="005A331F" w:rsidRPr="00400C36">
          <w:rPr>
            <w:rStyle w:val="af4"/>
            <w:noProof/>
          </w:rPr>
          <w:t>Статья 5. Ответственность за нарушение Правил землепользования и застройки</w:t>
        </w:r>
        <w:r w:rsidR="005A331F">
          <w:rPr>
            <w:noProof/>
            <w:webHidden/>
          </w:rPr>
          <w:tab/>
        </w:r>
        <w:r>
          <w:rPr>
            <w:noProof/>
            <w:webHidden/>
          </w:rPr>
          <w:fldChar w:fldCharType="begin"/>
        </w:r>
        <w:r w:rsidR="005A331F">
          <w:rPr>
            <w:noProof/>
            <w:webHidden/>
          </w:rPr>
          <w:instrText xml:space="preserve"> PAGEREF _Toc91083114 \h </w:instrText>
        </w:r>
        <w:r>
          <w:rPr>
            <w:noProof/>
            <w:webHidden/>
          </w:rPr>
        </w:r>
        <w:r>
          <w:rPr>
            <w:noProof/>
            <w:webHidden/>
          </w:rPr>
          <w:fldChar w:fldCharType="separate"/>
        </w:r>
        <w:r w:rsidR="005A331F">
          <w:rPr>
            <w:noProof/>
            <w:webHidden/>
          </w:rPr>
          <w:t>12</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5" w:history="1">
        <w:r w:rsidR="005A331F" w:rsidRPr="00400C36">
          <w:rPr>
            <w:rStyle w:val="af4"/>
            <w:noProof/>
          </w:rPr>
          <w:t>Статья 6. Общие положения, относящиеся к ранее возникшим правам</w:t>
        </w:r>
        <w:r w:rsidR="005A331F">
          <w:rPr>
            <w:noProof/>
            <w:webHidden/>
          </w:rPr>
          <w:tab/>
        </w:r>
        <w:r>
          <w:rPr>
            <w:noProof/>
            <w:webHidden/>
          </w:rPr>
          <w:fldChar w:fldCharType="begin"/>
        </w:r>
        <w:r w:rsidR="005A331F">
          <w:rPr>
            <w:noProof/>
            <w:webHidden/>
          </w:rPr>
          <w:instrText xml:space="preserve"> PAGEREF _Toc91083115 \h </w:instrText>
        </w:r>
        <w:r>
          <w:rPr>
            <w:noProof/>
            <w:webHidden/>
          </w:rPr>
        </w:r>
        <w:r>
          <w:rPr>
            <w:noProof/>
            <w:webHidden/>
          </w:rPr>
          <w:fldChar w:fldCharType="separate"/>
        </w:r>
        <w:r w:rsidR="005A331F">
          <w:rPr>
            <w:noProof/>
            <w:webHidden/>
          </w:rPr>
          <w:t>12</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6" w:history="1">
        <w:r w:rsidR="005A331F" w:rsidRPr="00400C36">
          <w:rPr>
            <w:rStyle w:val="af4"/>
            <w:noProof/>
          </w:rPr>
          <w:t>Статья 7. Использование и строительные изменения объектов недвижимости, не соответствующих Правилам</w:t>
        </w:r>
        <w:r w:rsidR="005A331F">
          <w:rPr>
            <w:noProof/>
            <w:webHidden/>
          </w:rPr>
          <w:tab/>
        </w:r>
        <w:r>
          <w:rPr>
            <w:noProof/>
            <w:webHidden/>
          </w:rPr>
          <w:fldChar w:fldCharType="begin"/>
        </w:r>
        <w:r w:rsidR="005A331F">
          <w:rPr>
            <w:noProof/>
            <w:webHidden/>
          </w:rPr>
          <w:instrText xml:space="preserve"> PAGEREF _Toc91083116 \h </w:instrText>
        </w:r>
        <w:r>
          <w:rPr>
            <w:noProof/>
            <w:webHidden/>
          </w:rPr>
        </w:r>
        <w:r>
          <w:rPr>
            <w:noProof/>
            <w:webHidden/>
          </w:rPr>
          <w:fldChar w:fldCharType="separate"/>
        </w:r>
        <w:r w:rsidR="005A331F">
          <w:rPr>
            <w:noProof/>
            <w:webHidden/>
          </w:rPr>
          <w:t>12</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7" w:history="1">
        <w:r w:rsidR="005A331F" w:rsidRPr="00400C36">
          <w:rPr>
            <w:rStyle w:val="af4"/>
            <w:noProof/>
          </w:rPr>
          <w:t>Статья 8. Градостроительное зонирование территории и установление градостроительных регламентов</w:t>
        </w:r>
        <w:r w:rsidR="005A331F">
          <w:rPr>
            <w:noProof/>
            <w:webHidden/>
          </w:rPr>
          <w:tab/>
        </w:r>
        <w:r>
          <w:rPr>
            <w:noProof/>
            <w:webHidden/>
          </w:rPr>
          <w:fldChar w:fldCharType="begin"/>
        </w:r>
        <w:r w:rsidR="005A331F">
          <w:rPr>
            <w:noProof/>
            <w:webHidden/>
          </w:rPr>
          <w:instrText xml:space="preserve"> PAGEREF _Toc91083117 \h </w:instrText>
        </w:r>
        <w:r>
          <w:rPr>
            <w:noProof/>
            <w:webHidden/>
          </w:rPr>
        </w:r>
        <w:r>
          <w:rPr>
            <w:noProof/>
            <w:webHidden/>
          </w:rPr>
          <w:fldChar w:fldCharType="separate"/>
        </w:r>
        <w:r w:rsidR="005A331F">
          <w:rPr>
            <w:noProof/>
            <w:webHidden/>
          </w:rPr>
          <w:t>13</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8" w:history="1">
        <w:r w:rsidR="005A331F" w:rsidRPr="00400C36">
          <w:rPr>
            <w:rStyle w:val="af4"/>
            <w:noProof/>
          </w:rPr>
          <w:t>Статья 9. Комиссия по подготовке проекта правил землепользования и застройки</w:t>
        </w:r>
        <w:r w:rsidR="005A331F">
          <w:rPr>
            <w:noProof/>
            <w:webHidden/>
          </w:rPr>
          <w:tab/>
        </w:r>
        <w:r>
          <w:rPr>
            <w:noProof/>
            <w:webHidden/>
          </w:rPr>
          <w:fldChar w:fldCharType="begin"/>
        </w:r>
        <w:r w:rsidR="005A331F">
          <w:rPr>
            <w:noProof/>
            <w:webHidden/>
          </w:rPr>
          <w:instrText xml:space="preserve"> PAGEREF _Toc91083118 \h </w:instrText>
        </w:r>
        <w:r>
          <w:rPr>
            <w:noProof/>
            <w:webHidden/>
          </w:rPr>
        </w:r>
        <w:r>
          <w:rPr>
            <w:noProof/>
            <w:webHidden/>
          </w:rPr>
          <w:fldChar w:fldCharType="separate"/>
        </w:r>
        <w:r w:rsidR="005A331F">
          <w:rPr>
            <w:noProof/>
            <w:webHidden/>
          </w:rPr>
          <w:t>15</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19" w:history="1">
        <w:r w:rsidR="005A331F" w:rsidRPr="00400C36">
          <w:rPr>
            <w:rStyle w:val="af4"/>
            <w:noProof/>
          </w:rPr>
          <w:t>Статья 10. Полномочия органов местного самоуправления в области землепользования и застройки</w:t>
        </w:r>
        <w:r w:rsidR="005A331F">
          <w:rPr>
            <w:noProof/>
            <w:webHidden/>
          </w:rPr>
          <w:tab/>
        </w:r>
        <w:r>
          <w:rPr>
            <w:noProof/>
            <w:webHidden/>
          </w:rPr>
          <w:fldChar w:fldCharType="begin"/>
        </w:r>
        <w:r w:rsidR="005A331F">
          <w:rPr>
            <w:noProof/>
            <w:webHidden/>
          </w:rPr>
          <w:instrText xml:space="preserve"> PAGEREF _Toc91083119 \h </w:instrText>
        </w:r>
        <w:r>
          <w:rPr>
            <w:noProof/>
            <w:webHidden/>
          </w:rPr>
        </w:r>
        <w:r>
          <w:rPr>
            <w:noProof/>
            <w:webHidden/>
          </w:rPr>
          <w:fldChar w:fldCharType="separate"/>
        </w:r>
        <w:r w:rsidR="005A331F">
          <w:rPr>
            <w:noProof/>
            <w:webHidden/>
          </w:rPr>
          <w:t>16</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0" w:history="1">
        <w:r w:rsidR="005A331F" w:rsidRPr="00400C36">
          <w:rPr>
            <w:rStyle w:val="af4"/>
            <w:noProof/>
          </w:rPr>
          <w:t>Статья 11. Резервирование земель для государственных или муниципальных нужд</w:t>
        </w:r>
        <w:r w:rsidR="005A331F">
          <w:rPr>
            <w:noProof/>
            <w:webHidden/>
          </w:rPr>
          <w:tab/>
        </w:r>
        <w:r>
          <w:rPr>
            <w:noProof/>
            <w:webHidden/>
          </w:rPr>
          <w:fldChar w:fldCharType="begin"/>
        </w:r>
        <w:r w:rsidR="005A331F">
          <w:rPr>
            <w:noProof/>
            <w:webHidden/>
          </w:rPr>
          <w:instrText xml:space="preserve"> PAGEREF _Toc91083120 \h </w:instrText>
        </w:r>
        <w:r>
          <w:rPr>
            <w:noProof/>
            <w:webHidden/>
          </w:rPr>
        </w:r>
        <w:r>
          <w:rPr>
            <w:noProof/>
            <w:webHidden/>
          </w:rPr>
          <w:fldChar w:fldCharType="separate"/>
        </w:r>
        <w:r w:rsidR="005A331F">
          <w:rPr>
            <w:noProof/>
            <w:webHidden/>
          </w:rPr>
          <w:t>16</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21" w:history="1">
        <w:r w:rsidR="005A331F" w:rsidRPr="00400C36">
          <w:rPr>
            <w:rStyle w:val="af4"/>
            <w:noProof/>
          </w:rPr>
          <w:t>РАЗДЕЛ 2. ПРОВЕДЕНИЕ ПУБЛИЧНЫХ СЛУШАНИЙ ПО ВОПРОСАМ ЗЕМЛЕПОЛЬЗОВАНИЯ И ЗАСТРОЙКИ</w:t>
        </w:r>
        <w:r w:rsidR="005A331F">
          <w:rPr>
            <w:noProof/>
            <w:webHidden/>
          </w:rPr>
          <w:tab/>
        </w:r>
        <w:r>
          <w:rPr>
            <w:noProof/>
            <w:webHidden/>
          </w:rPr>
          <w:fldChar w:fldCharType="begin"/>
        </w:r>
        <w:r w:rsidR="005A331F">
          <w:rPr>
            <w:noProof/>
            <w:webHidden/>
          </w:rPr>
          <w:instrText xml:space="preserve"> PAGEREF _Toc91083121 \h </w:instrText>
        </w:r>
        <w:r>
          <w:rPr>
            <w:noProof/>
            <w:webHidden/>
          </w:rPr>
        </w:r>
        <w:r>
          <w:rPr>
            <w:noProof/>
            <w:webHidden/>
          </w:rPr>
          <w:fldChar w:fldCharType="separate"/>
        </w:r>
        <w:r w:rsidR="005A331F">
          <w:rPr>
            <w:noProof/>
            <w:webHidden/>
          </w:rPr>
          <w:t>18</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2" w:history="1">
        <w:r w:rsidR="005A331F" w:rsidRPr="00400C36">
          <w:rPr>
            <w:rStyle w:val="af4"/>
            <w:noProof/>
          </w:rPr>
          <w:t>Статья 12. Проведение публичных слушаний по вопросам землепользования и застройки</w:t>
        </w:r>
        <w:r w:rsidR="005A331F">
          <w:rPr>
            <w:noProof/>
            <w:webHidden/>
          </w:rPr>
          <w:tab/>
        </w:r>
        <w:r>
          <w:rPr>
            <w:noProof/>
            <w:webHidden/>
          </w:rPr>
          <w:fldChar w:fldCharType="begin"/>
        </w:r>
        <w:r w:rsidR="005A331F">
          <w:rPr>
            <w:noProof/>
            <w:webHidden/>
          </w:rPr>
          <w:instrText xml:space="preserve"> PAGEREF _Toc91083122 \h </w:instrText>
        </w:r>
        <w:r>
          <w:rPr>
            <w:noProof/>
            <w:webHidden/>
          </w:rPr>
        </w:r>
        <w:r>
          <w:rPr>
            <w:noProof/>
            <w:webHidden/>
          </w:rPr>
          <w:fldChar w:fldCharType="separate"/>
        </w:r>
        <w:r w:rsidR="005A331F">
          <w:rPr>
            <w:noProof/>
            <w:webHidden/>
          </w:rPr>
          <w:t>18</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23" w:history="1">
        <w:r w:rsidR="005A331F" w:rsidRPr="00400C36">
          <w:rPr>
            <w:rStyle w:val="af4"/>
            <w:noProof/>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r w:rsidR="005A331F">
          <w:rPr>
            <w:noProof/>
            <w:webHidden/>
          </w:rPr>
          <w:tab/>
        </w:r>
        <w:r>
          <w:rPr>
            <w:noProof/>
            <w:webHidden/>
          </w:rPr>
          <w:fldChar w:fldCharType="begin"/>
        </w:r>
        <w:r w:rsidR="005A331F">
          <w:rPr>
            <w:noProof/>
            <w:webHidden/>
          </w:rPr>
          <w:instrText xml:space="preserve"> PAGEREF _Toc91083123 \h </w:instrText>
        </w:r>
        <w:r>
          <w:rPr>
            <w:noProof/>
            <w:webHidden/>
          </w:rPr>
        </w:r>
        <w:r>
          <w:rPr>
            <w:noProof/>
            <w:webHidden/>
          </w:rPr>
          <w:fldChar w:fldCharType="separate"/>
        </w:r>
        <w:r w:rsidR="005A331F">
          <w:rPr>
            <w:noProof/>
            <w:webHidden/>
          </w:rPr>
          <w:t>19</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4" w:history="1">
        <w:r w:rsidR="005A331F" w:rsidRPr="00400C36">
          <w:rPr>
            <w:rStyle w:val="af4"/>
            <w:noProof/>
          </w:rPr>
          <w:t>Статья 13. Изменение видов разрешенного использования земельных участков и объектов капитального строительства</w:t>
        </w:r>
        <w:r w:rsidR="005A331F">
          <w:rPr>
            <w:noProof/>
            <w:webHidden/>
          </w:rPr>
          <w:tab/>
        </w:r>
        <w:r>
          <w:rPr>
            <w:noProof/>
            <w:webHidden/>
          </w:rPr>
          <w:fldChar w:fldCharType="begin"/>
        </w:r>
        <w:r w:rsidR="005A331F">
          <w:rPr>
            <w:noProof/>
            <w:webHidden/>
          </w:rPr>
          <w:instrText xml:space="preserve"> PAGEREF _Toc91083124 \h </w:instrText>
        </w:r>
        <w:r>
          <w:rPr>
            <w:noProof/>
            <w:webHidden/>
          </w:rPr>
        </w:r>
        <w:r>
          <w:rPr>
            <w:noProof/>
            <w:webHidden/>
          </w:rPr>
          <w:fldChar w:fldCharType="separate"/>
        </w:r>
        <w:r w:rsidR="005A331F">
          <w:rPr>
            <w:noProof/>
            <w:webHidden/>
          </w:rPr>
          <w:t>19</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5" w:history="1">
        <w:r w:rsidR="005A331F" w:rsidRPr="00400C36">
          <w:rPr>
            <w:rStyle w:val="af4"/>
            <w:noProof/>
          </w:rPr>
          <w:t>Статья 14. Порядок предоставления разрешения на условно разрешенный вид использования земельного участка или объекта капитального строительства</w:t>
        </w:r>
        <w:r w:rsidR="005A331F">
          <w:rPr>
            <w:noProof/>
            <w:webHidden/>
          </w:rPr>
          <w:tab/>
        </w:r>
        <w:r>
          <w:rPr>
            <w:noProof/>
            <w:webHidden/>
          </w:rPr>
          <w:fldChar w:fldCharType="begin"/>
        </w:r>
        <w:r w:rsidR="005A331F">
          <w:rPr>
            <w:noProof/>
            <w:webHidden/>
          </w:rPr>
          <w:instrText xml:space="preserve"> PAGEREF _Toc91083125 \h </w:instrText>
        </w:r>
        <w:r>
          <w:rPr>
            <w:noProof/>
            <w:webHidden/>
          </w:rPr>
        </w:r>
        <w:r>
          <w:rPr>
            <w:noProof/>
            <w:webHidden/>
          </w:rPr>
          <w:fldChar w:fldCharType="separate"/>
        </w:r>
        <w:r w:rsidR="005A331F">
          <w:rPr>
            <w:noProof/>
            <w:webHidden/>
          </w:rPr>
          <w:t>21</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6" w:history="1">
        <w:r w:rsidR="005A331F" w:rsidRPr="00400C36">
          <w:rPr>
            <w:rStyle w:val="af4"/>
            <w:noProof/>
          </w:rPr>
          <w:t>Статья 15.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5A331F">
          <w:rPr>
            <w:noProof/>
            <w:webHidden/>
          </w:rPr>
          <w:tab/>
        </w:r>
        <w:r>
          <w:rPr>
            <w:noProof/>
            <w:webHidden/>
          </w:rPr>
          <w:fldChar w:fldCharType="begin"/>
        </w:r>
        <w:r w:rsidR="005A331F">
          <w:rPr>
            <w:noProof/>
            <w:webHidden/>
          </w:rPr>
          <w:instrText xml:space="preserve"> PAGEREF _Toc91083126 \h </w:instrText>
        </w:r>
        <w:r>
          <w:rPr>
            <w:noProof/>
            <w:webHidden/>
          </w:rPr>
        </w:r>
        <w:r>
          <w:rPr>
            <w:noProof/>
            <w:webHidden/>
          </w:rPr>
          <w:fldChar w:fldCharType="separate"/>
        </w:r>
        <w:r w:rsidR="005A331F">
          <w:rPr>
            <w:noProof/>
            <w:webHidden/>
          </w:rPr>
          <w:t>21</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27" w:history="1">
        <w:r w:rsidR="005A331F" w:rsidRPr="00400C36">
          <w:rPr>
            <w:rStyle w:val="af4"/>
            <w:noProof/>
          </w:rPr>
          <w:t>РАЗДЕЛ 4. О ПОДГОТОВКЕ ДОКУМЕНТАЦИИ ПО ПЛАНИРОВКЕ ТЕРРИТОРИИ ОРГАНАМИ МЕСТНОГО САМОУПРАВЛЕНИЯ</w:t>
        </w:r>
        <w:r w:rsidR="005A331F">
          <w:rPr>
            <w:noProof/>
            <w:webHidden/>
          </w:rPr>
          <w:tab/>
        </w:r>
        <w:r>
          <w:rPr>
            <w:noProof/>
            <w:webHidden/>
          </w:rPr>
          <w:fldChar w:fldCharType="begin"/>
        </w:r>
        <w:r w:rsidR="005A331F">
          <w:rPr>
            <w:noProof/>
            <w:webHidden/>
          </w:rPr>
          <w:instrText xml:space="preserve"> PAGEREF _Toc91083127 \h </w:instrText>
        </w:r>
        <w:r>
          <w:rPr>
            <w:noProof/>
            <w:webHidden/>
          </w:rPr>
        </w:r>
        <w:r>
          <w:rPr>
            <w:noProof/>
            <w:webHidden/>
          </w:rPr>
          <w:fldChar w:fldCharType="separate"/>
        </w:r>
        <w:r w:rsidR="005A331F">
          <w:rPr>
            <w:noProof/>
            <w:webHidden/>
          </w:rPr>
          <w:t>22</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8" w:history="1">
        <w:r w:rsidR="005A331F" w:rsidRPr="00400C36">
          <w:rPr>
            <w:rStyle w:val="af4"/>
            <w:noProof/>
          </w:rPr>
          <w:t>Статья 16. Порядок утверждения правил землепользования и застройки</w:t>
        </w:r>
        <w:r w:rsidR="005A331F">
          <w:rPr>
            <w:noProof/>
            <w:webHidden/>
          </w:rPr>
          <w:tab/>
        </w:r>
        <w:r>
          <w:rPr>
            <w:noProof/>
            <w:webHidden/>
          </w:rPr>
          <w:fldChar w:fldCharType="begin"/>
        </w:r>
        <w:r w:rsidR="005A331F">
          <w:rPr>
            <w:noProof/>
            <w:webHidden/>
          </w:rPr>
          <w:instrText xml:space="preserve"> PAGEREF _Toc91083128 \h </w:instrText>
        </w:r>
        <w:r>
          <w:rPr>
            <w:noProof/>
            <w:webHidden/>
          </w:rPr>
        </w:r>
        <w:r>
          <w:rPr>
            <w:noProof/>
            <w:webHidden/>
          </w:rPr>
          <w:fldChar w:fldCharType="separate"/>
        </w:r>
        <w:r w:rsidR="005A331F">
          <w:rPr>
            <w:noProof/>
            <w:webHidden/>
          </w:rPr>
          <w:t>22</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29" w:history="1">
        <w:r w:rsidR="005A331F" w:rsidRPr="00400C36">
          <w:rPr>
            <w:rStyle w:val="af4"/>
            <w:noProof/>
          </w:rPr>
          <w:t>Статья 17. Порядок подготовки документации по планировке территории</w:t>
        </w:r>
        <w:r w:rsidR="005A331F">
          <w:rPr>
            <w:noProof/>
            <w:webHidden/>
          </w:rPr>
          <w:tab/>
        </w:r>
        <w:r>
          <w:rPr>
            <w:noProof/>
            <w:webHidden/>
          </w:rPr>
          <w:fldChar w:fldCharType="begin"/>
        </w:r>
        <w:r w:rsidR="005A331F">
          <w:rPr>
            <w:noProof/>
            <w:webHidden/>
          </w:rPr>
          <w:instrText xml:space="preserve"> PAGEREF _Toc91083129 \h </w:instrText>
        </w:r>
        <w:r>
          <w:rPr>
            <w:noProof/>
            <w:webHidden/>
          </w:rPr>
        </w:r>
        <w:r>
          <w:rPr>
            <w:noProof/>
            <w:webHidden/>
          </w:rPr>
          <w:fldChar w:fldCharType="separate"/>
        </w:r>
        <w:r w:rsidR="005A331F">
          <w:rPr>
            <w:noProof/>
            <w:webHidden/>
          </w:rPr>
          <w:t>24</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0" w:history="1">
        <w:r w:rsidR="005A331F" w:rsidRPr="00400C36">
          <w:rPr>
            <w:rStyle w:val="af4"/>
            <w:noProof/>
          </w:rPr>
          <w:t>Статья 18. Применение правил землепользования и застройки при подготовке  проектов планировки территорий</w:t>
        </w:r>
        <w:r w:rsidR="005A331F">
          <w:rPr>
            <w:noProof/>
            <w:webHidden/>
          </w:rPr>
          <w:tab/>
        </w:r>
        <w:r>
          <w:rPr>
            <w:noProof/>
            <w:webHidden/>
          </w:rPr>
          <w:fldChar w:fldCharType="begin"/>
        </w:r>
        <w:r w:rsidR="005A331F">
          <w:rPr>
            <w:noProof/>
            <w:webHidden/>
          </w:rPr>
          <w:instrText xml:space="preserve"> PAGEREF _Toc91083130 \h </w:instrText>
        </w:r>
        <w:r>
          <w:rPr>
            <w:noProof/>
            <w:webHidden/>
          </w:rPr>
        </w:r>
        <w:r>
          <w:rPr>
            <w:noProof/>
            <w:webHidden/>
          </w:rPr>
          <w:fldChar w:fldCharType="separate"/>
        </w:r>
        <w:r w:rsidR="005A331F">
          <w:rPr>
            <w:noProof/>
            <w:webHidden/>
          </w:rPr>
          <w:t>26</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1" w:history="1">
        <w:r w:rsidR="005A331F" w:rsidRPr="00400C36">
          <w:rPr>
            <w:rStyle w:val="af4"/>
            <w:noProof/>
          </w:rPr>
          <w:t>Статья 19. Применение правил землепользования и застройки при подготовке проектов межевания территорий</w:t>
        </w:r>
        <w:r w:rsidR="005A331F">
          <w:rPr>
            <w:noProof/>
            <w:webHidden/>
          </w:rPr>
          <w:tab/>
        </w:r>
        <w:r>
          <w:rPr>
            <w:noProof/>
            <w:webHidden/>
          </w:rPr>
          <w:fldChar w:fldCharType="begin"/>
        </w:r>
        <w:r w:rsidR="005A331F">
          <w:rPr>
            <w:noProof/>
            <w:webHidden/>
          </w:rPr>
          <w:instrText xml:space="preserve"> PAGEREF _Toc91083131 \h </w:instrText>
        </w:r>
        <w:r>
          <w:rPr>
            <w:noProof/>
            <w:webHidden/>
          </w:rPr>
        </w:r>
        <w:r>
          <w:rPr>
            <w:noProof/>
            <w:webHidden/>
          </w:rPr>
          <w:fldChar w:fldCharType="separate"/>
        </w:r>
        <w:r w:rsidR="005A331F">
          <w:rPr>
            <w:noProof/>
            <w:webHidden/>
          </w:rPr>
          <w:t>27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2" w:history="1">
        <w:r w:rsidR="005A331F" w:rsidRPr="00400C36">
          <w:rPr>
            <w:rStyle w:val="af4"/>
            <w:noProof/>
          </w:rPr>
          <w:t>Статья 20. Применение правил землепользования и застройки при подготовке градостроительных планов земельных участков</w:t>
        </w:r>
        <w:r w:rsidR="005A331F">
          <w:rPr>
            <w:noProof/>
            <w:webHidden/>
          </w:rPr>
          <w:tab/>
        </w:r>
        <w:r>
          <w:rPr>
            <w:noProof/>
            <w:webHidden/>
          </w:rPr>
          <w:fldChar w:fldCharType="begin"/>
        </w:r>
        <w:r w:rsidR="005A331F">
          <w:rPr>
            <w:noProof/>
            <w:webHidden/>
          </w:rPr>
          <w:instrText xml:space="preserve"> PAGEREF _Toc91083132 \h </w:instrText>
        </w:r>
        <w:r>
          <w:rPr>
            <w:noProof/>
            <w:webHidden/>
          </w:rPr>
        </w:r>
        <w:r>
          <w:rPr>
            <w:noProof/>
            <w:webHidden/>
          </w:rPr>
          <w:fldChar w:fldCharType="separate"/>
        </w:r>
        <w:r w:rsidR="005A331F">
          <w:rPr>
            <w:noProof/>
            <w:webHidden/>
          </w:rPr>
          <w:t>27</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33" w:history="1">
        <w:r w:rsidR="005A331F" w:rsidRPr="00400C36">
          <w:rPr>
            <w:rStyle w:val="af4"/>
            <w:noProof/>
          </w:rPr>
          <w:t>РАЗДЕЛ 5. ВНЕСЕНИЕ ИЗМЕНЕНИЙ В ПРАВИЛА ЗЕМЛЕПОЛЬЗОВАНИЯ И ЗАСТРОЙКИ</w:t>
        </w:r>
        <w:r w:rsidR="005A331F">
          <w:rPr>
            <w:noProof/>
            <w:webHidden/>
          </w:rPr>
          <w:tab/>
        </w:r>
        <w:r>
          <w:rPr>
            <w:noProof/>
            <w:webHidden/>
          </w:rPr>
          <w:fldChar w:fldCharType="begin"/>
        </w:r>
        <w:r w:rsidR="005A331F">
          <w:rPr>
            <w:noProof/>
            <w:webHidden/>
          </w:rPr>
          <w:instrText xml:space="preserve"> PAGEREF _Toc91083133 \h </w:instrText>
        </w:r>
        <w:r>
          <w:rPr>
            <w:noProof/>
            <w:webHidden/>
          </w:rPr>
        </w:r>
        <w:r>
          <w:rPr>
            <w:noProof/>
            <w:webHidden/>
          </w:rPr>
          <w:fldChar w:fldCharType="separate"/>
        </w:r>
        <w:r w:rsidR="005A331F">
          <w:rPr>
            <w:noProof/>
            <w:webHidden/>
          </w:rPr>
          <w:t>27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4" w:history="1">
        <w:r w:rsidR="005A331F" w:rsidRPr="00400C36">
          <w:rPr>
            <w:rStyle w:val="af4"/>
            <w:noProof/>
          </w:rPr>
          <w:t>Статья 21. Порядок внесения изменений в Правила землепользования и застройки</w:t>
        </w:r>
        <w:r w:rsidR="005A331F">
          <w:rPr>
            <w:noProof/>
            <w:webHidden/>
          </w:rPr>
          <w:tab/>
        </w:r>
        <w:r>
          <w:rPr>
            <w:noProof/>
            <w:webHidden/>
          </w:rPr>
          <w:fldChar w:fldCharType="begin"/>
        </w:r>
        <w:r w:rsidR="005A331F">
          <w:rPr>
            <w:noProof/>
            <w:webHidden/>
          </w:rPr>
          <w:instrText xml:space="preserve"> PAGEREF _Toc91083134 \h </w:instrText>
        </w:r>
        <w:r>
          <w:rPr>
            <w:noProof/>
            <w:webHidden/>
          </w:rPr>
        </w:r>
        <w:r>
          <w:rPr>
            <w:noProof/>
            <w:webHidden/>
          </w:rPr>
          <w:fldChar w:fldCharType="separate"/>
        </w:r>
        <w:r w:rsidR="005A331F">
          <w:rPr>
            <w:noProof/>
            <w:webHidden/>
          </w:rPr>
          <w:t>27</w:t>
        </w:r>
        <w:r>
          <w:rPr>
            <w:noProof/>
            <w:webHidden/>
          </w:rPr>
          <w:fldChar w:fldCharType="end"/>
        </w:r>
      </w:hyperlink>
    </w:p>
    <w:p w:rsidR="005A331F" w:rsidRDefault="006C5919">
      <w:pPr>
        <w:pStyle w:val="25"/>
        <w:tabs>
          <w:tab w:val="right" w:leader="underscore" w:pos="9910"/>
        </w:tabs>
        <w:rPr>
          <w:rFonts w:eastAsiaTheme="minorEastAsia" w:cstheme="minorBidi"/>
          <w:b w:val="0"/>
          <w:bCs w:val="0"/>
          <w:noProof/>
          <w:lang w:eastAsia="ru-RU"/>
        </w:rPr>
      </w:pPr>
      <w:hyperlink w:anchor="_Toc91083135" w:history="1">
        <w:r w:rsidR="005A331F" w:rsidRPr="00400C36">
          <w:rPr>
            <w:rStyle w:val="af4"/>
            <w:noProof/>
          </w:rPr>
          <w:t>РАЗДЕЛ 6. ПОЛОЖЕНИЯ О РЕГУЛИРОВАНИИ ИНЫХ ВОПРОСОВ ЗЕМЛЕПОЛЬЗОВАНИЯ И ЗАСТРОЙКИ</w:t>
        </w:r>
        <w:r w:rsidR="005A331F">
          <w:rPr>
            <w:noProof/>
            <w:webHidden/>
          </w:rPr>
          <w:tab/>
        </w:r>
        <w:r>
          <w:rPr>
            <w:noProof/>
            <w:webHidden/>
          </w:rPr>
          <w:fldChar w:fldCharType="begin"/>
        </w:r>
        <w:r w:rsidR="005A331F">
          <w:rPr>
            <w:noProof/>
            <w:webHidden/>
          </w:rPr>
          <w:instrText xml:space="preserve"> PAGEREF _Toc91083135 \h </w:instrText>
        </w:r>
        <w:r>
          <w:rPr>
            <w:noProof/>
            <w:webHidden/>
          </w:rPr>
        </w:r>
        <w:r>
          <w:rPr>
            <w:noProof/>
            <w:webHidden/>
          </w:rPr>
          <w:fldChar w:fldCharType="separate"/>
        </w:r>
        <w:r w:rsidR="005A331F">
          <w:rPr>
            <w:noProof/>
            <w:webHidden/>
          </w:rPr>
          <w:t>30</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6" w:history="1">
        <w:r w:rsidR="005A331F" w:rsidRPr="00400C36">
          <w:rPr>
            <w:rStyle w:val="af4"/>
            <w:noProof/>
          </w:rPr>
          <w:t>Статья 22. Особенности применения видов разрешенного использования земельных участков и объектов капитального строительства</w:t>
        </w:r>
        <w:r w:rsidR="005A331F">
          <w:rPr>
            <w:noProof/>
            <w:webHidden/>
          </w:rPr>
          <w:tab/>
        </w:r>
        <w:r>
          <w:rPr>
            <w:noProof/>
            <w:webHidden/>
          </w:rPr>
          <w:fldChar w:fldCharType="begin"/>
        </w:r>
        <w:r w:rsidR="005A331F">
          <w:rPr>
            <w:noProof/>
            <w:webHidden/>
          </w:rPr>
          <w:instrText xml:space="preserve"> PAGEREF _Toc91083136 \h </w:instrText>
        </w:r>
        <w:r>
          <w:rPr>
            <w:noProof/>
            <w:webHidden/>
          </w:rPr>
        </w:r>
        <w:r>
          <w:rPr>
            <w:noProof/>
            <w:webHidden/>
          </w:rPr>
          <w:fldChar w:fldCharType="separate"/>
        </w:r>
        <w:r w:rsidR="005A331F">
          <w:rPr>
            <w:noProof/>
            <w:webHidden/>
          </w:rPr>
          <w:t>30</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7" w:history="1">
        <w:r w:rsidR="005A331F" w:rsidRPr="00400C36">
          <w:rPr>
            <w:rStyle w:val="af4"/>
            <w:noProof/>
          </w:rPr>
          <w:t>Статья 23. Особенности применения предельных параметров разрешенного строительства, реконструкции объектов капитального строительства</w:t>
        </w:r>
        <w:r w:rsidR="005A331F">
          <w:rPr>
            <w:noProof/>
            <w:webHidden/>
          </w:rPr>
          <w:tab/>
        </w:r>
        <w:r>
          <w:rPr>
            <w:noProof/>
            <w:webHidden/>
          </w:rPr>
          <w:fldChar w:fldCharType="begin"/>
        </w:r>
        <w:r w:rsidR="005A331F">
          <w:rPr>
            <w:noProof/>
            <w:webHidden/>
          </w:rPr>
          <w:instrText xml:space="preserve"> PAGEREF _Toc91083137 \h </w:instrText>
        </w:r>
        <w:r>
          <w:rPr>
            <w:noProof/>
            <w:webHidden/>
          </w:rPr>
        </w:r>
        <w:r>
          <w:rPr>
            <w:noProof/>
            <w:webHidden/>
          </w:rPr>
          <w:fldChar w:fldCharType="separate"/>
        </w:r>
        <w:r w:rsidR="005A331F">
          <w:rPr>
            <w:noProof/>
            <w:webHidden/>
          </w:rPr>
          <w:t>30</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38" w:history="1">
        <w:r w:rsidR="005A331F" w:rsidRPr="00400C36">
          <w:rPr>
            <w:rStyle w:val="af4"/>
            <w:noProof/>
          </w:rPr>
          <w:t>Статья 24. Ограждения</w:t>
        </w:r>
        <w:r w:rsidR="005A331F">
          <w:rPr>
            <w:noProof/>
            <w:webHidden/>
          </w:rPr>
          <w:tab/>
        </w:r>
        <w:r>
          <w:rPr>
            <w:noProof/>
            <w:webHidden/>
          </w:rPr>
          <w:fldChar w:fldCharType="begin"/>
        </w:r>
        <w:r w:rsidR="005A331F">
          <w:rPr>
            <w:noProof/>
            <w:webHidden/>
          </w:rPr>
          <w:instrText xml:space="preserve"> PAGEREF _Toc91083138 \h </w:instrText>
        </w:r>
        <w:r>
          <w:rPr>
            <w:noProof/>
            <w:webHidden/>
          </w:rPr>
        </w:r>
        <w:r>
          <w:rPr>
            <w:noProof/>
            <w:webHidden/>
          </w:rPr>
          <w:fldChar w:fldCharType="separate"/>
        </w:r>
        <w:r w:rsidR="005A331F">
          <w:rPr>
            <w:noProof/>
            <w:webHidden/>
          </w:rPr>
          <w:t>31</w:t>
        </w:r>
        <w:r>
          <w:rPr>
            <w:noProof/>
            <w:webHidden/>
          </w:rPr>
          <w:fldChar w:fldCharType="end"/>
        </w:r>
      </w:hyperlink>
    </w:p>
    <w:p w:rsidR="005A331F" w:rsidRDefault="006C5919">
      <w:pPr>
        <w:pStyle w:val="18"/>
        <w:tabs>
          <w:tab w:val="right" w:leader="underscore" w:pos="9910"/>
        </w:tabs>
        <w:rPr>
          <w:rFonts w:eastAsiaTheme="minorEastAsia" w:cstheme="minorBidi"/>
          <w:b w:val="0"/>
          <w:bCs w:val="0"/>
          <w:i w:val="0"/>
          <w:iCs w:val="0"/>
          <w:noProof/>
          <w:sz w:val="22"/>
          <w:szCs w:val="22"/>
          <w:lang w:eastAsia="ru-RU"/>
        </w:rPr>
      </w:pPr>
      <w:hyperlink w:anchor="_Toc91083139" w:history="1">
        <w:r w:rsidR="005A331F" w:rsidRPr="00400C36">
          <w:rPr>
            <w:rStyle w:val="af4"/>
            <w:noProof/>
          </w:rPr>
          <w:t>ГЛАВА 2. ГРАДОСТРОИТЕЛЬНЫЕ РЕГЛАМЕНТЫ</w:t>
        </w:r>
        <w:r w:rsidR="005A331F">
          <w:rPr>
            <w:noProof/>
            <w:webHidden/>
          </w:rPr>
          <w:tab/>
        </w:r>
        <w:r>
          <w:rPr>
            <w:noProof/>
            <w:webHidden/>
          </w:rPr>
          <w:fldChar w:fldCharType="begin"/>
        </w:r>
        <w:r w:rsidR="005A331F">
          <w:rPr>
            <w:noProof/>
            <w:webHidden/>
          </w:rPr>
          <w:instrText xml:space="preserve"> PAGEREF _Toc91083139 \h </w:instrText>
        </w:r>
        <w:r>
          <w:rPr>
            <w:noProof/>
            <w:webHidden/>
          </w:rPr>
        </w:r>
        <w:r>
          <w:rPr>
            <w:noProof/>
            <w:webHidden/>
          </w:rPr>
          <w:fldChar w:fldCharType="separate"/>
        </w:r>
        <w:r w:rsidR="005A331F">
          <w:rPr>
            <w:noProof/>
            <w:webHidden/>
          </w:rPr>
          <w:t>33</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0" w:history="1">
        <w:r w:rsidR="005A331F" w:rsidRPr="00400C36">
          <w:rPr>
            <w:rStyle w:val="af4"/>
            <w:noProof/>
          </w:rPr>
          <w:t>Статья 25. Градостроительные регламенты. Порядок установления и применения</w:t>
        </w:r>
        <w:r w:rsidR="005A331F">
          <w:rPr>
            <w:noProof/>
            <w:webHidden/>
          </w:rPr>
          <w:tab/>
        </w:r>
        <w:r>
          <w:rPr>
            <w:noProof/>
            <w:webHidden/>
          </w:rPr>
          <w:fldChar w:fldCharType="begin"/>
        </w:r>
        <w:r w:rsidR="005A331F">
          <w:rPr>
            <w:noProof/>
            <w:webHidden/>
          </w:rPr>
          <w:instrText xml:space="preserve"> PAGEREF _Toc91083140 \h </w:instrText>
        </w:r>
        <w:r>
          <w:rPr>
            <w:noProof/>
            <w:webHidden/>
          </w:rPr>
        </w:r>
        <w:r>
          <w:rPr>
            <w:noProof/>
            <w:webHidden/>
          </w:rPr>
          <w:fldChar w:fldCharType="separate"/>
        </w:r>
        <w:r w:rsidR="005A331F">
          <w:rPr>
            <w:noProof/>
            <w:webHidden/>
          </w:rPr>
          <w:t>33</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1" w:history="1">
        <w:r w:rsidR="005A331F" w:rsidRPr="00400C36">
          <w:rPr>
            <w:rStyle w:val="af4"/>
            <w:noProof/>
          </w:rPr>
          <w:t>Статья 26. Земельные участки, на которые действие градостроительного регламента не распространяется.</w:t>
        </w:r>
        <w:r w:rsidR="005A331F">
          <w:rPr>
            <w:noProof/>
            <w:webHidden/>
          </w:rPr>
          <w:tab/>
        </w:r>
        <w:r>
          <w:rPr>
            <w:noProof/>
            <w:webHidden/>
          </w:rPr>
          <w:fldChar w:fldCharType="begin"/>
        </w:r>
        <w:r w:rsidR="005A331F">
          <w:rPr>
            <w:noProof/>
            <w:webHidden/>
          </w:rPr>
          <w:instrText xml:space="preserve"> PAGEREF _Toc91083141 \h </w:instrText>
        </w:r>
        <w:r>
          <w:rPr>
            <w:noProof/>
            <w:webHidden/>
          </w:rPr>
        </w:r>
        <w:r>
          <w:rPr>
            <w:noProof/>
            <w:webHidden/>
          </w:rPr>
          <w:fldChar w:fldCharType="separate"/>
        </w:r>
        <w:r w:rsidR="005A331F">
          <w:rPr>
            <w:noProof/>
            <w:webHidden/>
          </w:rPr>
          <w:t>37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2" w:history="1">
        <w:r w:rsidR="005A331F" w:rsidRPr="00400C36">
          <w:rPr>
            <w:rStyle w:val="af4"/>
            <w:noProof/>
          </w:rPr>
          <w:t>Статья 27. Градостроительные регламенты. Жилые зоны - "Ж".</w:t>
        </w:r>
        <w:r w:rsidR="005A331F">
          <w:rPr>
            <w:noProof/>
            <w:webHidden/>
          </w:rPr>
          <w:tab/>
        </w:r>
        <w:r>
          <w:rPr>
            <w:noProof/>
            <w:webHidden/>
          </w:rPr>
          <w:fldChar w:fldCharType="begin"/>
        </w:r>
        <w:r w:rsidR="005A331F">
          <w:rPr>
            <w:noProof/>
            <w:webHidden/>
          </w:rPr>
          <w:instrText xml:space="preserve"> PAGEREF _Toc91083142 \h </w:instrText>
        </w:r>
        <w:r>
          <w:rPr>
            <w:noProof/>
            <w:webHidden/>
          </w:rPr>
        </w:r>
        <w:r>
          <w:rPr>
            <w:noProof/>
            <w:webHidden/>
          </w:rPr>
          <w:fldChar w:fldCharType="separate"/>
        </w:r>
        <w:r w:rsidR="005A331F">
          <w:rPr>
            <w:noProof/>
            <w:webHidden/>
          </w:rPr>
          <w:t>37</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3" w:history="1">
        <w:r w:rsidR="005A331F" w:rsidRPr="00400C36">
          <w:rPr>
            <w:rStyle w:val="af4"/>
            <w:noProof/>
          </w:rPr>
          <w:t>Строительство и размещение строений и сооружений для животноводства на территории населенных пунктов в жилой зоне (Ж1).</w:t>
        </w:r>
        <w:r w:rsidR="005A331F">
          <w:rPr>
            <w:noProof/>
            <w:webHidden/>
          </w:rPr>
          <w:tab/>
        </w:r>
        <w:r>
          <w:rPr>
            <w:noProof/>
            <w:webHidden/>
          </w:rPr>
          <w:fldChar w:fldCharType="begin"/>
        </w:r>
        <w:r w:rsidR="005A331F">
          <w:rPr>
            <w:noProof/>
            <w:webHidden/>
          </w:rPr>
          <w:instrText xml:space="preserve"> PAGEREF _Toc91083143 \h </w:instrText>
        </w:r>
        <w:r>
          <w:rPr>
            <w:noProof/>
            <w:webHidden/>
          </w:rPr>
        </w:r>
        <w:r>
          <w:rPr>
            <w:noProof/>
            <w:webHidden/>
          </w:rPr>
          <w:fldChar w:fldCharType="separate"/>
        </w:r>
        <w:r w:rsidR="005A331F">
          <w:rPr>
            <w:noProof/>
            <w:webHidden/>
          </w:rPr>
          <w:t>44</w:t>
        </w:r>
        <w:r>
          <w:rPr>
            <w:noProof/>
            <w:webHidden/>
          </w:rPr>
          <w:fldChar w:fldCharType="end"/>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4" w:history="1">
        <w:r w:rsidR="005A331F" w:rsidRPr="00400C36">
          <w:rPr>
            <w:rStyle w:val="af4"/>
            <w:noProof/>
          </w:rPr>
          <w:t>Статья 28. Градостроительные регламенты. Зоны инженерно-транспортной инфраструктуры – "ИТ ".</w:t>
        </w:r>
        <w:r w:rsidR="005A331F">
          <w:rPr>
            <w:noProof/>
            <w:webHidden/>
          </w:rPr>
          <w:tab/>
        </w:r>
        <w:r w:rsidR="00970350">
          <w:rPr>
            <w:noProof/>
            <w:webHidden/>
          </w:rPr>
          <w:t>46</w:t>
        </w:r>
      </w:hyperlink>
    </w:p>
    <w:p w:rsidR="005A331F" w:rsidRDefault="006C5919">
      <w:pPr>
        <w:pStyle w:val="31"/>
        <w:tabs>
          <w:tab w:val="right" w:leader="underscore" w:pos="9910"/>
        </w:tabs>
        <w:rPr>
          <w:rFonts w:eastAsiaTheme="minorEastAsia" w:cstheme="minorBidi"/>
          <w:noProof/>
          <w:sz w:val="22"/>
          <w:szCs w:val="22"/>
          <w:lang w:eastAsia="ru-RU"/>
        </w:rPr>
      </w:pPr>
      <w:r>
        <w:fldChar w:fldCharType="begin"/>
      </w:r>
      <w:r>
        <w:instrText>HYPERLINK \l "_Toc91083145"</w:instrText>
      </w:r>
      <w:r>
        <w:fldChar w:fldCharType="separate"/>
      </w:r>
      <w:r w:rsidR="005A331F" w:rsidRPr="00400C36">
        <w:rPr>
          <w:rStyle w:val="af4"/>
          <w:noProof/>
        </w:rPr>
        <w:t>Статья 29. Градостроительные регламенты. Производственные зоны -  "П".</w:t>
      </w:r>
      <w:r w:rsidR="005A331F">
        <w:rPr>
          <w:noProof/>
          <w:webHidden/>
        </w:rPr>
        <w:tab/>
      </w:r>
      <w:r>
        <w:rPr>
          <w:noProof/>
          <w:webHidden/>
        </w:rPr>
        <w:fldChar w:fldCharType="begin"/>
      </w:r>
      <w:r w:rsidR="005A331F">
        <w:rPr>
          <w:noProof/>
          <w:webHidden/>
        </w:rPr>
        <w:instrText xml:space="preserve"> PAGEREF _Toc91083145 \h </w:instrText>
      </w:r>
      <w:r>
        <w:rPr>
          <w:noProof/>
          <w:webHidden/>
        </w:rPr>
      </w:r>
      <w:r>
        <w:rPr>
          <w:noProof/>
          <w:webHidden/>
        </w:rPr>
        <w:fldChar w:fldCharType="separate"/>
      </w:r>
      <w:r w:rsidR="005A331F">
        <w:rPr>
          <w:noProof/>
          <w:webHidden/>
        </w:rPr>
        <w:t>48</w:t>
      </w:r>
      <w:r>
        <w:rPr>
          <w:noProof/>
          <w:webHidden/>
        </w:rPr>
        <w:fldChar w:fldCharType="end"/>
      </w:r>
      <w:r>
        <w:fldChar w:fldCharType="end"/>
      </w:r>
    </w:p>
    <w:p w:rsidR="005A331F" w:rsidRDefault="006C5919">
      <w:pPr>
        <w:pStyle w:val="31"/>
        <w:tabs>
          <w:tab w:val="right" w:leader="underscore" w:pos="9910"/>
        </w:tabs>
        <w:rPr>
          <w:rFonts w:eastAsiaTheme="minorEastAsia" w:cstheme="minorBidi"/>
          <w:noProof/>
          <w:sz w:val="22"/>
          <w:szCs w:val="22"/>
          <w:lang w:eastAsia="ru-RU"/>
        </w:rPr>
      </w:pPr>
      <w:hyperlink w:anchor="_Toc91083146" w:history="1">
        <w:r w:rsidR="005A331F" w:rsidRPr="00400C36">
          <w:rPr>
            <w:rStyle w:val="af4"/>
            <w:noProof/>
          </w:rPr>
          <w:t>Статья 30. Градостроительные регламенты. Зоны общественно-делового назначения-"ОД".</w:t>
        </w:r>
        <w:r w:rsidR="005A331F">
          <w:rPr>
            <w:noProof/>
            <w:webHidden/>
          </w:rPr>
          <w:tab/>
        </w:r>
        <w:r w:rsidR="00970350">
          <w:rPr>
            <w:noProof/>
            <w:webHidden/>
          </w:rPr>
          <w:t>54</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7" w:history="1">
        <w:r w:rsidR="005A331F" w:rsidRPr="00400C36">
          <w:rPr>
            <w:rStyle w:val="af4"/>
            <w:noProof/>
          </w:rPr>
          <w:t>Статья 31. Градостроительные регламенты. Зоны сельскохозяйственного использования – "С".</w:t>
        </w:r>
        <w:r w:rsidR="005A331F">
          <w:rPr>
            <w:noProof/>
            <w:webHidden/>
          </w:rPr>
          <w:tab/>
        </w:r>
        <w:r w:rsidR="00970350">
          <w:rPr>
            <w:noProof/>
            <w:webHidden/>
          </w:rPr>
          <w:t>59</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8" w:history="1">
        <w:r w:rsidR="005A331F" w:rsidRPr="00400C36">
          <w:rPr>
            <w:rStyle w:val="af4"/>
            <w:noProof/>
          </w:rPr>
          <w:t>Статья 32. Градостроительные регламенты. Зоны специального назначения - "СН".</w:t>
        </w:r>
        <w:r w:rsidR="005A331F">
          <w:rPr>
            <w:noProof/>
            <w:webHidden/>
          </w:rPr>
          <w:tab/>
        </w:r>
        <w:r w:rsidR="00970350">
          <w:rPr>
            <w:noProof/>
            <w:webHidden/>
          </w:rPr>
          <w:t>66</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49" w:history="1">
        <w:r w:rsidR="005A331F" w:rsidRPr="00400C36">
          <w:rPr>
            <w:rStyle w:val="af4"/>
            <w:noProof/>
          </w:rPr>
          <w:t>Статья 33. Градостроительные регламенты. Зоны рекреационного назначения – "Р"</w:t>
        </w:r>
        <w:r w:rsidR="005A331F">
          <w:rPr>
            <w:noProof/>
            <w:webHidden/>
          </w:rPr>
          <w:tab/>
        </w:r>
        <w:r w:rsidR="00970350">
          <w:rPr>
            <w:noProof/>
            <w:webHidden/>
          </w:rPr>
          <w:t>68</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0" w:history="1">
        <w:r w:rsidR="005A331F" w:rsidRPr="00400C36">
          <w:rPr>
            <w:rStyle w:val="af4"/>
            <w:noProof/>
          </w:rPr>
          <w:t>Статья 34. Градостроительные регламенты. Земли лесного фонда.</w:t>
        </w:r>
        <w:r w:rsidR="005A331F">
          <w:rPr>
            <w:noProof/>
            <w:webHidden/>
          </w:rPr>
          <w:tab/>
        </w:r>
        <w:r w:rsidR="00970350">
          <w:rPr>
            <w:noProof/>
            <w:webHidden/>
          </w:rPr>
          <w:t>71</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1" w:history="1">
        <w:r w:rsidR="005A331F" w:rsidRPr="00400C36">
          <w:rPr>
            <w:rStyle w:val="af4"/>
            <w:noProof/>
          </w:rPr>
          <w:t>Статья 35. Градостроительные регламенты. Земли запаса</w:t>
        </w:r>
        <w:r w:rsidR="005A331F">
          <w:rPr>
            <w:noProof/>
            <w:webHidden/>
          </w:rPr>
          <w:tab/>
        </w:r>
        <w:r w:rsidR="00970350">
          <w:rPr>
            <w:noProof/>
            <w:webHidden/>
          </w:rPr>
          <w:t>72</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2" w:history="1">
        <w:r w:rsidR="005A331F" w:rsidRPr="00400C36">
          <w:rPr>
            <w:rStyle w:val="af4"/>
            <w:noProof/>
          </w:rPr>
          <w:t>Статья 36. Градостроительные регламенты. Зоны особо охраняемых природных территорий (ООПТ)</w:t>
        </w:r>
        <w:r w:rsidR="005A331F">
          <w:rPr>
            <w:noProof/>
            <w:webHidden/>
          </w:rPr>
          <w:tab/>
        </w:r>
        <w:r w:rsidR="00970350">
          <w:rPr>
            <w:noProof/>
            <w:webHidden/>
          </w:rPr>
          <w:t>72</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3" w:history="1">
        <w:r w:rsidR="005A331F" w:rsidRPr="00400C36">
          <w:rPr>
            <w:rStyle w:val="af4"/>
            <w:noProof/>
          </w:rPr>
          <w:t>Статья 37. Градостроительные регламенты. Зоны резервных территорий.</w:t>
        </w:r>
        <w:r w:rsidR="005A331F">
          <w:rPr>
            <w:noProof/>
            <w:webHidden/>
          </w:rPr>
          <w:tab/>
        </w:r>
        <w:r w:rsidR="00970350">
          <w:rPr>
            <w:noProof/>
            <w:webHidden/>
          </w:rPr>
          <w:t>72</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4" w:history="1">
        <w:r w:rsidR="005A331F" w:rsidRPr="00400C36">
          <w:rPr>
            <w:rStyle w:val="af4"/>
            <w:noProof/>
          </w:rPr>
          <w:t>Статья 38. Общие требования в части видов разрешенного использования земельных участков и объектов капитального строительства.</w:t>
        </w:r>
        <w:r w:rsidR="005A331F">
          <w:rPr>
            <w:noProof/>
            <w:webHidden/>
          </w:rPr>
          <w:tab/>
        </w:r>
        <w:r w:rsidR="00970350">
          <w:rPr>
            <w:noProof/>
            <w:webHidden/>
          </w:rPr>
          <w:t>72</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5" w:history="1">
        <w:r w:rsidR="005A331F" w:rsidRPr="00400C36">
          <w:rPr>
            <w:rStyle w:val="af4"/>
            <w:noProof/>
          </w:rPr>
          <w:t>Статья 39. Общие требования в части ограничений использования земельных участков и объектов капитального строительства.</w:t>
        </w:r>
        <w:r w:rsidR="005A331F">
          <w:rPr>
            <w:noProof/>
            <w:webHidden/>
          </w:rPr>
          <w:tab/>
        </w:r>
        <w:r w:rsidR="00970350">
          <w:rPr>
            <w:noProof/>
            <w:webHidden/>
          </w:rPr>
          <w:t>75</w:t>
        </w:r>
      </w:hyperlink>
    </w:p>
    <w:p w:rsidR="005A331F" w:rsidRDefault="006C5919">
      <w:pPr>
        <w:pStyle w:val="31"/>
        <w:tabs>
          <w:tab w:val="right" w:leader="underscore" w:pos="9910"/>
        </w:tabs>
        <w:rPr>
          <w:rFonts w:eastAsiaTheme="minorEastAsia" w:cstheme="minorBidi"/>
          <w:noProof/>
          <w:sz w:val="22"/>
          <w:szCs w:val="22"/>
          <w:lang w:eastAsia="ru-RU"/>
        </w:rPr>
      </w:pPr>
      <w:hyperlink w:anchor="_Toc91083156" w:history="1">
        <w:r w:rsidR="005A331F" w:rsidRPr="00400C36">
          <w:rPr>
            <w:rStyle w:val="af4"/>
            <w:noProof/>
          </w:rPr>
          <w:t>Статья 40.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5A331F">
          <w:rPr>
            <w:noProof/>
            <w:webHidden/>
          </w:rPr>
          <w:tab/>
        </w:r>
        <w:r w:rsidR="00970350">
          <w:rPr>
            <w:noProof/>
            <w:webHidden/>
          </w:rPr>
          <w:t>76</w:t>
        </w:r>
      </w:hyperlink>
    </w:p>
    <w:p w:rsidR="005A331F" w:rsidRDefault="006C5919">
      <w:pPr>
        <w:pStyle w:val="18"/>
        <w:tabs>
          <w:tab w:val="right" w:leader="underscore" w:pos="9910"/>
        </w:tabs>
        <w:rPr>
          <w:rFonts w:eastAsiaTheme="minorEastAsia" w:cstheme="minorBidi"/>
          <w:b w:val="0"/>
          <w:bCs w:val="0"/>
          <w:i w:val="0"/>
          <w:iCs w:val="0"/>
          <w:noProof/>
          <w:sz w:val="22"/>
          <w:szCs w:val="22"/>
          <w:lang w:eastAsia="ru-RU"/>
        </w:rPr>
      </w:pPr>
      <w:hyperlink w:anchor="_Toc91083157" w:history="1">
        <w:r w:rsidR="005A331F" w:rsidRPr="00400C36">
          <w:rPr>
            <w:rStyle w:val="af4"/>
            <w:caps/>
            <w:noProof/>
          </w:rPr>
          <w:t>графическая часть</w:t>
        </w:r>
        <w:r w:rsidR="005A331F">
          <w:rPr>
            <w:noProof/>
            <w:webHidden/>
          </w:rPr>
          <w:tab/>
        </w:r>
        <w:r>
          <w:rPr>
            <w:noProof/>
            <w:webHidden/>
          </w:rPr>
          <w:fldChar w:fldCharType="begin"/>
        </w:r>
        <w:r w:rsidR="005A331F">
          <w:rPr>
            <w:noProof/>
            <w:webHidden/>
          </w:rPr>
          <w:instrText xml:space="preserve"> PAGEREF _Toc91083157 \h </w:instrText>
        </w:r>
        <w:r>
          <w:rPr>
            <w:noProof/>
            <w:webHidden/>
          </w:rPr>
        </w:r>
        <w:r>
          <w:rPr>
            <w:noProof/>
            <w:webHidden/>
          </w:rPr>
          <w:fldChar w:fldCharType="separate"/>
        </w:r>
        <w:r w:rsidR="005A331F">
          <w:rPr>
            <w:noProof/>
            <w:webHidden/>
          </w:rPr>
          <w:t>9</w:t>
        </w:r>
        <w:r>
          <w:rPr>
            <w:noProof/>
            <w:webHidden/>
          </w:rPr>
          <w:fldChar w:fldCharType="end"/>
        </w:r>
      </w:hyperlink>
      <w:r w:rsidR="00970350">
        <w:t>4</w:t>
      </w:r>
    </w:p>
    <w:p w:rsidR="00CF0BA1" w:rsidRPr="003B198F" w:rsidRDefault="006C5919" w:rsidP="008B1504">
      <w:pPr>
        <w:sectPr w:rsidR="00CF0BA1" w:rsidRPr="003B198F" w:rsidSect="007F5C2E">
          <w:headerReference w:type="default" r:id="rId20"/>
          <w:footerReference w:type="default" r:id="rId21"/>
          <w:headerReference w:type="first" r:id="rId22"/>
          <w:footerReference w:type="first" r:id="rId23"/>
          <w:pgSz w:w="11905" w:h="16837" w:code="9"/>
          <w:pgMar w:top="397" w:right="851" w:bottom="295" w:left="1134" w:header="567" w:footer="454" w:gutter="0"/>
          <w:pgNumType w:start="2"/>
          <w:cols w:space="720"/>
          <w:docGrid w:linePitch="360"/>
        </w:sectPr>
      </w:pPr>
      <w:r>
        <w:fldChar w:fldCharType="end"/>
      </w:r>
    </w:p>
    <w:p w:rsidR="007F5C2E" w:rsidRPr="003B198F" w:rsidRDefault="007B7A3A" w:rsidP="00506E09">
      <w:pPr>
        <w:keepNext/>
        <w:tabs>
          <w:tab w:val="left" w:pos="0"/>
          <w:tab w:val="left" w:pos="240"/>
          <w:tab w:val="left" w:pos="560"/>
        </w:tabs>
        <w:ind w:firstLine="709"/>
        <w:contextualSpacing/>
        <w:jc w:val="center"/>
        <w:outlineLvl w:val="0"/>
        <w:rPr>
          <w:b/>
          <w:bCs/>
          <w:caps/>
          <w:sz w:val="28"/>
          <w:szCs w:val="28"/>
        </w:rPr>
      </w:pPr>
      <w:bookmarkStart w:id="1" w:name="_Toc529951918"/>
      <w:bookmarkStart w:id="2" w:name="_Toc91083107"/>
      <w:r w:rsidRPr="003B198F">
        <w:rPr>
          <w:b/>
          <w:bCs/>
          <w:caps/>
          <w:sz w:val="28"/>
          <w:szCs w:val="28"/>
        </w:rPr>
        <w:lastRenderedPageBreak/>
        <w:t>В</w:t>
      </w:r>
      <w:r w:rsidR="003457BB">
        <w:rPr>
          <w:b/>
          <w:bCs/>
          <w:caps/>
          <w:sz w:val="28"/>
          <w:szCs w:val="28"/>
        </w:rPr>
        <w:t>в</w:t>
      </w:r>
      <w:r w:rsidRPr="003B198F">
        <w:rPr>
          <w:b/>
          <w:bCs/>
          <w:caps/>
          <w:sz w:val="28"/>
          <w:szCs w:val="28"/>
        </w:rPr>
        <w:t>едение</w:t>
      </w:r>
      <w:bookmarkEnd w:id="0"/>
      <w:bookmarkEnd w:id="1"/>
      <w:bookmarkEnd w:id="2"/>
    </w:p>
    <w:p w:rsidR="007F5C2E" w:rsidRPr="003B198F" w:rsidRDefault="007F5C2E" w:rsidP="00506E09">
      <w:pPr>
        <w:widowControl w:val="0"/>
        <w:autoSpaceDE w:val="0"/>
        <w:autoSpaceDN w:val="0"/>
        <w:adjustRightInd w:val="0"/>
        <w:ind w:firstLine="709"/>
        <w:contextualSpacing/>
        <w:jc w:val="both"/>
        <w:rPr>
          <w:rFonts w:ascii="Arial" w:hAnsi="Arial" w:cs="Arial"/>
          <w:sz w:val="16"/>
          <w:szCs w:val="16"/>
        </w:rPr>
      </w:pPr>
    </w:p>
    <w:p w:rsidR="007F5C2E" w:rsidRPr="003B198F" w:rsidRDefault="007F5C2E" w:rsidP="003457BB">
      <w:pPr>
        <w:ind w:firstLine="709"/>
        <w:contextualSpacing/>
        <w:jc w:val="both"/>
      </w:pPr>
      <w:proofErr w:type="gramStart"/>
      <w:r w:rsidRPr="003B198F">
        <w:t xml:space="preserve">Настоящие Правила разработаны в соответствии с Градостроительным </w:t>
      </w:r>
      <w:hyperlink r:id="rId24" w:history="1">
        <w:r w:rsidRPr="003B198F">
          <w:t>кодексом</w:t>
        </w:r>
      </w:hyperlink>
      <w:r w:rsidRPr="003B198F">
        <w:t xml:space="preserve"> Российской Федерации, Земельным </w:t>
      </w:r>
      <w:hyperlink r:id="rId25" w:history="1">
        <w:r w:rsidRPr="003B198F">
          <w:t>кодексом</w:t>
        </w:r>
      </w:hyperlink>
      <w:r w:rsidRPr="003B198F">
        <w:t xml:space="preserve"> Российской Федерации, Федеральным </w:t>
      </w:r>
      <w:hyperlink r:id="rId26" w:history="1">
        <w:r w:rsidRPr="003B198F">
          <w:t>законом</w:t>
        </w:r>
      </w:hyperlink>
      <w:r w:rsidRPr="003B198F">
        <w:t xml:space="preserve"> </w:t>
      </w:r>
      <w:r w:rsidRPr="003457BB">
        <w:rPr>
          <w:rFonts w:cs="Times New Roman"/>
          <w:szCs w:val="20"/>
        </w:rPr>
        <w:t xml:space="preserve">"Об общих принципах организации местного самоуправления в Российской Федерации", иными нормативными правовыми актами Российской Федерации, </w:t>
      </w:r>
      <w:r w:rsidR="001979D7">
        <w:rPr>
          <w:rFonts w:cs="Times New Roman"/>
          <w:szCs w:val="20"/>
        </w:rPr>
        <w:t>Калужской</w:t>
      </w:r>
      <w:r w:rsidRPr="003457BB">
        <w:rPr>
          <w:rFonts w:cs="Times New Roman"/>
          <w:szCs w:val="20"/>
        </w:rPr>
        <w:t xml:space="preserve">, </w:t>
      </w:r>
      <w:hyperlink r:id="rId27" w:history="1">
        <w:r w:rsidRPr="003457BB">
          <w:rPr>
            <w:rFonts w:cs="Times New Roman"/>
            <w:szCs w:val="20"/>
          </w:rPr>
          <w:t>Уставом</w:t>
        </w:r>
      </w:hyperlink>
      <w:r w:rsidR="003A1420">
        <w:t xml:space="preserve"> </w:t>
      </w:r>
      <w:r w:rsidR="001979D7">
        <w:rPr>
          <w:rFonts w:cs="Times New Roman"/>
          <w:szCs w:val="20"/>
        </w:rPr>
        <w:t xml:space="preserve">сельского поселения </w:t>
      </w:r>
      <w:r w:rsidR="001979D7" w:rsidRPr="001979D7">
        <w:t xml:space="preserve">«Деревня </w:t>
      </w:r>
      <w:r w:rsidR="003A1420">
        <w:t>Стайки</w:t>
      </w:r>
      <w:r w:rsidR="001979D7" w:rsidRPr="001979D7">
        <w:t>» Спас-Деменского района Калужской области</w:t>
      </w:r>
      <w:r w:rsidRPr="003B198F">
        <w:t>, Генеральным планом</w:t>
      </w:r>
      <w:r w:rsidR="003A1420">
        <w:t xml:space="preserve"> </w:t>
      </w:r>
      <w:r w:rsidR="001979D7">
        <w:t xml:space="preserve">сельского поселения </w:t>
      </w:r>
      <w:r w:rsidR="001979D7" w:rsidRPr="001979D7">
        <w:t xml:space="preserve">«Деревня </w:t>
      </w:r>
      <w:r w:rsidR="003A1420">
        <w:t>Стайки</w:t>
      </w:r>
      <w:r w:rsidR="001979D7" w:rsidRPr="001979D7">
        <w:t>» Спас-Деменского района Калужской области</w:t>
      </w:r>
      <w:r w:rsidR="00ED4DF9" w:rsidRPr="003B198F">
        <w:t>,</w:t>
      </w:r>
      <w:r w:rsidRPr="003B198F">
        <w:t xml:space="preserve"> а также с учетом положений иных правовых актов, определяющих</w:t>
      </w:r>
      <w:proofErr w:type="gramEnd"/>
      <w:r w:rsidRPr="003B198F">
        <w:t xml:space="preserve"> основные направления социально-экономического и градостроительного развития </w:t>
      </w:r>
      <w:r w:rsidR="001979D7">
        <w:t xml:space="preserve">сельского поселения </w:t>
      </w:r>
      <w:r w:rsidR="001979D7" w:rsidRPr="001979D7">
        <w:t xml:space="preserve">«Деревня </w:t>
      </w:r>
      <w:r w:rsidR="003A1420">
        <w:t>Стайки</w:t>
      </w:r>
      <w:r w:rsidR="001979D7" w:rsidRPr="001979D7">
        <w:t>» Спас-Деменского района Калужской области</w:t>
      </w:r>
      <w:r w:rsidR="00ED4DF9" w:rsidRPr="003B198F">
        <w:t>,</w:t>
      </w:r>
      <w:r w:rsidRPr="003B198F">
        <w:t xml:space="preserve"> охраны культурного наследия, окружающей среды и рационального использования природных ресурсов.</w:t>
      </w:r>
    </w:p>
    <w:p w:rsidR="007F5C2E" w:rsidRPr="003B198F" w:rsidRDefault="007F5C2E" w:rsidP="00506E09">
      <w:pPr>
        <w:pStyle w:val="1250"/>
      </w:pPr>
      <w:r w:rsidRPr="003B198F">
        <w:t>Настоящие Правила землепользования и застройки применяются наряду с нормативами и стандартами, установленными уполномоченными органами в целях обеспечения безопасности жизни, деятельности и здоровья людей, надежности сооружений, сохранения окружающей природной среды, иными обязательными требованиями.</w:t>
      </w:r>
    </w:p>
    <w:p w:rsidR="007F5C2E" w:rsidRPr="003B198F" w:rsidRDefault="007F5C2E" w:rsidP="00506E09">
      <w:pPr>
        <w:pStyle w:val="1250"/>
      </w:pPr>
      <w:r w:rsidRPr="003B198F">
        <w:t>В случае противоречия норм и положений, установленных настоящим правилами, нормам и положениям федерального или регионального законодательства, применяются нормы и положения федерального и регионального законодательства.</w:t>
      </w:r>
    </w:p>
    <w:p w:rsidR="007F5C2E" w:rsidRPr="003B198F" w:rsidRDefault="007F5C2E" w:rsidP="00506E09">
      <w:pPr>
        <w:pStyle w:val="1250"/>
      </w:pPr>
      <w:r w:rsidRPr="003B198F">
        <w:t xml:space="preserve">Настоящие Правила обязательны для органов местного самоуправления, физических и юридических лиц, а также должностных лиц, осуществляющих и контролирующих градостроительную (строительную) деятельность на территории </w:t>
      </w:r>
      <w:r w:rsidR="009467D3">
        <w:t xml:space="preserve">сельского поселения </w:t>
      </w:r>
      <w:r w:rsidR="009467D3" w:rsidRPr="001979D7">
        <w:rPr>
          <w:szCs w:val="24"/>
        </w:rPr>
        <w:t xml:space="preserve">«Деревня </w:t>
      </w:r>
      <w:r w:rsidR="003A1420">
        <w:rPr>
          <w:szCs w:val="24"/>
        </w:rPr>
        <w:t>Стайки</w:t>
      </w:r>
      <w:r w:rsidR="009467D3" w:rsidRPr="001979D7">
        <w:rPr>
          <w:szCs w:val="24"/>
        </w:rPr>
        <w:t>» Спас-Деменского района Калужской области</w:t>
      </w:r>
      <w:r w:rsidR="009467D3">
        <w:rPr>
          <w:szCs w:val="24"/>
        </w:rPr>
        <w:t>.</w:t>
      </w: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B7A3A" w:rsidRPr="003B198F" w:rsidRDefault="007B7A3A" w:rsidP="00506E09">
      <w:pPr>
        <w:pStyle w:val="1250"/>
      </w:pPr>
    </w:p>
    <w:p w:rsidR="007F5C2E" w:rsidRPr="003B198F" w:rsidRDefault="007F5C2E" w:rsidP="00506E09">
      <w:pPr>
        <w:pStyle w:val="1"/>
        <w:spacing w:before="0" w:after="0"/>
        <w:ind w:firstLine="709"/>
        <w:contextualSpacing/>
        <w:rPr>
          <w:lang w:val="ru-RU"/>
        </w:rPr>
      </w:pPr>
      <w:bookmarkStart w:id="3" w:name="_Toc468262219"/>
      <w:bookmarkStart w:id="4" w:name="_Toc529951919"/>
      <w:bookmarkStart w:id="5" w:name="_Toc91083108"/>
      <w:r w:rsidRPr="003B198F">
        <w:rPr>
          <w:lang w:val="ru-RU"/>
        </w:rPr>
        <w:lastRenderedPageBreak/>
        <w:t xml:space="preserve">ГЛАВА </w:t>
      </w:r>
      <w:r w:rsidRPr="003B198F">
        <w:t>I</w:t>
      </w:r>
      <w:r w:rsidRPr="003B198F">
        <w:rPr>
          <w:lang w:val="ru-RU"/>
        </w:rPr>
        <w:t>. ПОРЯДОК ПРИМЕНЕНИЯ ПРАВИЛ ЗЕМЛЕПОЛЬЗОВАНИЯ И ЗАСТРОЙКИ И ВНЕСЕНИЯ В НИХ ИЗМЕНЕНИЙ</w:t>
      </w:r>
      <w:bookmarkEnd w:id="3"/>
      <w:bookmarkEnd w:id="4"/>
      <w:bookmarkEnd w:id="5"/>
    </w:p>
    <w:p w:rsidR="007F5C2E" w:rsidRPr="003B198F" w:rsidRDefault="007F5C2E" w:rsidP="00570EE3">
      <w:pPr>
        <w:pStyle w:val="2"/>
      </w:pPr>
      <w:bookmarkStart w:id="6" w:name="_Toc468262220"/>
      <w:bookmarkStart w:id="7" w:name="_Toc492973627"/>
      <w:bookmarkStart w:id="8" w:name="_Toc529951920"/>
      <w:bookmarkStart w:id="9" w:name="_Toc91083109"/>
      <w:r w:rsidRPr="003B198F">
        <w:t>РАЗДЕЛ 1. О РЕГУЛИРОВАНИИ ЗЕМЛЕПОЛЬЗОВАНИЯ И ЗАСТРОЙКИ ОРГАНАМИ МЕСТНОГО САМОУПРАВЛЕНИЯ.</w:t>
      </w:r>
      <w:bookmarkEnd w:id="6"/>
      <w:bookmarkEnd w:id="7"/>
      <w:bookmarkEnd w:id="8"/>
      <w:bookmarkEnd w:id="9"/>
    </w:p>
    <w:p w:rsidR="007F5C2E" w:rsidRPr="003B198F" w:rsidRDefault="007F5C2E" w:rsidP="00506E09">
      <w:pPr>
        <w:widowControl w:val="0"/>
        <w:autoSpaceDE w:val="0"/>
        <w:ind w:firstLine="709"/>
        <w:contextualSpacing/>
        <w:jc w:val="both"/>
        <w:rPr>
          <w:rFonts w:ascii="Arial" w:hAnsi="Arial" w:cs="Arial"/>
          <w:sz w:val="16"/>
          <w:szCs w:val="16"/>
        </w:rPr>
      </w:pPr>
    </w:p>
    <w:p w:rsidR="007F5C2E" w:rsidRPr="003B198F" w:rsidRDefault="007F5C2E" w:rsidP="002A339C">
      <w:pPr>
        <w:pStyle w:val="39"/>
      </w:pPr>
      <w:bookmarkStart w:id="10" w:name="_Toc468262221"/>
      <w:bookmarkStart w:id="11" w:name="_Toc492973628"/>
      <w:bookmarkStart w:id="12" w:name="_Toc529951921"/>
      <w:bookmarkStart w:id="13" w:name="_Toc91083110"/>
      <w:r w:rsidRPr="00632EB0">
        <w:t>Статья 1. Основные понятия, используемые в Правилах землепользования и застройки</w:t>
      </w:r>
      <w:bookmarkEnd w:id="10"/>
      <w:bookmarkEnd w:id="11"/>
      <w:bookmarkEnd w:id="12"/>
      <w:bookmarkEnd w:id="13"/>
    </w:p>
    <w:p w:rsidR="007F5C2E" w:rsidRPr="003B198F" w:rsidRDefault="007F5C2E" w:rsidP="00506E09">
      <w:pPr>
        <w:pStyle w:val="1250"/>
      </w:pPr>
      <w:r w:rsidRPr="003B198F">
        <w:t>В настоящих Правилах приведенные понятия применяются в следующем значении:</w:t>
      </w:r>
    </w:p>
    <w:p w:rsidR="007F5C2E" w:rsidRPr="003B198F" w:rsidRDefault="007F5C2E" w:rsidP="00506E09">
      <w:pPr>
        <w:pStyle w:val="1250"/>
      </w:pPr>
      <w:r w:rsidRPr="003B198F">
        <w:rPr>
          <w:b/>
        </w:rPr>
        <w:t xml:space="preserve">Вспомогательные виды разрешенного использования </w:t>
      </w:r>
      <w:r w:rsidRPr="003B198F">
        <w:t xml:space="preserve">– виды использования, допустимые только в качестве </w:t>
      </w:r>
      <w:proofErr w:type="gramStart"/>
      <w:r w:rsidRPr="003B198F">
        <w:t>дополнительных</w:t>
      </w:r>
      <w:proofErr w:type="gramEnd"/>
      <w:r w:rsidRPr="003B198F">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pStyle w:val="1250"/>
      </w:pPr>
      <w:proofErr w:type="spellStart"/>
      <w:proofErr w:type="gramStart"/>
      <w:r w:rsidRPr="003B198F">
        <w:rPr>
          <w:b/>
        </w:rPr>
        <w:t>Водоохранная</w:t>
      </w:r>
      <w:proofErr w:type="spellEnd"/>
      <w:r w:rsidRPr="003B198F">
        <w:rPr>
          <w:b/>
        </w:rPr>
        <w:t xml:space="preserve"> зона</w:t>
      </w:r>
      <w:r w:rsidRPr="003B198F">
        <w:rPr>
          <w:noProof/>
        </w:rPr>
        <w:t xml:space="preserve"> —</w:t>
      </w:r>
      <w:r w:rsidRPr="003B198F">
        <w:t xml:space="preserve"> территории, примыкающие к береговой линии морей, рек, ручьев, каналов, озер, водохранилищ,</w:t>
      </w:r>
      <w:r w:rsidR="006F4B58">
        <w:t xml:space="preserve"> </w:t>
      </w:r>
      <w:r w:rsidRPr="003B198F">
        <w:t>на которые устанавливается</w:t>
      </w:r>
      <w:r w:rsidR="006F4B58">
        <w:t xml:space="preserve"> </w:t>
      </w:r>
      <w:r w:rsidRPr="003B198F">
        <w:t>специальный режим осуществления</w:t>
      </w:r>
      <w:r w:rsidR="006F4B58">
        <w:t xml:space="preserve"> </w:t>
      </w:r>
      <w:r w:rsidRPr="003B198F">
        <w:t>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7F5C2E" w:rsidRPr="003B198F" w:rsidRDefault="007F5C2E" w:rsidP="00506E09">
      <w:pPr>
        <w:pStyle w:val="1250"/>
      </w:pPr>
      <w:r w:rsidRPr="003B198F">
        <w:rPr>
          <w:b/>
        </w:rPr>
        <w:t>Градостроительная деятельность –</w:t>
      </w:r>
      <w:r w:rsidR="00807FFA">
        <w:t xml:space="preserve"> </w:t>
      </w:r>
      <w:r w:rsidR="00807FFA" w:rsidRPr="00807FF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3B198F">
        <w:t>;</w:t>
      </w:r>
    </w:p>
    <w:p w:rsidR="007F5C2E" w:rsidRPr="003B198F" w:rsidRDefault="007F5C2E" w:rsidP="00506E09">
      <w:pPr>
        <w:pStyle w:val="1250"/>
      </w:pPr>
      <w:r w:rsidRPr="003B198F">
        <w:rPr>
          <w:b/>
        </w:rPr>
        <w:t>Градостроительное зонирование</w:t>
      </w:r>
      <w:r w:rsidRPr="003B198F">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9B7171" w:rsidRDefault="007F5C2E" w:rsidP="00506E09">
      <w:pPr>
        <w:pStyle w:val="1250"/>
      </w:pPr>
      <w:proofErr w:type="gramStart"/>
      <w:r w:rsidRPr="003B198F">
        <w:rPr>
          <w:b/>
        </w:rPr>
        <w:t>Градостроительный регламент</w:t>
      </w:r>
      <w:r w:rsidRPr="003B198F">
        <w:rPr>
          <w:noProof/>
        </w:rPr>
        <w:t xml:space="preserve"> —</w:t>
      </w:r>
      <w:r w:rsidRPr="003B198F">
        <w:t xml:space="preserve"> </w:t>
      </w:r>
      <w:r w:rsidR="009B7171" w:rsidRPr="009B7171">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9B7171" w:rsidRPr="009B7171">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F5C2E" w:rsidRPr="003B198F" w:rsidRDefault="007F5C2E" w:rsidP="00506E09">
      <w:pPr>
        <w:pStyle w:val="1250"/>
      </w:pPr>
      <w:r w:rsidRPr="003B198F">
        <w:rPr>
          <w:b/>
        </w:rPr>
        <w:t>Документация по планировке территории</w:t>
      </w:r>
      <w:r w:rsidRPr="003B198F">
        <w:t xml:space="preserve"> – документация, подготовка которой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7F5C2E" w:rsidRPr="003B198F" w:rsidRDefault="007F5C2E" w:rsidP="00506E09">
      <w:pPr>
        <w:pStyle w:val="1250"/>
      </w:pPr>
      <w:proofErr w:type="gramStart"/>
      <w:r w:rsidRPr="003B198F">
        <w:rPr>
          <w:b/>
        </w:rPr>
        <w:t xml:space="preserve">Жилой дом блокированной застройки </w:t>
      </w:r>
      <w:r w:rsidRPr="003B198F">
        <w:t>–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roofErr w:type="gramEnd"/>
    </w:p>
    <w:p w:rsidR="007F5C2E" w:rsidRDefault="007F5C2E" w:rsidP="00506E09">
      <w:pPr>
        <w:pStyle w:val="1250"/>
        <w:rPr>
          <w:lang w:eastAsia="ru-RU"/>
        </w:rPr>
      </w:pPr>
      <w:bookmarkStart w:id="14" w:name="_Toc492973629"/>
      <w:r w:rsidRPr="003B198F">
        <w:rPr>
          <w:b/>
          <w:lang w:eastAsia="ru-RU"/>
        </w:rPr>
        <w:t>Земельный участок</w:t>
      </w:r>
      <w:r w:rsidRPr="003B198F">
        <w:rPr>
          <w:lang w:eastAsia="ru-RU"/>
        </w:rPr>
        <w:t xml:space="preserve"> - часть земной поверхности, границы которой определены в соответствии с федеральными законами;</w:t>
      </w:r>
      <w:bookmarkEnd w:id="14"/>
    </w:p>
    <w:p w:rsidR="00432FE7" w:rsidRDefault="00432FE7" w:rsidP="00506E09">
      <w:pPr>
        <w:pStyle w:val="1250"/>
      </w:pPr>
      <w:r>
        <w:rPr>
          <w:b/>
          <w:bCs/>
        </w:rPr>
        <w:t xml:space="preserve">Земельные участки общего назначения - </w:t>
      </w:r>
      <w:r>
        <w:t xml:space="preserve">земельные участки, являющиеся имуществом общего пользования, предусмотренные утвержденной документацией по планировке </w:t>
      </w:r>
      <w:r>
        <w:lastRenderedPageBreak/>
        <w:t>территории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предназначенные для размещения другого имущества общего пользования;</w:t>
      </w:r>
    </w:p>
    <w:p w:rsidR="00432FE7" w:rsidRDefault="00432FE7" w:rsidP="00506E09">
      <w:pPr>
        <w:pStyle w:val="1250"/>
      </w:pPr>
      <w:r>
        <w:rPr>
          <w:b/>
          <w:bCs/>
        </w:rPr>
        <w:t xml:space="preserve">Садовый земельный участок - </w:t>
      </w:r>
      <w: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432FE7" w:rsidRPr="003B198F" w:rsidRDefault="00432FE7" w:rsidP="00506E09">
      <w:pPr>
        <w:pStyle w:val="1250"/>
        <w:rPr>
          <w:lang w:eastAsia="ru-RU"/>
        </w:rPr>
      </w:pPr>
      <w:r>
        <w:rPr>
          <w:b/>
          <w:bCs/>
        </w:rPr>
        <w:t xml:space="preserve">Территория ведения гражданами садоводства или огородничества для собственных нужд - </w:t>
      </w:r>
      <w:r>
        <w:t>территория, границы которой определяются в соответствии с утвержденной в отношении этой территории документацией по планировке территории;</w:t>
      </w:r>
    </w:p>
    <w:p w:rsidR="007F5C2E" w:rsidRPr="003B198F" w:rsidRDefault="007F5C2E" w:rsidP="00506E09">
      <w:pPr>
        <w:pStyle w:val="1250"/>
      </w:pPr>
      <w:bookmarkStart w:id="15" w:name="_Toc492973630"/>
      <w:proofErr w:type="gramStart"/>
      <w:r w:rsidRPr="003B198F">
        <w:rPr>
          <w:b/>
          <w:lang w:eastAsia="ru-RU"/>
        </w:rPr>
        <w:t>Зоны с особыми условиями использования территорий</w:t>
      </w:r>
      <w:r w:rsidRPr="003B198F">
        <w:rPr>
          <w:lang w:eastAsia="ru-RU"/>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3B198F">
        <w:rPr>
          <w:lang w:eastAsia="ru-RU"/>
        </w:rPr>
        <w:t>водоохранные</w:t>
      </w:r>
      <w:proofErr w:type="spellEnd"/>
      <w:r w:rsidRPr="003B198F">
        <w:rPr>
          <w:lang w:eastAsia="ru-RU"/>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bookmarkEnd w:id="15"/>
      <w:proofErr w:type="gramEnd"/>
    </w:p>
    <w:p w:rsidR="007F5C2E" w:rsidRPr="003B198F" w:rsidRDefault="007F5C2E" w:rsidP="00506E09">
      <w:pPr>
        <w:pStyle w:val="1250"/>
      </w:pPr>
      <w:proofErr w:type="gramStart"/>
      <w:r w:rsidRPr="003B198F">
        <w:rPr>
          <w:b/>
        </w:rPr>
        <w:t xml:space="preserve">Капитальный ремонт </w:t>
      </w:r>
      <w:r w:rsidRPr="003B198F">
        <w:t>– для целей настоящих Правил землепользования и застройки под капитальным ремонтом понимается</w:t>
      </w:r>
      <w:r w:rsidR="006F4B58">
        <w:t xml:space="preserve"> </w:t>
      </w:r>
      <w:r w:rsidRPr="003B198F">
        <w:t>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r w:rsidR="006F4B58">
        <w:t xml:space="preserve"> </w:t>
      </w:r>
      <w:r w:rsidRPr="003B198F">
        <w:t>при проведении которого затрагиваются конструктивные и другие характеристики надежности и безопасности таких объектов, и при этом не производится изменение параметров объектов капитального строительства, их частей (высоты</w:t>
      </w:r>
      <w:proofErr w:type="gramEnd"/>
      <w:r w:rsidRPr="003B198F">
        <w:t>, количества этажей (далее - этажность), площади, показателей производственной мощности, объема) и качества инженерно-технического обеспечения;</w:t>
      </w:r>
    </w:p>
    <w:p w:rsidR="009B7171" w:rsidRDefault="007F5C2E" w:rsidP="009B7171">
      <w:pPr>
        <w:pStyle w:val="1250"/>
      </w:pPr>
      <w:r w:rsidRPr="003B198F">
        <w:rPr>
          <w:b/>
        </w:rPr>
        <w:t>Красные линии</w:t>
      </w:r>
      <w:r w:rsidRPr="003B198F">
        <w:t xml:space="preserve"> — </w:t>
      </w:r>
      <w:r w:rsidR="009B7171" w:rsidRPr="009B7171">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009B7171">
        <w:t>;</w:t>
      </w:r>
    </w:p>
    <w:p w:rsidR="007F5C2E" w:rsidRPr="003B198F" w:rsidRDefault="007F5C2E" w:rsidP="009B7171">
      <w:pPr>
        <w:pStyle w:val="1250"/>
        <w:rPr>
          <w:lang w:eastAsia="ru-RU"/>
        </w:rPr>
      </w:pPr>
      <w:r w:rsidRPr="003B198F">
        <w:rPr>
          <w:b/>
        </w:rPr>
        <w:t>Линейные объекты</w:t>
      </w:r>
      <w:r w:rsidRPr="003B198F">
        <w:rPr>
          <w:noProof/>
        </w:rPr>
        <w:t xml:space="preserve"> —</w:t>
      </w:r>
      <w:r w:rsidRPr="003B198F">
        <w:t xml:space="preserve"> </w:t>
      </w:r>
      <w:r w:rsidRPr="003B198F">
        <w:rPr>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F5C2E" w:rsidRPr="003B198F" w:rsidRDefault="007F5C2E" w:rsidP="00506E09">
      <w:pPr>
        <w:pStyle w:val="1250"/>
        <w:rPr>
          <w:b/>
        </w:rPr>
      </w:pPr>
      <w:r w:rsidRPr="003B198F">
        <w:rPr>
          <w:b/>
        </w:rPr>
        <w:t xml:space="preserve">Межевание земельного участка - </w:t>
      </w:r>
      <w:r w:rsidRPr="003B198F">
        <w:t>мероприятия по определению местоположения и границ земельного участка на местности;</w:t>
      </w:r>
    </w:p>
    <w:p w:rsidR="007F5C2E" w:rsidRPr="003B198F" w:rsidRDefault="007F5C2E" w:rsidP="00506E09">
      <w:pPr>
        <w:pStyle w:val="1250"/>
      </w:pPr>
      <w:r w:rsidRPr="003B198F">
        <w:rPr>
          <w:b/>
        </w:rPr>
        <w:t>Недвижимость</w:t>
      </w:r>
      <w:r w:rsidRPr="003B198F">
        <w:t xml:space="preserve">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7F5C2E" w:rsidRPr="003B198F" w:rsidRDefault="007F5C2E" w:rsidP="00506E09">
      <w:pPr>
        <w:pStyle w:val="1250"/>
      </w:pPr>
      <w:r w:rsidRPr="003B198F">
        <w:rPr>
          <w:b/>
        </w:rPr>
        <w:t xml:space="preserve">Объект индивидуального жилищного строительства – </w:t>
      </w:r>
      <w:r w:rsidRPr="003B198F">
        <w:t>отдельно стоящий</w:t>
      </w:r>
      <w:r w:rsidRPr="003B198F">
        <w:rPr>
          <w:b/>
        </w:rPr>
        <w:t xml:space="preserve"> </w:t>
      </w:r>
      <w:r w:rsidRPr="003B198F">
        <w:t>жилой дом с количеством этажей не более чем три, предназначенный для проживания одной семьи;</w:t>
      </w:r>
    </w:p>
    <w:p w:rsidR="007F5C2E" w:rsidRPr="003B198F" w:rsidRDefault="007F5C2E" w:rsidP="00506E09">
      <w:pPr>
        <w:pStyle w:val="1250"/>
      </w:pPr>
      <w:proofErr w:type="gramStart"/>
      <w:r w:rsidRPr="003B198F">
        <w:rPr>
          <w:b/>
        </w:rPr>
        <w:t>Объект капитального строительства</w:t>
      </w:r>
      <w:r w:rsidRPr="003B198F">
        <w:t xml:space="preserve"> – </w:t>
      </w:r>
      <w:r w:rsidR="009B7171" w:rsidRPr="009B7171">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B198F">
        <w:t>;</w:t>
      </w:r>
      <w:proofErr w:type="gramEnd"/>
    </w:p>
    <w:p w:rsidR="007F5C2E" w:rsidRPr="003B198F" w:rsidRDefault="007F5C2E" w:rsidP="00506E09">
      <w:pPr>
        <w:pStyle w:val="1250"/>
      </w:pPr>
      <w:r w:rsidRPr="003B198F">
        <w:rPr>
          <w:b/>
        </w:rPr>
        <w:t>Основные виды разрешенного использования</w:t>
      </w:r>
      <w:r w:rsidRPr="003B198F">
        <w:rPr>
          <w:noProof/>
        </w:rPr>
        <w:t xml:space="preserve"> — </w:t>
      </w:r>
      <w:r w:rsidRPr="003B198F">
        <w:t>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pStyle w:val="1250"/>
      </w:pPr>
      <w:r w:rsidRPr="003B198F">
        <w:rPr>
          <w:b/>
        </w:rPr>
        <w:t xml:space="preserve">Правила землепользования и застройки – </w:t>
      </w:r>
      <w:r w:rsidRPr="003B198F">
        <w:t>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F5C2E" w:rsidRPr="003B198F" w:rsidRDefault="007F5C2E" w:rsidP="00506E09">
      <w:pPr>
        <w:pStyle w:val="1250"/>
      </w:pPr>
      <w:r w:rsidRPr="003B198F">
        <w:rPr>
          <w:b/>
        </w:rPr>
        <w:t>Прибрежные защитные полосы</w:t>
      </w:r>
      <w:r w:rsidRPr="003B198F">
        <w:t xml:space="preserve"> – территории, установленные в границах </w:t>
      </w:r>
      <w:proofErr w:type="spellStart"/>
      <w:r w:rsidRPr="003B198F">
        <w:t>водоохранных</w:t>
      </w:r>
      <w:proofErr w:type="spellEnd"/>
      <w:r w:rsidRPr="003B198F">
        <w:t xml:space="preserve"> зон, на которых вводятся дополнительные ограничения хозяйственной и иной деятельности.</w:t>
      </w:r>
    </w:p>
    <w:p w:rsidR="007F5C2E" w:rsidRPr="003B198F" w:rsidRDefault="007F5C2E" w:rsidP="00506E09">
      <w:pPr>
        <w:pStyle w:val="1250"/>
      </w:pPr>
      <w:r w:rsidRPr="003B198F">
        <w:rPr>
          <w:b/>
        </w:rPr>
        <w:t>Проектная документация</w:t>
      </w:r>
      <w:r w:rsidRPr="003B198F">
        <w:rPr>
          <w:noProof/>
        </w:rPr>
        <w:t xml:space="preserve"> —</w:t>
      </w:r>
      <w:r w:rsidRPr="003B198F">
        <w:t xml:space="preserve"> документация, содержащая материалы в текстовой форме и в виде карт (схем) и определяющая архитектурные, функционально-технологические, </w:t>
      </w:r>
      <w:r w:rsidRPr="003B198F">
        <w:lastRenderedPageBreak/>
        <w:t>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Публичный сервитут</w:t>
      </w:r>
      <w:r w:rsidRPr="003B198F">
        <w:rPr>
          <w:rFonts w:eastAsia="Arial" w:cs="Times New Roman"/>
        </w:rPr>
        <w:t xml:space="preserve"> – право ограниченного пользования чужой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b/>
        </w:rPr>
        <w:t>Разрешение на строительство</w:t>
      </w:r>
      <w:r w:rsidRPr="003B198F">
        <w:rPr>
          <w:rFonts w:eastAsia="Arial" w:cs="Times New Roman"/>
        </w:rP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w:t>
      </w:r>
      <w:r w:rsidR="006F4B58" w:rsidRPr="003B198F">
        <w:rPr>
          <w:rFonts w:eastAsia="Arial" w:cs="Times New Roman"/>
        </w:rPr>
        <w:t>случаев,</w:t>
      </w:r>
      <w:r w:rsidRPr="003B198F">
        <w:rPr>
          <w:rFonts w:eastAsia="Arial" w:cs="Times New Roman"/>
        </w:rPr>
        <w:t xml:space="preserve"> предусмотренных Градостроительным кодексом Российской Федерации;</w:t>
      </w:r>
    </w:p>
    <w:p w:rsidR="007F5C2E" w:rsidRPr="003B198F" w:rsidRDefault="007F5C2E" w:rsidP="00506E09">
      <w:pPr>
        <w:tabs>
          <w:tab w:val="num" w:pos="-851"/>
          <w:tab w:val="left" w:pos="-426"/>
        </w:tabs>
        <w:autoSpaceDE w:val="0"/>
        <w:ind w:firstLine="709"/>
        <w:contextualSpacing/>
        <w:jc w:val="both"/>
        <w:rPr>
          <w:rFonts w:eastAsia="Arial" w:cs="Times New Roman"/>
        </w:rPr>
      </w:pPr>
      <w:proofErr w:type="gramStart"/>
      <w:r w:rsidRPr="003B198F">
        <w:rPr>
          <w:rFonts w:eastAsia="Arial" w:cs="Times New Roman"/>
          <w:b/>
        </w:rPr>
        <w:t>Реконструкция (за исключением линейных объектов)</w:t>
      </w:r>
      <w:r w:rsidRPr="003B198F">
        <w:rPr>
          <w:rFonts w:eastAsia="Arial"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7F5C2E" w:rsidRPr="003B198F" w:rsidRDefault="007F5C2E" w:rsidP="00506E09">
      <w:pPr>
        <w:pStyle w:val="1250"/>
        <w:rPr>
          <w:lang w:eastAsia="ru-RU"/>
        </w:rPr>
      </w:pPr>
      <w:proofErr w:type="gramStart"/>
      <w:r w:rsidRPr="003B198F">
        <w:rPr>
          <w:b/>
        </w:rPr>
        <w:t xml:space="preserve">Санитарно-защитная зона – </w:t>
      </w:r>
      <w:r w:rsidRPr="003B198F">
        <w:rPr>
          <w:lang w:eastAsia="ru-RU"/>
        </w:rPr>
        <w:t>специальная территория с особым режимом использования, устанавливается в целях обеспечения безопасности населения вокруг объектов и производств, являющихся источниками воздействия на среду обитания и здоровье человека,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w:t>
      </w:r>
      <w:proofErr w:type="gramEnd"/>
      <w:r w:rsidRPr="003B198F">
        <w:rPr>
          <w:lang w:eastAsia="ru-RU"/>
        </w:rPr>
        <w:t xml:space="preserve"> до величин приемлемого риска для здоровья населения.</w:t>
      </w:r>
    </w:p>
    <w:p w:rsidR="007F5C2E" w:rsidRPr="003B198F" w:rsidRDefault="007F5C2E" w:rsidP="00506E09">
      <w:pPr>
        <w:pStyle w:val="1250"/>
      </w:pPr>
      <w:r w:rsidRPr="003B198F">
        <w:rPr>
          <w:b/>
        </w:rPr>
        <w:t>Собственник земельного участка</w:t>
      </w:r>
      <w:r w:rsidRPr="003B198F">
        <w:rPr>
          <w:noProof/>
        </w:rPr>
        <w:t xml:space="preserve"> —</w:t>
      </w:r>
      <w:r w:rsidRPr="003B198F">
        <w:t xml:space="preserve"> лицо, обладающее правом собственности на земельный участок.</w:t>
      </w:r>
    </w:p>
    <w:p w:rsidR="007F5C2E" w:rsidRPr="003B198F" w:rsidRDefault="007F5C2E" w:rsidP="00506E09">
      <w:pPr>
        <w:pStyle w:val="1250"/>
      </w:pPr>
      <w:r w:rsidRPr="003B198F">
        <w:rPr>
          <w:b/>
        </w:rPr>
        <w:t>Строительство</w:t>
      </w:r>
      <w:r w:rsidRPr="003B198F">
        <w:t xml:space="preserve"> – создание зданий, строений, сооружений (в том числе на месте сносимых объектов капитального строительства);</w:t>
      </w:r>
    </w:p>
    <w:p w:rsidR="007F5C2E" w:rsidRPr="003B198F" w:rsidRDefault="007F5C2E" w:rsidP="00506E09">
      <w:pPr>
        <w:pStyle w:val="1250"/>
      </w:pPr>
      <w:r w:rsidRPr="003B198F">
        <w:rPr>
          <w:b/>
        </w:rPr>
        <w:t>Территориальные зоны</w:t>
      </w:r>
      <w:r w:rsidRPr="003B198F">
        <w:t xml:space="preserve"> – зоны, для которых в правилах землепользования и застройки определены границы и установлены градостроительные регламенты;</w:t>
      </w:r>
    </w:p>
    <w:p w:rsidR="007F5C2E" w:rsidRPr="003B198F" w:rsidRDefault="007F5C2E" w:rsidP="00506E09">
      <w:pPr>
        <w:pStyle w:val="1250"/>
      </w:pPr>
      <w:r w:rsidRPr="003B198F">
        <w:rPr>
          <w:b/>
        </w:rPr>
        <w:t xml:space="preserve">Территориальное планирование – </w:t>
      </w:r>
      <w:r w:rsidRPr="003B198F">
        <w:t>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7F5C2E" w:rsidRPr="003B198F" w:rsidRDefault="007F5C2E" w:rsidP="00506E09">
      <w:pPr>
        <w:pStyle w:val="1250"/>
      </w:pPr>
      <w:r w:rsidRPr="003B198F">
        <w:rPr>
          <w:b/>
        </w:rPr>
        <w:t xml:space="preserve">Территории общего пользования – </w:t>
      </w:r>
      <w:r w:rsidRPr="003B198F">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F5C2E" w:rsidRPr="003B198F" w:rsidRDefault="007F5C2E" w:rsidP="00506E09">
      <w:pPr>
        <w:pStyle w:val="1250"/>
      </w:pPr>
      <w:proofErr w:type="gramStart"/>
      <w:r w:rsidRPr="003B198F">
        <w:rPr>
          <w:b/>
        </w:rPr>
        <w:t>Технический регламент</w:t>
      </w:r>
      <w:r w:rsidRPr="003B198F">
        <w:t xml:space="preserve"> - документ, который принят международным договором Российской Федерации, ратифицированным в порядке, установленном </w:t>
      </w:r>
      <w:hyperlink r:id="rId28" w:history="1">
        <w:r w:rsidRPr="003B198F">
          <w:t>законодательством</w:t>
        </w:r>
      </w:hyperlink>
      <w:r w:rsidRPr="003B198F">
        <w:t xml:space="preserve"> Российской Федерации, или межправительственным соглашением, заключенным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w:t>
      </w:r>
      <w:proofErr w:type="gramEnd"/>
      <w:r w:rsidRPr="003B198F">
        <w:t xml:space="preserve"> </w:t>
      </w:r>
      <w:proofErr w:type="gramStart"/>
      <w:r w:rsidRPr="003B198F">
        <w:t>технического регулирования (продукции, в том числе зданиям, строениям и сооружениям или к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roofErr w:type="gramEnd"/>
    </w:p>
    <w:p w:rsidR="007F5C2E" w:rsidRPr="003B198F" w:rsidRDefault="007F5C2E" w:rsidP="00506E09">
      <w:pPr>
        <w:pStyle w:val="1250"/>
      </w:pPr>
      <w:r w:rsidRPr="003B198F">
        <w:rPr>
          <w:b/>
        </w:rPr>
        <w:lastRenderedPageBreak/>
        <w:t>Условно разрешенные виды использования</w:t>
      </w:r>
      <w:r w:rsidRPr="003B198F">
        <w:t xml:space="preserve"> – виды использования, которые допустимы при соблюдении определенной статьей 39 Градостроительного кодекса Российской Федерации процедуры получения соответствующего разрешения, с проведением публичных слушаний;</w:t>
      </w:r>
    </w:p>
    <w:p w:rsidR="007F5C2E" w:rsidRPr="003B198F" w:rsidRDefault="007F5C2E" w:rsidP="00506E09">
      <w:pPr>
        <w:pStyle w:val="1250"/>
      </w:pPr>
      <w:r w:rsidRPr="003B198F">
        <w:rPr>
          <w:b/>
        </w:rPr>
        <w:t>Частный сервитут</w:t>
      </w:r>
      <w:r w:rsidRPr="003B198F">
        <w:t xml:space="preserve"> — право ограниченного пользования чужой недвижимостью, установленное догово</w:t>
      </w:r>
      <w:r w:rsidRPr="003B198F">
        <w:softHyphen/>
        <w:t>ром между физическими или юридическими лицами, и подлежащее регистрации в порядке, установленном для регистрации прав на недвижимое имущество;</w:t>
      </w:r>
    </w:p>
    <w:p w:rsidR="007F5C2E" w:rsidRPr="003B198F" w:rsidRDefault="007F5C2E" w:rsidP="00506E09">
      <w:pPr>
        <w:pStyle w:val="1250"/>
        <w:rPr>
          <w:lang w:eastAsia="ru-RU"/>
        </w:rPr>
      </w:pPr>
      <w:r w:rsidRPr="003B198F">
        <w:rPr>
          <w:b/>
        </w:rPr>
        <w:t>Элемент планировочной структуры</w:t>
      </w:r>
      <w:r w:rsidRPr="003B198F">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7F5C2E" w:rsidRPr="003B198F" w:rsidRDefault="007F5C2E" w:rsidP="002A339C">
      <w:pPr>
        <w:pStyle w:val="39"/>
      </w:pPr>
      <w:bookmarkStart w:id="16" w:name="_Toc468262222"/>
      <w:bookmarkStart w:id="17" w:name="_Toc492973631"/>
      <w:bookmarkStart w:id="18" w:name="_Toc529951922"/>
      <w:bookmarkStart w:id="19" w:name="_Toc91083111"/>
      <w:r w:rsidRPr="003B198F">
        <w:t>Статья 2. Основания введения, цели и назначение Правил</w:t>
      </w:r>
      <w:bookmarkEnd w:id="16"/>
      <w:bookmarkEnd w:id="17"/>
      <w:bookmarkEnd w:id="18"/>
      <w:bookmarkEnd w:id="19"/>
    </w:p>
    <w:p w:rsidR="007F5C2E" w:rsidRPr="003B198F" w:rsidRDefault="007F5C2E" w:rsidP="00506E09">
      <w:pPr>
        <w:pStyle w:val="1250"/>
      </w:pPr>
      <w:r w:rsidRPr="003B198F">
        <w:t xml:space="preserve">1. </w:t>
      </w:r>
      <w:proofErr w:type="gramStart"/>
      <w:r w:rsidRPr="003B198F">
        <w:t xml:space="preserve">Настоящие Правила в соответствии с Градостроительным </w:t>
      </w:r>
      <w:hyperlink r:id="rId29" w:history="1">
        <w:r w:rsidRPr="003B198F">
          <w:t>кодексом</w:t>
        </w:r>
      </w:hyperlink>
      <w:r w:rsidRPr="003B198F">
        <w:t xml:space="preserve"> Российской Федерации, Земельным </w:t>
      </w:r>
      <w:hyperlink r:id="rId30" w:history="1">
        <w:r w:rsidRPr="003B198F">
          <w:t>кодексом</w:t>
        </w:r>
      </w:hyperlink>
      <w:r w:rsidRPr="003B198F">
        <w:t xml:space="preserve"> Российской Федерации вводят в</w:t>
      </w:r>
      <w:r w:rsidR="006F4B58">
        <w:t xml:space="preserve"> </w:t>
      </w:r>
      <w:r w:rsidR="00027936">
        <w:t xml:space="preserve">сельском поселении </w:t>
      </w:r>
      <w:r w:rsidR="00027936" w:rsidRPr="001979D7">
        <w:rPr>
          <w:szCs w:val="24"/>
        </w:rPr>
        <w:t xml:space="preserve">«Деревня </w:t>
      </w:r>
      <w:r w:rsidR="003A1420">
        <w:rPr>
          <w:szCs w:val="24"/>
        </w:rPr>
        <w:t>Стайки</w:t>
      </w:r>
      <w:r w:rsidR="00027936" w:rsidRPr="001979D7">
        <w:rPr>
          <w:szCs w:val="24"/>
        </w:rPr>
        <w:t>» Спас-Деменского района Калужской области</w:t>
      </w:r>
      <w:r w:rsidR="00027936" w:rsidRPr="003B198F">
        <w:t xml:space="preserve"> </w:t>
      </w:r>
      <w:r w:rsidRPr="003B198F">
        <w:t>систему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w:t>
      </w:r>
      <w:proofErr w:type="gramEnd"/>
      <w:r w:rsidRPr="003B198F">
        <w:t xml:space="preserve"> участков в границах этих территориальных зон.</w:t>
      </w:r>
    </w:p>
    <w:p w:rsidR="007F5C2E" w:rsidRPr="003B198F" w:rsidRDefault="007F5C2E" w:rsidP="00506E09">
      <w:pPr>
        <w:pStyle w:val="1250"/>
      </w:pPr>
      <w:r w:rsidRPr="003B198F">
        <w:t>2. Целями введения Правил землепользования и застройки являются:</w:t>
      </w:r>
    </w:p>
    <w:p w:rsidR="007F5C2E" w:rsidRPr="003B198F" w:rsidRDefault="007F5C2E" w:rsidP="00506E09">
      <w:pPr>
        <w:pStyle w:val="1250"/>
      </w:pPr>
      <w:r w:rsidRPr="003B198F">
        <w:t>- создание условий для устойчивого развития территории</w:t>
      </w:r>
      <w:r w:rsidR="006F4B58">
        <w:t xml:space="preserve"> </w:t>
      </w:r>
      <w:r w:rsidR="003A434B">
        <w:t>муниципального образования</w:t>
      </w:r>
      <w:r w:rsidRPr="003B198F">
        <w:t>, сохранения окружающей среды и объектов культурного наследия;</w:t>
      </w:r>
    </w:p>
    <w:p w:rsidR="007F5C2E" w:rsidRPr="003B198F" w:rsidRDefault="007F5C2E" w:rsidP="00506E09">
      <w:pPr>
        <w:pStyle w:val="1250"/>
      </w:pPr>
      <w:r w:rsidRPr="003B198F">
        <w:t>- создание условий для планировки территории</w:t>
      </w:r>
      <w:r w:rsidR="006F4B58">
        <w:t xml:space="preserve"> </w:t>
      </w:r>
      <w:r w:rsidR="003A434B">
        <w:t>муниципального образования</w:t>
      </w:r>
      <w:r w:rsidR="00286D25" w:rsidRPr="003B198F">
        <w:t>;</w:t>
      </w:r>
    </w:p>
    <w:p w:rsidR="007F5C2E" w:rsidRPr="003B198F" w:rsidRDefault="007F5C2E" w:rsidP="00506E09">
      <w:pPr>
        <w:pStyle w:val="1250"/>
      </w:pPr>
      <w:r w:rsidRPr="003B198F">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F5C2E" w:rsidRPr="003B198F" w:rsidRDefault="007F5C2E" w:rsidP="00506E09">
      <w:pPr>
        <w:pStyle w:val="1250"/>
      </w:pPr>
      <w:r w:rsidRPr="003B198F">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xml:space="preserve">3. Настоящие Правила регламентируют деятельность </w:t>
      </w:r>
      <w:proofErr w:type="gramStart"/>
      <w:r w:rsidRPr="003B198F">
        <w:t>по</w:t>
      </w:r>
      <w:proofErr w:type="gramEnd"/>
      <w:r w:rsidRPr="003B198F">
        <w:t>:</w:t>
      </w:r>
    </w:p>
    <w:p w:rsidR="007F5C2E" w:rsidRPr="003B198F" w:rsidRDefault="007F5C2E" w:rsidP="00506E09">
      <w:pPr>
        <w:pStyle w:val="1250"/>
      </w:pPr>
      <w:r w:rsidRPr="003B198F">
        <w:t>- проведению градостроительного зонирования территории</w:t>
      </w:r>
      <w:r w:rsidR="006F4B58">
        <w:t xml:space="preserve"> </w:t>
      </w:r>
      <w:r w:rsidR="003A434B">
        <w:t>муниципального образования</w:t>
      </w:r>
      <w:r w:rsidR="006F4B58">
        <w:t xml:space="preserve"> </w:t>
      </w:r>
      <w:r w:rsidRPr="003B198F">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7F5C2E" w:rsidRPr="003B198F" w:rsidRDefault="007F5C2E" w:rsidP="00506E09">
      <w:pPr>
        <w:pStyle w:val="1250"/>
      </w:pPr>
      <w:r w:rsidRPr="003B198F">
        <w:t>- формированию земельных участков, посредством подготовки планировки территории из состава муниципальных земель;</w:t>
      </w:r>
    </w:p>
    <w:p w:rsidR="007F5C2E" w:rsidRPr="003B198F" w:rsidRDefault="007F5C2E" w:rsidP="00506E09">
      <w:pPr>
        <w:pStyle w:val="1250"/>
      </w:pPr>
      <w:r w:rsidRPr="003B198F">
        <w:t>- изменению видов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 предоставлению разрешений на строительство, разрешений на ввод в эксплуатацию вновь построенных, реконструированных объектов;</w:t>
      </w:r>
    </w:p>
    <w:p w:rsidR="007F5C2E" w:rsidRPr="003B198F" w:rsidRDefault="007F5C2E" w:rsidP="00506E09">
      <w:pPr>
        <w:pStyle w:val="1250"/>
      </w:pPr>
      <w:r w:rsidRPr="003B198F">
        <w:t>-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7F5C2E" w:rsidRPr="003B198F" w:rsidRDefault="007F5C2E" w:rsidP="00506E09">
      <w:pPr>
        <w:pStyle w:val="1250"/>
      </w:pPr>
      <w:r w:rsidRPr="003B198F">
        <w:t>-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7F5C2E" w:rsidRPr="003B198F" w:rsidRDefault="007F5C2E" w:rsidP="00506E09">
      <w:pPr>
        <w:pStyle w:val="1250"/>
      </w:pPr>
      <w:r w:rsidRPr="003B198F">
        <w:t xml:space="preserve">4. Настоящие Правила применяются наряду </w:t>
      </w:r>
      <w:proofErr w:type="gramStart"/>
      <w:r w:rsidRPr="003B198F">
        <w:t>с</w:t>
      </w:r>
      <w:proofErr w:type="gramEnd"/>
      <w:r w:rsidRPr="003B198F">
        <w:t>:</w:t>
      </w:r>
    </w:p>
    <w:p w:rsidR="007F5C2E" w:rsidRPr="003B198F" w:rsidRDefault="007F5C2E" w:rsidP="00506E09">
      <w:pPr>
        <w:pStyle w:val="1250"/>
      </w:pPr>
      <w:r w:rsidRPr="003B198F">
        <w:t xml:space="preserve">- техническими регламентами, </w:t>
      </w:r>
      <w:proofErr w:type="spellStart"/>
      <w:r w:rsidRPr="003B198F">
        <w:t>СанПиНами</w:t>
      </w:r>
      <w:proofErr w:type="spellEnd"/>
      <w:r w:rsidRPr="003B198F">
        <w:t xml:space="preserve">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7F5C2E" w:rsidRPr="003B198F" w:rsidRDefault="007F5C2E" w:rsidP="00506E09">
      <w:pPr>
        <w:pStyle w:val="1250"/>
      </w:pPr>
      <w:r w:rsidRPr="003B198F">
        <w:lastRenderedPageBreak/>
        <w:t>- иными нормативными правовыми актами</w:t>
      </w:r>
      <w:r w:rsidR="006F4B58">
        <w:t xml:space="preserve"> </w:t>
      </w:r>
      <w:r w:rsidR="003A434B">
        <w:t>муниципального образования</w:t>
      </w:r>
      <w:r w:rsidR="006F4B58">
        <w:t xml:space="preserve"> </w:t>
      </w:r>
      <w:r w:rsidRPr="003B198F">
        <w:t>по вопросам регулирования землепользования и застройки. Указанные акты применяются в части, не противоречащей настоящим Правилам.</w:t>
      </w:r>
    </w:p>
    <w:p w:rsidR="00A600E4" w:rsidRPr="003B198F" w:rsidRDefault="007F5C2E" w:rsidP="00506E09">
      <w:pPr>
        <w:pStyle w:val="1250"/>
      </w:pPr>
      <w:r w:rsidRPr="003B198F">
        <w:t>5.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w:t>
      </w:r>
      <w:r w:rsidR="006F4B58">
        <w:t xml:space="preserve"> </w:t>
      </w:r>
      <w:r w:rsidR="003A434B">
        <w:t>муниципального образования</w:t>
      </w:r>
      <w:r w:rsidRPr="003B198F">
        <w:t>.</w:t>
      </w:r>
    </w:p>
    <w:p w:rsidR="007F5C2E" w:rsidRPr="003B198F" w:rsidRDefault="007F5C2E" w:rsidP="002A339C">
      <w:pPr>
        <w:pStyle w:val="39"/>
      </w:pPr>
      <w:bookmarkStart w:id="20" w:name="_Toc468262223"/>
      <w:bookmarkStart w:id="21" w:name="_Toc492973632"/>
      <w:bookmarkStart w:id="22" w:name="_Toc529951923"/>
      <w:bookmarkStart w:id="23" w:name="_Toc91083112"/>
      <w:r w:rsidRPr="003B198F">
        <w:t>Статья 3. Состав Правил землепользования и застройки</w:t>
      </w:r>
      <w:bookmarkEnd w:id="20"/>
      <w:bookmarkEnd w:id="21"/>
      <w:bookmarkEnd w:id="22"/>
      <w:bookmarkEnd w:id="23"/>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Настоящие Правила содержат </w:t>
      </w:r>
      <w:r w:rsidR="00DC379F" w:rsidRPr="003B198F">
        <w:rPr>
          <w:rFonts w:cs="Times New Roman"/>
        </w:rPr>
        <w:t>две</w:t>
      </w:r>
      <w:r w:rsidRPr="003B198F">
        <w:rPr>
          <w:rFonts w:cs="Times New Roman"/>
        </w:rPr>
        <w:t xml:space="preserve"> части:</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 "Порядок применения Правил землепользования и застройки и внесения в них изменений";</w:t>
      </w:r>
    </w:p>
    <w:p w:rsidR="007F5C2E" w:rsidRPr="003B198F" w:rsidRDefault="007F5C2E" w:rsidP="00506E09">
      <w:pPr>
        <w:widowControl w:val="0"/>
        <w:tabs>
          <w:tab w:val="num" w:pos="-2127"/>
        </w:tabs>
        <w:autoSpaceDE w:val="0"/>
        <w:ind w:firstLine="709"/>
        <w:contextualSpacing/>
        <w:jc w:val="both"/>
        <w:rPr>
          <w:rFonts w:cs="Times New Roman"/>
        </w:rPr>
      </w:pPr>
      <w:r w:rsidRPr="003B198F">
        <w:rPr>
          <w:rFonts w:cs="Times New Roman"/>
        </w:rPr>
        <w:t xml:space="preserve">- Глава </w:t>
      </w:r>
      <w:r w:rsidRPr="003B198F">
        <w:rPr>
          <w:rFonts w:cs="Times New Roman"/>
          <w:lang w:val="en-US"/>
        </w:rPr>
        <w:t>II</w:t>
      </w:r>
      <w:r w:rsidRPr="003B198F">
        <w:rPr>
          <w:rFonts w:cs="Times New Roman"/>
        </w:rPr>
        <w:t xml:space="preserve"> - Градостроительные регламенты</w:t>
      </w:r>
    </w:p>
    <w:p w:rsidR="007F5C2E" w:rsidRPr="003B198F" w:rsidRDefault="007F5C2E" w:rsidP="00506E09">
      <w:pPr>
        <w:widowControl w:val="0"/>
        <w:tabs>
          <w:tab w:val="num" w:pos="-851"/>
          <w:tab w:val="left" w:pos="-426"/>
          <w:tab w:val="left" w:pos="1040"/>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w:t>
      </w:r>
      <w:r w:rsidRPr="003B198F">
        <w:rPr>
          <w:rFonts w:cs="Times New Roman"/>
        </w:rPr>
        <w:t xml:space="preserve"> Правил - "Порядок применения Правил землепользования и застройки и внесения в них изменений " - представлена в форме текста правовых и процедурных норм, регламентирующих:</w:t>
      </w:r>
    </w:p>
    <w:p w:rsidR="007F5C2E" w:rsidRPr="003B198F" w:rsidRDefault="007F5C2E" w:rsidP="007463B2">
      <w:pPr>
        <w:pStyle w:val="ab"/>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регулирование землепользования и застройки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органами местного самоуправления;</w:t>
      </w:r>
    </w:p>
    <w:p w:rsidR="007F5C2E" w:rsidRPr="003B198F" w:rsidRDefault="007F5C2E" w:rsidP="007463B2">
      <w:pPr>
        <w:pStyle w:val="ab"/>
        <w:widowControl w:val="0"/>
        <w:numPr>
          <w:ilvl w:val="0"/>
          <w:numId w:val="10"/>
        </w:numPr>
        <w:tabs>
          <w:tab w:val="num" w:pos="-851"/>
          <w:tab w:val="left" w:pos="-426"/>
          <w:tab w:val="left" w:pos="1040"/>
        </w:tabs>
        <w:autoSpaceDE w:val="0"/>
        <w:contextualSpacing/>
        <w:jc w:val="both"/>
        <w:rPr>
          <w:rFonts w:cs="Times New Roman"/>
        </w:rPr>
      </w:pPr>
      <w:r w:rsidRPr="003B198F">
        <w:rPr>
          <w:rFonts w:cs="Times New Roman"/>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7F5C2E" w:rsidRPr="003B198F" w:rsidRDefault="007F5C2E" w:rsidP="007463B2">
      <w:pPr>
        <w:pStyle w:val="1250"/>
        <w:numPr>
          <w:ilvl w:val="0"/>
          <w:numId w:val="10"/>
        </w:numPr>
      </w:pPr>
      <w:r w:rsidRPr="003B198F">
        <w:t>подготовку документации по планировке территории органами местного самоуправления;</w:t>
      </w:r>
    </w:p>
    <w:p w:rsidR="007F5C2E" w:rsidRPr="003B198F" w:rsidRDefault="007F5C2E" w:rsidP="007463B2">
      <w:pPr>
        <w:pStyle w:val="1250"/>
        <w:numPr>
          <w:ilvl w:val="0"/>
          <w:numId w:val="10"/>
        </w:numPr>
      </w:pPr>
      <w:r w:rsidRPr="003B198F">
        <w:t>проведение публичных слушаний по вопросам землепользования и застройки;</w:t>
      </w:r>
    </w:p>
    <w:p w:rsidR="007F5C2E" w:rsidRPr="003B198F" w:rsidRDefault="007F5C2E" w:rsidP="007463B2">
      <w:pPr>
        <w:pStyle w:val="1250"/>
        <w:numPr>
          <w:ilvl w:val="0"/>
          <w:numId w:val="10"/>
        </w:numPr>
      </w:pPr>
      <w:r w:rsidRPr="003B198F">
        <w:t>внесение изменений в Правила землепользования и застройки;</w:t>
      </w:r>
    </w:p>
    <w:p w:rsidR="007F5C2E" w:rsidRPr="003B198F" w:rsidRDefault="007F5C2E" w:rsidP="007463B2">
      <w:pPr>
        <w:pStyle w:val="1250"/>
        <w:numPr>
          <w:ilvl w:val="0"/>
          <w:numId w:val="10"/>
        </w:numPr>
      </w:pPr>
      <w:r w:rsidRPr="003B198F">
        <w:t>регулирование иных вопросов землепользования и застройки.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Глава </w:t>
      </w:r>
      <w:r w:rsidRPr="003B198F">
        <w:rPr>
          <w:rFonts w:cs="Times New Roman"/>
          <w:lang w:val="en-US"/>
        </w:rPr>
        <w:t>II</w:t>
      </w:r>
      <w:r w:rsidRPr="003B198F">
        <w:rPr>
          <w:rFonts w:cs="Times New Roman"/>
        </w:rPr>
        <w:t xml:space="preserve"> Правил — "Градостроительные регламенты" — содержит перечень видов разрешенного использования земельных участков, в пределах границ соответствующей территориальной зоны, в которых указывается:</w:t>
      </w:r>
    </w:p>
    <w:p w:rsidR="007F5C2E" w:rsidRPr="003B198F" w:rsidRDefault="007F5C2E" w:rsidP="00506E09">
      <w:pPr>
        <w:pStyle w:val="1250"/>
      </w:pPr>
      <w:r w:rsidRPr="003B198F">
        <w:t>виды разрешенного использования земельных участков и объектов капитального строительства;</w:t>
      </w:r>
    </w:p>
    <w:p w:rsidR="007F5C2E" w:rsidRPr="003B198F" w:rsidRDefault="007F5C2E" w:rsidP="00506E09">
      <w:pPr>
        <w:pStyle w:val="1250"/>
      </w:pPr>
      <w:r w:rsidRPr="003B198F">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F5C2E" w:rsidRPr="003B198F" w:rsidRDefault="007F5C2E" w:rsidP="00506E09">
      <w:pPr>
        <w:pStyle w:val="1250"/>
      </w:pPr>
      <w:r w:rsidRPr="003B198F">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600E4" w:rsidRPr="003B198F" w:rsidRDefault="00A600E4" w:rsidP="00506E09">
      <w:pPr>
        <w:pStyle w:val="1250"/>
      </w:pPr>
      <w:r w:rsidRPr="003B198F">
        <w:t>Так же правила землепользования и застройки включают в себя карту градостроительного зонирования.</w:t>
      </w:r>
    </w:p>
    <w:p w:rsidR="007F5C2E" w:rsidRPr="003B198F" w:rsidRDefault="007F5C2E" w:rsidP="002A339C">
      <w:pPr>
        <w:pStyle w:val="39"/>
      </w:pPr>
      <w:bookmarkStart w:id="24" w:name="_Toc468262224"/>
      <w:bookmarkStart w:id="25" w:name="_Toc492973633"/>
      <w:bookmarkStart w:id="26" w:name="_Toc529951924"/>
      <w:bookmarkStart w:id="27" w:name="_Toc91083113"/>
      <w:r w:rsidRPr="003B198F">
        <w:t>Статья 4. Открытость и доступность информации о землепользовании и застройке</w:t>
      </w:r>
      <w:bookmarkEnd w:id="24"/>
      <w:bookmarkEnd w:id="25"/>
      <w:bookmarkEnd w:id="26"/>
      <w:bookmarkEnd w:id="2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F5C2E" w:rsidRPr="003B198F" w:rsidRDefault="006F4B58"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Администрация </w:t>
      </w:r>
      <w:r w:rsidR="003A434B">
        <w:rPr>
          <w:rFonts w:cs="Times New Roman"/>
        </w:rPr>
        <w:t>муниципального образования</w:t>
      </w:r>
      <w:r>
        <w:rPr>
          <w:rFonts w:cs="Times New Roman"/>
        </w:rPr>
        <w:t xml:space="preserve"> </w:t>
      </w:r>
      <w:r w:rsidR="007F5C2E" w:rsidRPr="003B198F">
        <w:rPr>
          <w:rFonts w:cs="Times New Roman"/>
        </w:rPr>
        <w:t>обеспечивает возможность ознакомления с настоящими Правилами всем желающим путем: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публикации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помещения Правил в сети Интернет;</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создания условий для ознакомления с настоящими Правилами, в полном комплекте входящими в их состав картографическими и иными документами, причастными к регулированию землепользования и застройки в муниципальном образовании;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w:t>
      </w:r>
    </w:p>
    <w:p w:rsidR="007F5C2E" w:rsidRPr="003B198F" w:rsidRDefault="007F5C2E" w:rsidP="002A339C">
      <w:pPr>
        <w:pStyle w:val="39"/>
      </w:pPr>
      <w:bookmarkStart w:id="28" w:name="_Toc468262225"/>
      <w:bookmarkStart w:id="29" w:name="_Toc492973634"/>
      <w:bookmarkStart w:id="30" w:name="_Toc529951925"/>
      <w:bookmarkStart w:id="31" w:name="_Toc91083114"/>
      <w:r w:rsidRPr="003B198F">
        <w:lastRenderedPageBreak/>
        <w:t>Статья 5. Ответственность за нарушение Правил землепользования и застройки</w:t>
      </w:r>
      <w:bookmarkEnd w:id="28"/>
      <w:bookmarkEnd w:id="29"/>
      <w:bookmarkEnd w:id="30"/>
      <w:bookmarkEnd w:id="31"/>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За нарушение норм, установленных настоящими Правилами, физические, юридические и должностные лица несут ответственность в соответствии с действующим законодательством.</w:t>
      </w:r>
    </w:p>
    <w:p w:rsidR="007F5C2E" w:rsidRPr="003B198F" w:rsidRDefault="007F5C2E" w:rsidP="002A339C">
      <w:pPr>
        <w:pStyle w:val="39"/>
      </w:pPr>
      <w:bookmarkStart w:id="32" w:name="_Toc468262226"/>
      <w:bookmarkStart w:id="33" w:name="_Toc492973635"/>
      <w:bookmarkStart w:id="34" w:name="_Toc529951926"/>
      <w:bookmarkStart w:id="35" w:name="_Toc91083115"/>
      <w:r w:rsidRPr="003B198F">
        <w:t>Статья 6. Общие положения, относящиеся к ранее возникшим правам</w:t>
      </w:r>
      <w:bookmarkEnd w:id="32"/>
      <w:bookmarkEnd w:id="33"/>
      <w:bookmarkEnd w:id="34"/>
      <w:bookmarkEnd w:id="35"/>
    </w:p>
    <w:p w:rsidR="007F5C2E" w:rsidRPr="003B198F" w:rsidRDefault="007F5C2E" w:rsidP="00506E09">
      <w:pPr>
        <w:pStyle w:val="1250"/>
      </w:pPr>
      <w:r w:rsidRPr="003B198F">
        <w:t>1.Настоящие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rsidR="007F5C2E" w:rsidRPr="003B198F" w:rsidRDefault="007F5C2E" w:rsidP="00506E09">
      <w:pPr>
        <w:pStyle w:val="1250"/>
      </w:pPr>
      <w:r w:rsidRPr="003B198F">
        <w:t xml:space="preserve">2. Принятые до введения в действие настоящих </w:t>
      </w:r>
      <w:proofErr w:type="gramStart"/>
      <w:r w:rsidRPr="003B198F">
        <w:t>Правил</w:t>
      </w:r>
      <w:proofErr w:type="gramEnd"/>
      <w:r w:rsidRPr="003B198F">
        <w:t xml:space="preserve"> нормативные правовые </w:t>
      </w:r>
      <w:r w:rsidR="006F4B58" w:rsidRPr="003B198F">
        <w:t xml:space="preserve">акты </w:t>
      </w:r>
      <w:r w:rsidR="003A434B">
        <w:t>муниципального образования</w:t>
      </w:r>
      <w:r w:rsidR="006F4B58">
        <w:t xml:space="preserve"> </w:t>
      </w:r>
      <w:r w:rsidRPr="003B198F">
        <w:t>по вопросам землепользования и застройки применяются в части, не противоречащей настоящим Правилам.</w:t>
      </w:r>
    </w:p>
    <w:p w:rsidR="007F5C2E" w:rsidRPr="003B198F" w:rsidRDefault="007F5C2E" w:rsidP="00506E09">
      <w:pPr>
        <w:pStyle w:val="1250"/>
      </w:pPr>
      <w:r w:rsidRPr="003B198F">
        <w:t>3. Разрешения на строительство, реконструкцию, выданные до вступления в силу настоящих Правил, являются действительными (при условии, что срок разрешения на строительство не истек).</w:t>
      </w:r>
    </w:p>
    <w:p w:rsidR="007F5C2E" w:rsidRPr="003B198F" w:rsidRDefault="007F5C2E" w:rsidP="00506E09">
      <w:pPr>
        <w:pStyle w:val="1250"/>
      </w:pPr>
      <w:r w:rsidRPr="003B198F">
        <w:t>4.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 соответствующими настоящим Правилам в случаях, когда эти объекты:</w:t>
      </w:r>
    </w:p>
    <w:p w:rsidR="007F5C2E" w:rsidRPr="003B198F" w:rsidRDefault="007F5C2E" w:rsidP="00506E09">
      <w:pPr>
        <w:pStyle w:val="1250"/>
      </w:pPr>
      <w:r w:rsidRPr="003B198F">
        <w:t>1) имеют вид, виды использования, которые не поименованы как разрешенные для соответствующих территориальных зон;</w:t>
      </w:r>
    </w:p>
    <w:p w:rsidR="007F5C2E" w:rsidRPr="003B198F" w:rsidRDefault="007F5C2E" w:rsidP="00506E09">
      <w:pPr>
        <w:pStyle w:val="1250"/>
      </w:pPr>
      <w:r w:rsidRPr="003B198F">
        <w:t>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в пределах которых не предусмотрено размещение соответствующих объектов;</w:t>
      </w:r>
    </w:p>
    <w:p w:rsidR="007F5C2E" w:rsidRPr="003B198F" w:rsidRDefault="007F5C2E" w:rsidP="00506E09">
      <w:pPr>
        <w:pStyle w:val="1250"/>
      </w:pPr>
      <w:r w:rsidRPr="003B198F">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применительно к соответствующим зонам.</w:t>
      </w:r>
    </w:p>
    <w:p w:rsidR="007F5C2E" w:rsidRPr="003B198F" w:rsidRDefault="007F5C2E" w:rsidP="00506E09">
      <w:pPr>
        <w:pStyle w:val="1250"/>
      </w:pPr>
      <w:r w:rsidRPr="003B198F">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F5C2E" w:rsidRPr="003B198F" w:rsidRDefault="007F5C2E" w:rsidP="00506E09">
      <w:pPr>
        <w:pStyle w:val="1250"/>
      </w:pPr>
      <w:r w:rsidRPr="003B198F">
        <w:t xml:space="preserve">5. Правовым актом </w:t>
      </w:r>
      <w:r w:rsidR="006F4B58" w:rsidRPr="003B198F">
        <w:t xml:space="preserve">главы </w:t>
      </w:r>
      <w:r w:rsidR="003A434B">
        <w:t>муниципального образования</w:t>
      </w:r>
      <w:r w:rsidR="006F4B58">
        <w:t xml:space="preserve"> </w:t>
      </w:r>
      <w:r w:rsidRPr="003B198F">
        <w:t>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7F5C2E" w:rsidRPr="003B198F" w:rsidRDefault="007F5C2E" w:rsidP="002A339C">
      <w:pPr>
        <w:pStyle w:val="39"/>
      </w:pPr>
      <w:bookmarkStart w:id="36" w:name="_Toc468262227"/>
      <w:bookmarkStart w:id="37" w:name="_Toc492973636"/>
      <w:bookmarkStart w:id="38" w:name="_Toc529951927"/>
      <w:bookmarkStart w:id="39" w:name="_Toc91083116"/>
      <w:r w:rsidRPr="003B198F">
        <w:t>Статья 7. Использование и строительные изменения объектов недвижимости, не соответствующих Правилам</w:t>
      </w:r>
      <w:bookmarkEnd w:id="36"/>
      <w:bookmarkEnd w:id="37"/>
      <w:bookmarkEnd w:id="38"/>
      <w:bookmarkEnd w:id="39"/>
    </w:p>
    <w:p w:rsidR="007F5C2E" w:rsidRPr="003B198F" w:rsidRDefault="007F5C2E" w:rsidP="00506E09">
      <w:pPr>
        <w:pStyle w:val="1250"/>
      </w:pPr>
      <w:r w:rsidRPr="003B198F">
        <w:t xml:space="preserve">1. Объекты недвижимости, поименованные в </w:t>
      </w:r>
      <w:hyperlink r:id="rId31" w:history="1">
        <w:r w:rsidRPr="003B198F">
          <w:t>статье 6</w:t>
        </w:r>
      </w:hyperlink>
      <w:r w:rsidRPr="003B198F">
        <w:t>,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F5C2E" w:rsidRPr="003B198F" w:rsidRDefault="007F5C2E" w:rsidP="00506E09">
      <w:pPr>
        <w:pStyle w:val="1250"/>
      </w:pPr>
      <w:r w:rsidRPr="003B198F">
        <w:t>Исключение составляют те не 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w:t>
      </w:r>
    </w:p>
    <w:p w:rsidR="007F5C2E" w:rsidRPr="003B198F" w:rsidRDefault="007F5C2E" w:rsidP="00506E09">
      <w:pPr>
        <w:pStyle w:val="1250"/>
      </w:pPr>
      <w:r w:rsidRPr="003B198F">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7F5C2E" w:rsidRPr="003B198F" w:rsidRDefault="007F5C2E" w:rsidP="00506E09">
      <w:pPr>
        <w:pStyle w:val="1250"/>
      </w:pPr>
      <w:r w:rsidRPr="003B198F">
        <w:lastRenderedPageBreak/>
        <w:t xml:space="preserve">Не допускается увеличивать площадь и строительный объем объектов недвижимости, указанных в </w:t>
      </w:r>
      <w:hyperlink r:id="rId32" w:history="1">
        <w:r w:rsidRPr="003B198F">
          <w:t>подпунктах 1</w:t>
        </w:r>
      </w:hyperlink>
      <w:r w:rsidRPr="003B198F">
        <w:t xml:space="preserve">, </w:t>
      </w:r>
      <w:hyperlink r:id="rId33" w:history="1">
        <w:r w:rsidRPr="003B198F">
          <w:t>2 части 4 статьи 6</w:t>
        </w:r>
      </w:hyperlink>
      <w:r w:rsidRPr="003B198F">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7F5C2E" w:rsidRPr="003B198F" w:rsidRDefault="007F5C2E" w:rsidP="00506E09">
      <w:pPr>
        <w:pStyle w:val="1250"/>
      </w:pPr>
      <w:proofErr w:type="gramStart"/>
      <w:r w:rsidRPr="003B198F">
        <w:t xml:space="preserve">Указанные в </w:t>
      </w:r>
      <w:hyperlink r:id="rId34" w:history="1">
        <w:r w:rsidRPr="003B198F">
          <w:t>подпункте 3 части 4 статьи 6</w:t>
        </w:r>
      </w:hyperlink>
      <w:r w:rsidRPr="003B198F">
        <w:t xml:space="preserve"> настоящих Правил 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3B198F">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F5C2E" w:rsidRPr="003B198F" w:rsidRDefault="007F5C2E" w:rsidP="00506E09">
      <w:pPr>
        <w:pStyle w:val="1250"/>
      </w:pPr>
      <w:r w:rsidRPr="003B198F">
        <w:t>Несоответствующий вид использования недвижимости не может быть заменен на иной несоответствующий вид использования.</w:t>
      </w:r>
    </w:p>
    <w:p w:rsidR="007F5C2E" w:rsidRPr="003B198F" w:rsidRDefault="007F5C2E" w:rsidP="00506E09">
      <w:pPr>
        <w:pStyle w:val="1250"/>
        <w:rPr>
          <w:lang w:eastAsia="ru-RU"/>
        </w:rPr>
      </w:pPr>
      <w:proofErr w:type="gramStart"/>
      <w:r w:rsidRPr="003B198F">
        <w:rPr>
          <w:lang w:eastAsia="ru-RU"/>
        </w:rPr>
        <w:t>Несоответствие объектов капитального строительства, построенных или реконструированных до даты утверждения градостроительного регламента, установленного применительно к территориальной зоне, расположенной в границах территории исторического</w:t>
      </w:r>
      <w:r w:rsidR="006F4B58">
        <w:rPr>
          <w:lang w:eastAsia="ru-RU"/>
        </w:rPr>
        <w:t xml:space="preserve"> </w:t>
      </w:r>
      <w:r w:rsidR="003A434B">
        <w:rPr>
          <w:lang w:eastAsia="ru-RU"/>
        </w:rPr>
        <w:t>муниципального образования</w:t>
      </w:r>
      <w:r w:rsidR="006F4B58">
        <w:rPr>
          <w:lang w:eastAsia="ru-RU"/>
        </w:rPr>
        <w:t xml:space="preserve"> </w:t>
      </w:r>
      <w:r w:rsidRPr="003B198F">
        <w:rPr>
          <w:lang w:eastAsia="ru-RU"/>
        </w:rPr>
        <w:t>федерального или регионального значения, и содержащего требования к архитектурным решениям объектов капитального строительства, объектов капитального строительства, строительство или реконструкция которых осуществляется на основании разрешения на строительство, выданного до указанной даты, не является основанием для привлечения собственников</w:t>
      </w:r>
      <w:proofErr w:type="gramEnd"/>
      <w:r w:rsidRPr="003B198F">
        <w:rPr>
          <w:lang w:eastAsia="ru-RU"/>
        </w:rPr>
        <w:t xml:space="preserve"> таких объектов, застройщиков к административной ответственности, предусмотренной </w:t>
      </w:r>
      <w:hyperlink r:id="rId35" w:history="1">
        <w:r w:rsidRPr="003B198F">
          <w:rPr>
            <w:lang w:eastAsia="ru-RU"/>
          </w:rPr>
          <w:t>частью 5 статьи 7.13</w:t>
        </w:r>
      </w:hyperlink>
      <w:r w:rsidRPr="003B198F">
        <w:rPr>
          <w:lang w:eastAsia="ru-RU"/>
        </w:rPr>
        <w:t xml:space="preserve"> Кодекса Российской Федерации об административных правонарушениях (в редакции настоящего Федерального закона).</w:t>
      </w:r>
    </w:p>
    <w:p w:rsidR="007F5C2E" w:rsidRPr="003B198F" w:rsidRDefault="007F5C2E" w:rsidP="002A339C">
      <w:pPr>
        <w:pStyle w:val="39"/>
      </w:pPr>
      <w:bookmarkStart w:id="40" w:name="_Toc468262228"/>
      <w:bookmarkStart w:id="41" w:name="_Toc492973637"/>
      <w:bookmarkStart w:id="42" w:name="_Toc529951928"/>
      <w:bookmarkStart w:id="43" w:name="_Toc91083117"/>
      <w:r w:rsidRPr="003B198F">
        <w:t>Статья 8. Градостроительное зонирование территории и установление градостроительных регламентов</w:t>
      </w:r>
      <w:bookmarkEnd w:id="40"/>
      <w:bookmarkEnd w:id="41"/>
      <w:bookmarkEnd w:id="42"/>
      <w:bookmarkEnd w:id="43"/>
    </w:p>
    <w:p w:rsidR="007F5C2E" w:rsidRPr="003B198F" w:rsidRDefault="007F5C2E" w:rsidP="00506E09">
      <w:pPr>
        <w:pStyle w:val="1250"/>
      </w:pPr>
      <w:r w:rsidRPr="003B198F">
        <w:t>1. На территории</w:t>
      </w:r>
      <w:r w:rsidR="006F4B58">
        <w:t xml:space="preserve"> </w:t>
      </w:r>
      <w:r w:rsidR="003A434B">
        <w:t>муниципального образования</w:t>
      </w:r>
      <w:r w:rsidR="006F4B58">
        <w:t xml:space="preserve"> </w:t>
      </w:r>
      <w:r w:rsidRPr="003B198F">
        <w:t>вводится система регулирования землепользования и застройки, которая основана на градостроительном зонировании - делении всей территории в границах</w:t>
      </w:r>
      <w:r w:rsidR="006F4B58">
        <w:t xml:space="preserve"> </w:t>
      </w:r>
      <w:r w:rsidR="003A434B">
        <w:t>муниципального образования</w:t>
      </w:r>
      <w:r w:rsidR="006F4B58">
        <w:t xml:space="preserve"> </w:t>
      </w:r>
      <w:r w:rsidRPr="003B198F">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Градостроительное зонирование выполнено с учетом положений о территориальном планировании, содержащихся в документах территориального планирования</w:t>
      </w:r>
      <w:r w:rsidR="006F4B58">
        <w:rPr>
          <w:rFonts w:cs="Times New Roman"/>
        </w:rPr>
        <w:t xml:space="preserve"> </w:t>
      </w:r>
      <w:r w:rsidR="003A434B">
        <w:rPr>
          <w:rFonts w:cs="Times New Roman"/>
        </w:rPr>
        <w:t>муниципального образования</w:t>
      </w:r>
      <w:r w:rsidRPr="003B198F">
        <w:rPr>
          <w:rFonts w:cs="Times New Roman"/>
        </w:rPr>
        <w:t>. Градостроительное зонирование осуществляется путем выделения территориальных зон на карте градостроительного зонирования. Правилами землепользования и застройки определяются границы территориальных зон и устанавливаются градостроительные регламенты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2. Границы зон на карте градостроительного зонирования устанавливаются </w:t>
      </w:r>
      <w:proofErr w:type="gramStart"/>
      <w:r w:rsidRPr="003B198F">
        <w:rPr>
          <w:rFonts w:cs="Times New Roman"/>
        </w:rPr>
        <w:t>по</w:t>
      </w:r>
      <w:proofErr w:type="gramEnd"/>
      <w:r w:rsidRPr="003B198F">
        <w:rPr>
          <w:rFonts w:cs="Times New Roman"/>
        </w:rPr>
        <w:t>:</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линиям магистралей, улиц, проездов, разделяющим транспортные потоки противоположных направлений;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красным линиям;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границам земельных участков;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границам населенных пунктов в пределах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границам муниципальных образований;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6) естественным границам природных объектов;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7) иным границам.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Для каждой территориальной зоны устанавливаются градостроительные регламенты.</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 xml:space="preserve">Градостроительные регламенты действуют в пределах территориальной зоны и распространяются в равной мере на все расположенные в одной и той же территориальной зоне земельные участки и объекты недвижимости независимо от форм собственности. </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4. Решения по землепользованию и застройке принимаются на основании установленных настоящими Правилами градостроительных регламентов с учетом технических регламентов, са</w:t>
      </w:r>
      <w:r w:rsidR="00255144" w:rsidRPr="003B198F">
        <w:rPr>
          <w:rFonts w:eastAsia="Arial" w:cs="Times New Roman"/>
        </w:rPr>
        <w:t>нитарных норм, правил</w:t>
      </w:r>
      <w:r w:rsidRPr="003B198F">
        <w:rPr>
          <w:rFonts w:eastAsia="Arial" w:cs="Times New Roman"/>
        </w:rPr>
        <w:t xml:space="preserve"> и ограничений, установленных в статье 24 настоящих Правил.</w:t>
      </w:r>
    </w:p>
    <w:p w:rsidR="007F5C2E" w:rsidRPr="003B198F" w:rsidRDefault="007F5C2E" w:rsidP="00506E09">
      <w:pPr>
        <w:widowControl w:val="0"/>
        <w:tabs>
          <w:tab w:val="num" w:pos="-851"/>
          <w:tab w:val="left" w:pos="-426"/>
          <w:tab w:val="left" w:pos="851"/>
        </w:tabs>
        <w:autoSpaceDE w:val="0"/>
        <w:ind w:firstLine="709"/>
        <w:contextualSpacing/>
        <w:jc w:val="both"/>
        <w:rPr>
          <w:rFonts w:cs="Times New Roman"/>
        </w:rPr>
      </w:pPr>
      <w:r w:rsidRPr="003B198F">
        <w:rPr>
          <w:rFonts w:cs="Times New Roman"/>
        </w:rPr>
        <w:t>5. Градостроительный регламент по видам разрешенного использования земельных участков и объектов капитального строительства включает:</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основные виды разрешенного использования, которые не могут быть запрещены при условии соблюдения технических регламентов по размещению, проектированию и строительству объектов недвижимости;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условно разрешенные виды использования, которые могут быть разрешены при соблюдении определенных условий, для которых необходимо получение разрешения на условно разрешенный вид использования с проведением публичных слушаний;</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 вспомогательные виды разрешенного использования, допустимые только в качестве </w:t>
      </w:r>
      <w:proofErr w:type="gramStart"/>
      <w:r w:rsidRPr="003B198F">
        <w:rPr>
          <w:rFonts w:eastAsia="Arial" w:cs="Times New Roman"/>
        </w:rPr>
        <w:t>дополнительных</w:t>
      </w:r>
      <w:proofErr w:type="gramEnd"/>
      <w:r w:rsidRPr="003B198F">
        <w:rPr>
          <w:rFonts w:eastAsia="Arial" w:cs="Times New Roman"/>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земельных участков 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Все иные виды использования земельных участков и объектов капитального строительства, отсутствующие в настоящих Правилах, являются неразрешенными для соответствующей территориальной зоны и могут быть разрешены только при внесении изменений в настоящие Правила.</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7F5C2E" w:rsidRPr="003B198F" w:rsidRDefault="007F5C2E" w:rsidP="00506E09">
      <w:pPr>
        <w:tabs>
          <w:tab w:val="num" w:pos="-851"/>
          <w:tab w:val="left" w:pos="-426"/>
        </w:tabs>
        <w:autoSpaceDE w:val="0"/>
        <w:ind w:firstLine="709"/>
        <w:contextualSpacing/>
        <w:jc w:val="both"/>
        <w:rPr>
          <w:rFonts w:eastAsia="Arial" w:cs="Times New Roman"/>
        </w:rPr>
      </w:pPr>
      <w:proofErr w:type="gramStart"/>
      <w:r w:rsidRPr="003B198F">
        <w:rPr>
          <w:rFonts w:eastAsia="Arial" w:cs="Times New Roman"/>
        </w:rPr>
        <w:t xml:space="preserve">1) </w:t>
      </w:r>
      <w:r w:rsidRPr="003B198F">
        <w:rPr>
          <w:rFonts w:cs="Times New Roman"/>
          <w:lang w:eastAsia="ru-RU"/>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6" w:history="1">
        <w:r w:rsidRPr="003B198F">
          <w:rPr>
            <w:rFonts w:cs="Times New Roman"/>
            <w:lang w:eastAsia="ru-RU"/>
          </w:rPr>
          <w:t>законодательством</w:t>
        </w:r>
      </w:hyperlink>
      <w:r w:rsidRPr="003B198F">
        <w:rPr>
          <w:rFonts w:cs="Times New Roman"/>
          <w:lang w:eastAsia="ru-RU"/>
        </w:rPr>
        <w:t xml:space="preserve"> Российской Федерации об охране объектов культурного</w:t>
      </w:r>
      <w:proofErr w:type="gramEnd"/>
      <w:r w:rsidRPr="003B198F">
        <w:rPr>
          <w:rFonts w:cs="Times New Roman"/>
          <w:lang w:eastAsia="ru-RU"/>
        </w:rPr>
        <w:t xml:space="preserve"> наследия</w:t>
      </w:r>
      <w:r w:rsidRPr="003B198F">
        <w:rPr>
          <w:rFonts w:eastAsia="Arial" w:cs="Times New Roman"/>
        </w:rPr>
        <w:t>;</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в границах территорий общего пользования;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proofErr w:type="gramStart"/>
      <w:r w:rsidRPr="003B198F">
        <w:rPr>
          <w:rFonts w:eastAsia="Arial" w:cs="Times New Roman"/>
        </w:rPr>
        <w:t>3) предназначенные для размещения линейных объектов и (или) занятые линейными объектами;</w:t>
      </w:r>
      <w:proofErr w:type="gramEnd"/>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proofErr w:type="gramStart"/>
      <w:r w:rsidRPr="003B198F">
        <w:rPr>
          <w:rFonts w:eastAsia="Arial" w:cs="Times New Roman"/>
        </w:rPr>
        <w:t>4) предоставленные для добычи полезных ископаемых.</w:t>
      </w:r>
      <w:proofErr w:type="gramEnd"/>
    </w:p>
    <w:p w:rsidR="007F5C2E" w:rsidRPr="003B198F" w:rsidRDefault="007F5C2E" w:rsidP="00506E09">
      <w:pPr>
        <w:tabs>
          <w:tab w:val="num" w:pos="-851"/>
          <w:tab w:val="left" w:pos="-426"/>
        </w:tabs>
        <w:autoSpaceDE w:val="0"/>
        <w:ind w:firstLine="709"/>
        <w:contextualSpacing/>
        <w:jc w:val="both"/>
        <w:rPr>
          <w:rFonts w:cs="Times New Roman"/>
          <w:lang w:eastAsia="ru-RU"/>
        </w:rPr>
      </w:pPr>
      <w:r w:rsidRPr="003B198F">
        <w:rPr>
          <w:rFonts w:cs="Times New Roman"/>
          <w:lang w:eastAsia="ru-RU"/>
        </w:rPr>
        <w:t xml:space="preserve">9. </w:t>
      </w:r>
      <w:proofErr w:type="gramStart"/>
      <w:r w:rsidRPr="003B198F">
        <w:rPr>
          <w:rFonts w:cs="Times New Roman"/>
          <w:lang w:eastAsia="ru-RU"/>
        </w:rPr>
        <w:t>В соответствии с Градостроительным кодексом Российской Федерации градостроительные регламенты не подлежат установлению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roofErr w:type="gramEnd"/>
    </w:p>
    <w:p w:rsidR="007F5C2E" w:rsidRPr="001A39AD" w:rsidRDefault="007F5C2E" w:rsidP="00506E09">
      <w:pPr>
        <w:widowControl w:val="0"/>
        <w:tabs>
          <w:tab w:val="num" w:pos="-851"/>
          <w:tab w:val="left" w:pos="-426"/>
        </w:tabs>
        <w:autoSpaceDE w:val="0"/>
        <w:ind w:firstLine="709"/>
        <w:contextualSpacing/>
        <w:jc w:val="both"/>
        <w:rPr>
          <w:rFonts w:cs="Times New Roman"/>
        </w:rPr>
      </w:pPr>
      <w:r w:rsidRPr="001A39AD">
        <w:rPr>
          <w:rFonts w:cs="Times New Roman"/>
        </w:rPr>
        <w:t>10. На территории</w:t>
      </w:r>
      <w:r w:rsidR="006F4B58" w:rsidRPr="001A39AD">
        <w:rPr>
          <w:rFonts w:cs="Times New Roman"/>
        </w:rPr>
        <w:t xml:space="preserve"> </w:t>
      </w:r>
      <w:r w:rsidR="003A434B" w:rsidRPr="001A39AD">
        <w:rPr>
          <w:rFonts w:cs="Times New Roman"/>
        </w:rPr>
        <w:t>муниципального образования</w:t>
      </w:r>
      <w:r w:rsidR="006F4B58" w:rsidRPr="001A39AD">
        <w:rPr>
          <w:rFonts w:cs="Times New Roman"/>
        </w:rPr>
        <w:t xml:space="preserve"> </w:t>
      </w:r>
      <w:r w:rsidRPr="001A39AD">
        <w:rPr>
          <w:rFonts w:cs="Times New Roman"/>
        </w:rPr>
        <w:t xml:space="preserve">установлены следующие зоны с </w:t>
      </w:r>
      <w:r w:rsidRPr="001A39AD">
        <w:rPr>
          <w:rFonts w:cs="Times New Roman"/>
        </w:rPr>
        <w:lastRenderedPageBreak/>
        <w:t>особыми условиями использования территорий:</w:t>
      </w:r>
    </w:p>
    <w:p w:rsidR="007F5C2E" w:rsidRPr="001A39AD" w:rsidRDefault="007F5C2E" w:rsidP="007463B2">
      <w:pPr>
        <w:widowControl w:val="0"/>
        <w:numPr>
          <w:ilvl w:val="0"/>
          <w:numId w:val="3"/>
        </w:numPr>
        <w:tabs>
          <w:tab w:val="left" w:pos="-1276"/>
        </w:tabs>
        <w:autoSpaceDE w:val="0"/>
        <w:ind w:left="0" w:firstLine="709"/>
        <w:contextualSpacing/>
        <w:jc w:val="both"/>
        <w:rPr>
          <w:rFonts w:cs="Times New Roman"/>
        </w:rPr>
      </w:pPr>
      <w:proofErr w:type="spellStart"/>
      <w:r w:rsidRPr="001A39AD">
        <w:rPr>
          <w:rFonts w:cs="Times New Roman"/>
        </w:rPr>
        <w:t>водоохранная</w:t>
      </w:r>
      <w:proofErr w:type="spellEnd"/>
      <w:r w:rsidRPr="001A39AD">
        <w:rPr>
          <w:rFonts w:cs="Times New Roman"/>
        </w:rPr>
        <w:t xml:space="preserve"> зона;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прибрежная защитная полоса;</w:t>
      </w:r>
    </w:p>
    <w:p w:rsidR="00854433" w:rsidRPr="001A39AD" w:rsidRDefault="00854433" w:rsidP="007463B2">
      <w:pPr>
        <w:widowControl w:val="0"/>
        <w:numPr>
          <w:ilvl w:val="0"/>
          <w:numId w:val="3"/>
        </w:numPr>
        <w:tabs>
          <w:tab w:val="left" w:pos="-1276"/>
        </w:tabs>
        <w:autoSpaceDE w:val="0"/>
        <w:ind w:left="0" w:firstLine="709"/>
        <w:contextualSpacing/>
        <w:jc w:val="both"/>
        <w:rPr>
          <w:rFonts w:cs="Times New Roman"/>
        </w:rPr>
      </w:pPr>
      <w:r w:rsidRPr="001A39AD">
        <w:t>береговая полоса;</w:t>
      </w:r>
    </w:p>
    <w:p w:rsidR="001A39AD"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t>первый пояс зоны санитарной охраны источника водоснабжения;</w:t>
      </w:r>
    </w:p>
    <w:p w:rsidR="007F5C2E" w:rsidRPr="001A39AD" w:rsidRDefault="001A39AD" w:rsidP="007463B2">
      <w:pPr>
        <w:widowControl w:val="0"/>
        <w:numPr>
          <w:ilvl w:val="0"/>
          <w:numId w:val="3"/>
        </w:numPr>
        <w:tabs>
          <w:tab w:val="left" w:pos="-1276"/>
        </w:tabs>
        <w:autoSpaceDE w:val="0"/>
        <w:ind w:left="0" w:firstLine="709"/>
        <w:contextualSpacing/>
        <w:jc w:val="both"/>
        <w:rPr>
          <w:rFonts w:cs="Times New Roman"/>
        </w:rPr>
      </w:pPr>
      <w:r w:rsidRPr="001A39AD">
        <w:rPr>
          <w:rFonts w:cs="Times New Roman"/>
        </w:rPr>
        <w:t>о</w:t>
      </w:r>
      <w:r w:rsidRPr="001A39AD">
        <w:t>хранная зона инженерных коммуникаций</w:t>
      </w:r>
      <w:r w:rsidR="007F5C2E" w:rsidRPr="001A39AD">
        <w:rPr>
          <w:rFonts w:cs="Times New Roman"/>
        </w:rPr>
        <w:t xml:space="preserve">; </w:t>
      </w:r>
    </w:p>
    <w:p w:rsidR="007F5C2E" w:rsidRDefault="001A39AD" w:rsidP="007463B2">
      <w:pPr>
        <w:widowControl w:val="0"/>
        <w:numPr>
          <w:ilvl w:val="0"/>
          <w:numId w:val="3"/>
        </w:numPr>
        <w:tabs>
          <w:tab w:val="left" w:pos="-1276"/>
        </w:tabs>
        <w:autoSpaceDE w:val="0"/>
        <w:ind w:left="0" w:firstLine="709"/>
        <w:contextualSpacing/>
        <w:jc w:val="both"/>
        <w:rPr>
          <w:rFonts w:cs="Times New Roman"/>
        </w:rPr>
      </w:pPr>
      <w:r w:rsidRPr="001A39AD">
        <w:t>санитарно-защитная зона предприятий, сооружений и иных объектов</w:t>
      </w:r>
      <w:r w:rsidRPr="001A39AD">
        <w:rPr>
          <w:rFonts w:cs="Times New Roman"/>
        </w:rPr>
        <w:t>.</w:t>
      </w:r>
    </w:p>
    <w:p w:rsidR="00DB2722" w:rsidRPr="001A39AD" w:rsidRDefault="00DB2722" w:rsidP="007463B2">
      <w:pPr>
        <w:widowControl w:val="0"/>
        <w:numPr>
          <w:ilvl w:val="0"/>
          <w:numId w:val="3"/>
        </w:numPr>
        <w:tabs>
          <w:tab w:val="left" w:pos="-1276"/>
        </w:tabs>
        <w:autoSpaceDE w:val="0"/>
        <w:ind w:left="0" w:firstLine="709"/>
        <w:contextualSpacing/>
        <w:jc w:val="both"/>
        <w:rPr>
          <w:rFonts w:cs="Times New Roman"/>
        </w:rPr>
      </w:pPr>
      <w:r>
        <w:rPr>
          <w:rFonts w:cs="Times New Roman"/>
        </w:rPr>
        <w:t>придорожные полосы</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11. В отношении земельных участков и объектов капитального строительства, расположенных в пределах вышеперечисленных зон с особыми условиями использования территорий, ограничения использования земельных участков и объектов капитального строительства для данной зоны установлены федеральным законодательством.</w:t>
      </w:r>
    </w:p>
    <w:p w:rsidR="007F5C2E" w:rsidRPr="003B198F" w:rsidRDefault="007F5C2E" w:rsidP="002A339C">
      <w:pPr>
        <w:pStyle w:val="39"/>
      </w:pPr>
      <w:bookmarkStart w:id="44" w:name="_Toc468262229"/>
      <w:bookmarkStart w:id="45" w:name="_Toc492973638"/>
      <w:bookmarkStart w:id="46" w:name="_Toc529951929"/>
      <w:bookmarkStart w:id="47" w:name="_Toc91083118"/>
      <w:r w:rsidRPr="003B198F">
        <w:t>Статья 9. Комиссия по подготовке проекта правил землепользования и застройки</w:t>
      </w:r>
      <w:bookmarkEnd w:id="44"/>
      <w:bookmarkEnd w:id="45"/>
      <w:bookmarkEnd w:id="46"/>
      <w:bookmarkEnd w:id="4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Комиссия по подготовке проекта правил землепользования и застройки (далее - </w:t>
      </w:r>
      <w:r w:rsidR="000673B0" w:rsidRPr="003B198F">
        <w:rPr>
          <w:rFonts w:cs="Times New Roman"/>
        </w:rPr>
        <w:t>комиссия) является</w:t>
      </w:r>
      <w:r w:rsidRPr="003B198F">
        <w:rPr>
          <w:rFonts w:cs="Times New Roman"/>
        </w:rPr>
        <w:t xml:space="preserve"> постоянно действующим консультативным органом при Администрации</w:t>
      </w:r>
      <w:r w:rsidR="006F4B58">
        <w:rPr>
          <w:rFonts w:cs="Times New Roman"/>
        </w:rPr>
        <w:t xml:space="preserve"> </w:t>
      </w:r>
      <w:r w:rsidR="003A434B">
        <w:rPr>
          <w:rFonts w:cs="Times New Roman"/>
        </w:rPr>
        <w:t>муниципального образования</w:t>
      </w:r>
      <w:r w:rsidR="000673B0" w:rsidRPr="003B198F">
        <w:rPr>
          <w:rFonts w:cs="Times New Roman"/>
        </w:rPr>
        <w:t xml:space="preserve"> и</w:t>
      </w:r>
      <w:r w:rsidRPr="003B198F">
        <w:rPr>
          <w:rFonts w:cs="Times New Roman"/>
        </w:rPr>
        <w:t xml:space="preserve"> сформирована для обеспечения реализации настоящих Правил.</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Основными задачами комиссии являются: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подготовка проекта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 xml:space="preserve">рассмотрение предложений юридических и физических </w:t>
      </w:r>
      <w:r w:rsidR="000673B0" w:rsidRPr="003B198F">
        <w:rPr>
          <w:rFonts w:cs="Times New Roman"/>
        </w:rPr>
        <w:t>лиц по</w:t>
      </w:r>
      <w:r w:rsidRPr="003B198F">
        <w:rPr>
          <w:rFonts w:cs="Times New Roman"/>
        </w:rPr>
        <w:t xml:space="preserve">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организация и рассмотрение результатов публичных слушаний по проекту правил;</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рассмотрение предложений о внесении изменений в утвержденные правила;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рассмотрение предложений о предоставлении условно разрешенного вида использования земельных участков или объектов капитального строительства.</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Комиссия вправе:</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привлекать к своей работе специалистов организаций и учреждений, осуществляющих свою деятельность на территории</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запрашивать и получать сведения, справки от всех расположенных на территории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предприятий, организаций и учреждений по вопросам, касающимся компетенции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В состав комиссии могут быть также включены представители других территориальных служб и организаций, представители общественных и иных организаций, представляющих интересы объединений граждан.</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Заседания комиссии проходят по мере необходимости.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5. Работой комиссии руководит председатель комиссии либо, при его отсутствии, заместитель председателя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6. Председателем комиссии </w:t>
      </w:r>
      <w:r w:rsidR="000673B0" w:rsidRPr="003B198F">
        <w:rPr>
          <w:rFonts w:cs="Times New Roman"/>
        </w:rPr>
        <w:t>назначается глава</w:t>
      </w:r>
      <w:r w:rsidRPr="003B198F">
        <w:rPr>
          <w:rFonts w:cs="Times New Roman"/>
        </w:rPr>
        <w:t xml:space="preserve"> (глава местной администрации)</w:t>
      </w:r>
      <w:r w:rsidR="006F4B58">
        <w:rPr>
          <w:rFonts w:cs="Times New Roman"/>
        </w:rPr>
        <w:t xml:space="preserve"> </w:t>
      </w:r>
      <w:r w:rsidR="003A434B">
        <w:rPr>
          <w:rFonts w:cs="Times New Roman"/>
        </w:rPr>
        <w:t>муниципального образования</w:t>
      </w:r>
      <w:r w:rsidRPr="003B198F">
        <w:rPr>
          <w:rFonts w:cs="Times New Roman"/>
        </w:rPr>
        <w:t>. Заместителем председателя комиссии назначается муниципальный служащий, осуществляющий функции в сфере градостроительной деятельности.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7. Заседание комиссии созывается председателем комиссии по его инициативе, а при его отсутствии – заместителем председателя комиссии. Сбор членов комиссии осуществляет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8. Заседание Комиссии правомочно, если на нем присутствуют не менее половины членов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9. На заседания Комиссии могут приглашаться представители органов государственной власти и местного самоуправления, организаций, права и законные интересы которых затрагиваются при решении рассматриваемых на заседании вопросов, физические лица и представители юридических лиц при рассмотрении их обращений </w:t>
      </w:r>
      <w:r w:rsidRPr="003B198F">
        <w:rPr>
          <w:rFonts w:cs="Times New Roman"/>
        </w:rPr>
        <w:br/>
        <w:t>и предложений.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10. Решение Комиссии принимается большинством голосов членов комиссии, присутствующих на заседании. При равенстве голосов голос председателя Комиссии является решающим.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lastRenderedPageBreak/>
        <w:t>11. Решение комиссии оформляется протоколом, который подписывает председатель Комиссии или, в случае его отсутствия, заместитель председателя Комиссии и секретарь Комиссии.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12. Любой член Комиссии ее решением освобождается от участия в голосовании </w:t>
      </w:r>
      <w:r w:rsidRPr="003B198F">
        <w:rPr>
          <w:rFonts w:cs="Times New Roman"/>
        </w:rPr>
        <w:br/>
        <w:t>по конкретному вопросу в случае, если он имеет прямую финансовую заинтересованность, или находится в родственных отношениях с подателем заявки, по поводу которой рассматривается вопрос.</w:t>
      </w:r>
    </w:p>
    <w:p w:rsidR="007F5C2E" w:rsidRPr="003B198F" w:rsidRDefault="007F5C2E" w:rsidP="002A339C">
      <w:pPr>
        <w:pStyle w:val="39"/>
      </w:pPr>
      <w:bookmarkStart w:id="48" w:name="_Toc192221218"/>
      <w:bookmarkStart w:id="49" w:name="_Toc244677427"/>
      <w:bookmarkStart w:id="50" w:name="_Toc246411583"/>
      <w:bookmarkStart w:id="51" w:name="_Toc364069228"/>
      <w:bookmarkStart w:id="52" w:name="_Toc463273756"/>
      <w:bookmarkStart w:id="53" w:name="_Toc468262230"/>
      <w:bookmarkStart w:id="54" w:name="_Toc492973639"/>
      <w:bookmarkStart w:id="55" w:name="_Toc529951930"/>
      <w:bookmarkStart w:id="56" w:name="_Toc91083119"/>
      <w:r w:rsidRPr="003B198F">
        <w:t>Статья 10. Полномочия органов местного самоуправления в области землепользования и застройки</w:t>
      </w:r>
      <w:bookmarkEnd w:id="48"/>
      <w:bookmarkEnd w:id="49"/>
      <w:bookmarkEnd w:id="50"/>
      <w:bookmarkEnd w:id="51"/>
      <w:bookmarkEnd w:id="52"/>
      <w:bookmarkEnd w:id="53"/>
      <w:bookmarkEnd w:id="54"/>
      <w:bookmarkEnd w:id="55"/>
      <w:bookmarkEnd w:id="56"/>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1. Представительный орган</w:t>
      </w:r>
      <w:r w:rsidR="006F4B58">
        <w:rPr>
          <w:rFonts w:cs="Times New Roman"/>
        </w:rPr>
        <w:t xml:space="preserve"> </w:t>
      </w:r>
      <w:r w:rsidR="003A434B">
        <w:rPr>
          <w:rFonts w:cs="Times New Roman"/>
        </w:rPr>
        <w:t>муниципального образования</w:t>
      </w:r>
      <w:r w:rsidRPr="003B198F">
        <w:rPr>
          <w:rFonts w:cs="Times New Roman"/>
        </w:rPr>
        <w:t xml:space="preserve"> осуществляет следующие полномочия в сфере землепользования и застройки: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установление порядка управления и распоряжения земельными участками, находящимися в муниципальной собственности;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генерального плана</w:t>
      </w:r>
      <w:r w:rsidR="006F4B58">
        <w:rPr>
          <w:rFonts w:cs="Times New Roman"/>
        </w:rPr>
        <w:t xml:space="preserve"> </w:t>
      </w:r>
      <w:r w:rsidR="003A434B">
        <w:rPr>
          <w:rFonts w:cs="Times New Roman"/>
        </w:rPr>
        <w:t>муниципального образования</w:t>
      </w:r>
      <w:r w:rsidRPr="003B198F">
        <w:rPr>
          <w:rFonts w:cs="Times New Roman"/>
        </w:rPr>
        <w:t>;</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правил землепользования 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местных нормативов градостроительного проектирования;</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подготовка предложений по изменению границ муниципальных образований </w:t>
      </w:r>
      <w:r w:rsidRPr="003B198F">
        <w:rPr>
          <w:rFonts w:cs="Times New Roman"/>
        </w:rPr>
        <w:br/>
        <w:t>в порядке, установленном законодательством Российской Федерации;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 резервировании земель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К полномочиям главы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(далее – Глава администрации) 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утверждение документации по планировке территории;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 xml:space="preserve">принятие решения о подготовке проекта изменений в правила землепользования </w:t>
      </w:r>
      <w:r w:rsidRPr="003B198F">
        <w:rPr>
          <w:rFonts w:cs="Times New Roman"/>
        </w:rPr>
        <w:br/>
        <w:t>и застройки;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принятие решения об изъятии земельных участков для муниципальных нужд;</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иные полномочия в соответствии с действующим законодательством.</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К полномочиям администрации</w:t>
      </w:r>
      <w:r w:rsidR="006F4B58">
        <w:rPr>
          <w:rFonts w:cs="Times New Roman"/>
        </w:rPr>
        <w:t xml:space="preserve"> </w:t>
      </w:r>
      <w:r w:rsidR="003A434B">
        <w:rPr>
          <w:rFonts w:cs="Times New Roman"/>
        </w:rPr>
        <w:t>муниципального образования</w:t>
      </w:r>
      <w:r w:rsidR="006F4B58">
        <w:rPr>
          <w:rFonts w:cs="Times New Roman"/>
        </w:rPr>
        <w:t xml:space="preserve"> </w:t>
      </w:r>
      <w:r w:rsidRPr="003B198F">
        <w:rPr>
          <w:rFonts w:cs="Times New Roman"/>
        </w:rPr>
        <w:t>относятся:</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обеспечение разработки документации по планировке территории;</w:t>
      </w:r>
    </w:p>
    <w:p w:rsidR="007F5C2E" w:rsidRPr="003B198F"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формирование земельных участков как объектов недвижимости;</w:t>
      </w:r>
    </w:p>
    <w:p w:rsidR="007F5C2E" w:rsidRPr="003B198F" w:rsidRDefault="007F5C2E" w:rsidP="00506E09">
      <w:pPr>
        <w:widowControl w:val="0"/>
        <w:tabs>
          <w:tab w:val="num" w:pos="-851"/>
          <w:tab w:val="left" w:pos="-426"/>
          <w:tab w:val="num" w:pos="0"/>
        </w:tabs>
        <w:autoSpaceDE w:val="0"/>
        <w:ind w:firstLine="709"/>
        <w:contextualSpacing/>
        <w:jc w:val="both"/>
        <w:rPr>
          <w:rFonts w:cs="Times New Roman"/>
        </w:rPr>
      </w:pPr>
      <w:r w:rsidRPr="003B198F">
        <w:rPr>
          <w:rFonts w:cs="Times New Roman"/>
        </w:rPr>
        <w:t>выдача разрешений на строительство объектов капитального строительства, выдача разрешений на ввод объектов в эксплуатацию;</w:t>
      </w:r>
    </w:p>
    <w:p w:rsidR="007F5C2E" w:rsidRDefault="007F5C2E" w:rsidP="00506E09">
      <w:pPr>
        <w:widowControl w:val="0"/>
        <w:tabs>
          <w:tab w:val="num" w:pos="-851"/>
          <w:tab w:val="left" w:pos="-426"/>
          <w:tab w:val="num" w:pos="993"/>
        </w:tabs>
        <w:autoSpaceDE w:val="0"/>
        <w:ind w:firstLine="709"/>
        <w:contextualSpacing/>
        <w:jc w:val="both"/>
        <w:rPr>
          <w:rFonts w:cs="Times New Roman"/>
        </w:rPr>
      </w:pPr>
      <w:r w:rsidRPr="003B198F">
        <w:rPr>
          <w:rFonts w:cs="Times New Roman"/>
        </w:rPr>
        <w:t>другие полномочия в соответствии с действующим законодательством.</w:t>
      </w:r>
    </w:p>
    <w:p w:rsidR="00D072C6" w:rsidRPr="003B198F" w:rsidRDefault="00D072C6" w:rsidP="002A339C">
      <w:pPr>
        <w:pStyle w:val="39"/>
      </w:pPr>
      <w:bookmarkStart w:id="57" w:name="_Toc91083120"/>
      <w:r w:rsidRPr="003B198F">
        <w:t>Статья 1</w:t>
      </w:r>
      <w:r w:rsidR="006A7582">
        <w:t>1</w:t>
      </w:r>
      <w:r w:rsidRPr="003B198F">
        <w:t xml:space="preserve">. </w:t>
      </w:r>
      <w:r w:rsidRPr="00D072C6">
        <w:t>Резервирование земель для государственных или муниципальных нужд</w:t>
      </w:r>
      <w:bookmarkEnd w:id="57"/>
    </w:p>
    <w:p w:rsidR="00D072C6" w:rsidRPr="00D072C6" w:rsidRDefault="00D072C6" w:rsidP="00D072C6">
      <w:pPr>
        <w:tabs>
          <w:tab w:val="num" w:pos="-851"/>
          <w:tab w:val="left" w:pos="-426"/>
        </w:tabs>
        <w:ind w:firstLine="709"/>
        <w:contextualSpacing/>
        <w:jc w:val="both"/>
        <w:rPr>
          <w:rFonts w:cs="Times New Roman"/>
        </w:rPr>
      </w:pPr>
      <w:r w:rsidRPr="00D072C6">
        <w:rPr>
          <w:rFonts w:cs="Times New Roman"/>
        </w:rPr>
        <w:t xml:space="preserve">1. </w:t>
      </w:r>
      <w:proofErr w:type="gramStart"/>
      <w:r w:rsidRPr="00D072C6">
        <w:rPr>
          <w:rFonts w:cs="Times New Roman"/>
        </w:rPr>
        <w:t>Резервирование земель для государственных или муниципальных нужд осуществляется в случаях, предусмотренных </w:t>
      </w:r>
      <w:hyperlink r:id="rId37" w:anchor="dst100449" w:history="1">
        <w:r w:rsidRPr="00D072C6">
          <w:rPr>
            <w:rFonts w:cs="Times New Roman"/>
          </w:rPr>
          <w:t>статьей 49</w:t>
        </w:r>
      </w:hyperlink>
      <w:r w:rsidRPr="00D072C6">
        <w:rPr>
          <w:rFonts w:cs="Times New Roman"/>
        </w:rPr>
        <w:t> </w:t>
      </w:r>
      <w:hyperlink r:id="rId38" w:history="1">
        <w:r w:rsidRPr="00D072C6">
          <w:rPr>
            <w:rFonts w:cs="Times New Roman"/>
          </w:rPr>
          <w:t>"Земельный кодекс Российской Федерации"</w:t>
        </w:r>
      </w:hyperlink>
      <w:r w:rsidRPr="00D072C6">
        <w:rPr>
          <w:rFonts w:cs="Times New Roman"/>
        </w:rPr>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w:t>
      </w:r>
      <w:proofErr w:type="gramEnd"/>
      <w:r w:rsidRPr="00D072C6">
        <w:rPr>
          <w:rFonts w:cs="Times New Roman"/>
        </w:rPr>
        <w:t xml:space="preserve">,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w:t>
      </w:r>
      <w:proofErr w:type="spellStart"/>
      <w:r w:rsidRPr="00D072C6">
        <w:rPr>
          <w:rFonts w:cs="Times New Roman"/>
        </w:rPr>
        <w:t>недропользования</w:t>
      </w:r>
      <w:proofErr w:type="spellEnd"/>
      <w:r w:rsidRPr="00D072C6">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58" w:name="dst240"/>
      <w:bookmarkEnd w:id="58"/>
      <w:r w:rsidRPr="00D072C6">
        <w:rPr>
          <w:rFonts w:cs="Times New Roman"/>
        </w:rPr>
        <w:lastRenderedPageBreak/>
        <w:t xml:space="preserve">2. </w:t>
      </w:r>
      <w:proofErr w:type="gramStart"/>
      <w:r w:rsidRPr="00D072C6">
        <w:rPr>
          <w:rFonts w:cs="Times New Roman"/>
        </w:rPr>
        <w:t>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39" w:anchor="dst0" w:history="1">
        <w:r w:rsidRPr="00D072C6">
          <w:rPr>
            <w:rFonts w:cs="Times New Roman"/>
          </w:rPr>
          <w:t>законом</w:t>
        </w:r>
      </w:hyperlink>
      <w:r w:rsidRPr="00D072C6">
        <w:rPr>
          <w:rFonts w:cs="Times New Roman"/>
        </w:rPr>
        <w:t> от 22 июля 2005 года N 116-ФЗ "Об особых экономических зонах</w:t>
      </w:r>
      <w:proofErr w:type="gramEnd"/>
      <w:r w:rsidRPr="00D072C6">
        <w:rPr>
          <w:rFonts w:cs="Times New Roman"/>
        </w:rPr>
        <w:t xml:space="preserve">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D072C6" w:rsidRPr="00D072C6" w:rsidRDefault="00F77A21" w:rsidP="00D072C6">
      <w:pPr>
        <w:tabs>
          <w:tab w:val="num" w:pos="-851"/>
          <w:tab w:val="left" w:pos="-426"/>
        </w:tabs>
        <w:ind w:firstLine="709"/>
        <w:contextualSpacing/>
        <w:jc w:val="both"/>
        <w:rPr>
          <w:rFonts w:cs="Times New Roman"/>
        </w:rPr>
      </w:pPr>
      <w:r>
        <w:rPr>
          <w:rFonts w:cs="Times New Roman"/>
        </w:rPr>
        <w:t>(</w:t>
      </w:r>
      <w:r w:rsidR="00D072C6" w:rsidRPr="00D072C6">
        <w:rPr>
          <w:rFonts w:cs="Times New Roman"/>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w:t>
      </w:r>
      <w:r>
        <w:rPr>
          <w:rFonts w:cs="Times New Roman"/>
        </w:rPr>
        <w:t>настоящих ПРАВИЛ</w:t>
      </w:r>
      <w:r w:rsidR="00D072C6" w:rsidRPr="00D072C6">
        <w:rPr>
          <w:rFonts w:cs="Times New Roman"/>
        </w:rPr>
        <w:t xml:space="preserve"> (ФЗ от 31.12.2014 </w:t>
      </w:r>
      <w:hyperlink r:id="rId40" w:anchor="dst100467" w:history="1">
        <w:r w:rsidR="00D072C6" w:rsidRPr="00D072C6">
          <w:rPr>
            <w:rFonts w:cs="Times New Roman"/>
          </w:rPr>
          <w:t>N 499-ФЗ</w:t>
        </w:r>
      </w:hyperlink>
      <w:r w:rsidR="00D072C6" w:rsidRPr="00D072C6">
        <w:rPr>
          <w:rFonts w:cs="Times New Roman"/>
        </w:rPr>
        <w:t>).</w:t>
      </w:r>
      <w:r>
        <w:rPr>
          <w:rFonts w:cs="Times New Roman"/>
        </w:rPr>
        <w:t>)</w:t>
      </w:r>
    </w:p>
    <w:p w:rsidR="00D072C6" w:rsidRPr="00D072C6" w:rsidRDefault="00D072C6" w:rsidP="00D072C6">
      <w:pPr>
        <w:tabs>
          <w:tab w:val="num" w:pos="-851"/>
          <w:tab w:val="left" w:pos="-426"/>
        </w:tabs>
        <w:ind w:firstLine="709"/>
        <w:contextualSpacing/>
        <w:jc w:val="both"/>
        <w:rPr>
          <w:rFonts w:cs="Times New Roman"/>
        </w:rPr>
      </w:pPr>
      <w:bookmarkStart w:id="59" w:name="dst1486"/>
      <w:bookmarkEnd w:id="59"/>
      <w:r w:rsidRPr="00D072C6">
        <w:rPr>
          <w:rFonts w:cs="Times New Roman"/>
        </w:rPr>
        <w:t xml:space="preserve">3. </w:t>
      </w:r>
      <w:proofErr w:type="gramStart"/>
      <w:r w:rsidRPr="00D072C6">
        <w:rPr>
          <w:rFonts w:cs="Times New Roman"/>
        </w:rPr>
        <w:t>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41" w:anchor="dst100034" w:history="1">
        <w:r w:rsidRPr="00D072C6">
          <w:rPr>
            <w:rFonts w:cs="Times New Roman"/>
          </w:rPr>
          <w:t>законом</w:t>
        </w:r>
      </w:hyperlink>
      <w:r w:rsidRPr="00D072C6">
        <w:rPr>
          <w:rFonts w:cs="Times New Roman"/>
        </w:rPr>
        <w:t> от 22 июля 2005 года N 116-ФЗ "Об особых</w:t>
      </w:r>
      <w:proofErr w:type="gramEnd"/>
      <w:r w:rsidRPr="00D072C6">
        <w:rPr>
          <w:rFonts w:cs="Times New Roman"/>
        </w:rPr>
        <w:t xml:space="preserve"> экономических </w:t>
      </w:r>
      <w:proofErr w:type="gramStart"/>
      <w:r w:rsidRPr="00D072C6">
        <w:rPr>
          <w:rFonts w:cs="Times New Roman"/>
        </w:rPr>
        <w:t>зонах</w:t>
      </w:r>
      <w:proofErr w:type="gramEnd"/>
      <w:r w:rsidRPr="00D072C6">
        <w:rPr>
          <w:rFonts w:cs="Times New Roman"/>
        </w:rPr>
        <w:t xml:space="preserve">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w:t>
      </w:r>
      <w:proofErr w:type="gramStart"/>
      <w:r w:rsidRPr="00D072C6">
        <w:rPr>
          <w:rFonts w:cs="Times New Roman"/>
        </w:rPr>
        <w:t>реконструкции</w:t>
      </w:r>
      <w:proofErr w:type="gramEnd"/>
      <w:r w:rsidRPr="00D072C6">
        <w:rPr>
          <w:rFonts w:cs="Times New Roman"/>
        </w:rPr>
        <w:t xml:space="preserve">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D072C6" w:rsidRDefault="00D072C6" w:rsidP="00D072C6">
      <w:pPr>
        <w:tabs>
          <w:tab w:val="num" w:pos="-851"/>
          <w:tab w:val="left" w:pos="-426"/>
        </w:tabs>
        <w:ind w:firstLine="709"/>
        <w:contextualSpacing/>
        <w:jc w:val="both"/>
        <w:rPr>
          <w:rFonts w:cs="Times New Roman"/>
        </w:rPr>
      </w:pPr>
      <w:bookmarkStart w:id="60" w:name="dst101068"/>
      <w:bookmarkEnd w:id="60"/>
      <w:r w:rsidRPr="00D072C6">
        <w:rPr>
          <w:rFonts w:cs="Times New Roman"/>
        </w:rPr>
        <w:t>4. </w:t>
      </w:r>
      <w:hyperlink r:id="rId42" w:anchor="dst100013" w:history="1">
        <w:r w:rsidRPr="00D072C6">
          <w:rPr>
            <w:rFonts w:cs="Times New Roman"/>
          </w:rPr>
          <w:t>Порядок</w:t>
        </w:r>
      </w:hyperlink>
      <w:r w:rsidRPr="00D072C6">
        <w:rPr>
          <w:rFonts w:cs="Times New Roman"/>
        </w:rPr>
        <w:t> резервирования земель для государственных или муниципальных нужд определяется Правительством Российской Федерации.</w:t>
      </w:r>
    </w:p>
    <w:p w:rsidR="00F77A21" w:rsidRDefault="00F77A21" w:rsidP="00D072C6">
      <w:pPr>
        <w:tabs>
          <w:tab w:val="num" w:pos="-851"/>
          <w:tab w:val="left" w:pos="-426"/>
        </w:tabs>
        <w:ind w:firstLine="709"/>
        <w:contextualSpacing/>
        <w:jc w:val="both"/>
        <w:rPr>
          <w:rFonts w:cs="Times New Roman"/>
        </w:rPr>
      </w:pPr>
      <w:r>
        <w:rPr>
          <w:rFonts w:cs="Times New Roman"/>
        </w:rPr>
        <w:t xml:space="preserve">5. </w:t>
      </w:r>
      <w:r w:rsidRPr="00F77A21">
        <w:rPr>
          <w:rFonts w:cs="Times New Roman"/>
        </w:rPr>
        <w:t>Основания изъятия земельных участков для государственных или муниципальных нужд</w:t>
      </w:r>
      <w:r>
        <w:rPr>
          <w:rFonts w:cs="Times New Roman"/>
        </w:rPr>
        <w:t>.</w:t>
      </w:r>
    </w:p>
    <w:p w:rsidR="00F77A21" w:rsidRPr="00F77A21" w:rsidRDefault="00F77A21" w:rsidP="00F77A21">
      <w:pPr>
        <w:tabs>
          <w:tab w:val="num" w:pos="-851"/>
          <w:tab w:val="left" w:pos="-426"/>
        </w:tabs>
        <w:ind w:firstLine="709"/>
        <w:contextualSpacing/>
        <w:jc w:val="both"/>
        <w:rPr>
          <w:rFonts w:cs="Times New Roman"/>
        </w:rPr>
      </w:pPr>
      <w:r w:rsidRPr="00F77A21">
        <w:rPr>
          <w:rFonts w:cs="Times New Roman"/>
        </w:rPr>
        <w:t xml:space="preserve">Изъятие земельных участков для государственных или муниципальных нужд осуществляется в исключительных случаях по основаниям, связанным </w:t>
      </w:r>
      <w:proofErr w:type="gramStart"/>
      <w:r w:rsidRPr="00F77A21">
        <w:rPr>
          <w:rFonts w:cs="Times New Roman"/>
        </w:rPr>
        <w:t>с</w:t>
      </w:r>
      <w:proofErr w:type="gramEnd"/>
      <w:r w:rsidRPr="00F77A21">
        <w:rPr>
          <w:rFonts w:cs="Times New Roman"/>
        </w:rPr>
        <w:t>:</w:t>
      </w:r>
    </w:p>
    <w:p w:rsidR="00F77A21" w:rsidRPr="00F77A21" w:rsidRDefault="00F77A21" w:rsidP="00F77A21">
      <w:pPr>
        <w:tabs>
          <w:tab w:val="num" w:pos="-851"/>
          <w:tab w:val="left" w:pos="-426"/>
        </w:tabs>
        <w:ind w:firstLine="709"/>
        <w:contextualSpacing/>
        <w:jc w:val="both"/>
        <w:rPr>
          <w:rFonts w:cs="Times New Roman"/>
        </w:rPr>
      </w:pPr>
      <w:bookmarkStart w:id="61" w:name="dst1266"/>
      <w:bookmarkEnd w:id="61"/>
      <w:r w:rsidRPr="00F77A21">
        <w:rPr>
          <w:rFonts w:cs="Times New Roman"/>
        </w:rPr>
        <w:t>1) выполнением международных договоров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2" w:name="dst1267"/>
      <w:bookmarkEnd w:id="62"/>
      <w:r w:rsidRPr="00F77A21">
        <w:rPr>
          <w:rFonts w:cs="Times New Roman"/>
        </w:rP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F77A21" w:rsidRPr="00F77A21" w:rsidRDefault="00F77A21" w:rsidP="00F77A21">
      <w:pPr>
        <w:tabs>
          <w:tab w:val="num" w:pos="-851"/>
          <w:tab w:val="left" w:pos="-426"/>
        </w:tabs>
        <w:ind w:firstLine="709"/>
        <w:contextualSpacing/>
        <w:jc w:val="both"/>
        <w:rPr>
          <w:rFonts w:cs="Times New Roman"/>
        </w:rPr>
      </w:pPr>
      <w:bookmarkStart w:id="63" w:name="dst1268"/>
      <w:bookmarkEnd w:id="63"/>
      <w:r w:rsidRPr="00F77A21">
        <w:rPr>
          <w:rFonts w:cs="Times New Roman"/>
        </w:rPr>
        <w:t>объекты федеральных энергетических систем и объекты энергетических систем регионального значения;</w:t>
      </w:r>
    </w:p>
    <w:p w:rsidR="00F77A21" w:rsidRPr="00F77A21" w:rsidRDefault="00F77A21" w:rsidP="00F77A21">
      <w:pPr>
        <w:tabs>
          <w:tab w:val="num" w:pos="-851"/>
          <w:tab w:val="left" w:pos="-426"/>
        </w:tabs>
        <w:ind w:firstLine="709"/>
        <w:contextualSpacing/>
        <w:jc w:val="both"/>
        <w:rPr>
          <w:rFonts w:cs="Times New Roman"/>
        </w:rPr>
      </w:pPr>
      <w:bookmarkStart w:id="64" w:name="dst1269"/>
      <w:bookmarkEnd w:id="64"/>
      <w:r w:rsidRPr="00F77A21">
        <w:rPr>
          <w:rFonts w:cs="Times New Roman"/>
        </w:rPr>
        <w:t>объекты использования атомной энергии;</w:t>
      </w:r>
    </w:p>
    <w:p w:rsidR="00F77A21" w:rsidRPr="00F77A21" w:rsidRDefault="00F77A21" w:rsidP="00F77A21">
      <w:pPr>
        <w:tabs>
          <w:tab w:val="num" w:pos="-851"/>
          <w:tab w:val="left" w:pos="-426"/>
        </w:tabs>
        <w:ind w:firstLine="709"/>
        <w:contextualSpacing/>
        <w:jc w:val="both"/>
        <w:rPr>
          <w:rFonts w:cs="Times New Roman"/>
        </w:rPr>
      </w:pPr>
      <w:bookmarkStart w:id="65" w:name="dst1270"/>
      <w:bookmarkEnd w:id="65"/>
      <w:r w:rsidRPr="00F77A21">
        <w:rPr>
          <w:rFonts w:cs="Times New Roman"/>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F77A21" w:rsidRPr="00F77A21" w:rsidRDefault="00F77A21" w:rsidP="00F77A21">
      <w:pPr>
        <w:tabs>
          <w:tab w:val="num" w:pos="-851"/>
          <w:tab w:val="left" w:pos="-426"/>
        </w:tabs>
        <w:ind w:firstLine="709"/>
        <w:contextualSpacing/>
        <w:jc w:val="both"/>
        <w:rPr>
          <w:rFonts w:cs="Times New Roman"/>
        </w:rPr>
      </w:pPr>
      <w:bookmarkStart w:id="66" w:name="dst1271"/>
      <w:bookmarkEnd w:id="66"/>
      <w:r w:rsidRPr="00F77A21">
        <w:rPr>
          <w:rFonts w:cs="Times New Roman"/>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F77A21" w:rsidRPr="00F77A21" w:rsidRDefault="00F77A21" w:rsidP="00F77A21">
      <w:pPr>
        <w:tabs>
          <w:tab w:val="num" w:pos="-851"/>
          <w:tab w:val="left" w:pos="-426"/>
        </w:tabs>
        <w:ind w:firstLine="709"/>
        <w:contextualSpacing/>
        <w:jc w:val="both"/>
        <w:rPr>
          <w:rFonts w:cs="Times New Roman"/>
        </w:rPr>
      </w:pPr>
      <w:bookmarkStart w:id="67" w:name="dst1272"/>
      <w:bookmarkEnd w:id="67"/>
      <w:r w:rsidRPr="00F77A21">
        <w:rPr>
          <w:rFonts w:cs="Times New Roman"/>
        </w:rPr>
        <w:t>объекты, обеспечивающие космическую деятельность;</w:t>
      </w:r>
    </w:p>
    <w:p w:rsidR="00F77A21" w:rsidRPr="00F77A21" w:rsidRDefault="00F77A21" w:rsidP="00F77A21">
      <w:pPr>
        <w:tabs>
          <w:tab w:val="num" w:pos="-851"/>
          <w:tab w:val="left" w:pos="-426"/>
        </w:tabs>
        <w:ind w:firstLine="709"/>
        <w:contextualSpacing/>
        <w:jc w:val="both"/>
        <w:rPr>
          <w:rFonts w:cs="Times New Roman"/>
        </w:rPr>
      </w:pPr>
      <w:bookmarkStart w:id="68" w:name="dst1273"/>
      <w:bookmarkEnd w:id="68"/>
      <w:r w:rsidRPr="00F77A21">
        <w:rPr>
          <w:rFonts w:cs="Times New Roman"/>
        </w:rPr>
        <w:t>линейные объекты федерального и регионального значения, обеспечивающие деятельность субъектов естественных монополий;</w:t>
      </w:r>
    </w:p>
    <w:p w:rsidR="00F77A21" w:rsidRPr="00F77A21" w:rsidRDefault="00F77A21" w:rsidP="00F77A21">
      <w:pPr>
        <w:tabs>
          <w:tab w:val="num" w:pos="-851"/>
          <w:tab w:val="left" w:pos="-426"/>
        </w:tabs>
        <w:ind w:firstLine="709"/>
        <w:contextualSpacing/>
        <w:jc w:val="both"/>
        <w:rPr>
          <w:rFonts w:cs="Times New Roman"/>
        </w:rPr>
      </w:pPr>
      <w:bookmarkStart w:id="69" w:name="dst1274"/>
      <w:bookmarkEnd w:id="69"/>
      <w:r w:rsidRPr="00F77A21">
        <w:rPr>
          <w:rFonts w:cs="Times New Roman"/>
        </w:rPr>
        <w:t xml:space="preserve">объекты систем </w:t>
      </w:r>
      <w:proofErr w:type="spellStart"/>
      <w:r w:rsidRPr="00F77A21">
        <w:rPr>
          <w:rFonts w:cs="Times New Roman"/>
        </w:rPr>
        <w:t>электро</w:t>
      </w:r>
      <w:proofErr w:type="spellEnd"/>
      <w:r w:rsidRPr="00F77A21">
        <w:rPr>
          <w:rFonts w:cs="Times New Roman"/>
        </w:rPr>
        <w:t>-,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F77A21" w:rsidRPr="00F77A21" w:rsidRDefault="00F77A21" w:rsidP="00F77A21">
      <w:pPr>
        <w:tabs>
          <w:tab w:val="num" w:pos="-851"/>
          <w:tab w:val="left" w:pos="-426"/>
        </w:tabs>
        <w:ind w:firstLine="709"/>
        <w:contextualSpacing/>
        <w:jc w:val="both"/>
        <w:rPr>
          <w:rFonts w:cs="Times New Roman"/>
        </w:rPr>
      </w:pPr>
      <w:bookmarkStart w:id="70" w:name="dst1275"/>
      <w:bookmarkEnd w:id="70"/>
      <w:r w:rsidRPr="00F77A21">
        <w:rPr>
          <w:rFonts w:cs="Times New Roman"/>
        </w:rPr>
        <w:lastRenderedPageBreak/>
        <w:t>автомобильные дороги федерального, регионального или межмуниципального, местного значения;</w:t>
      </w:r>
    </w:p>
    <w:p w:rsidR="00F77A21" w:rsidRDefault="00F77A21" w:rsidP="00F77A21">
      <w:pPr>
        <w:tabs>
          <w:tab w:val="num" w:pos="-851"/>
          <w:tab w:val="left" w:pos="-426"/>
        </w:tabs>
        <w:ind w:firstLine="709"/>
        <w:contextualSpacing/>
        <w:jc w:val="both"/>
        <w:rPr>
          <w:rFonts w:cs="Times New Roman"/>
        </w:rPr>
      </w:pPr>
      <w:bookmarkStart w:id="71" w:name="dst1276"/>
      <w:bookmarkEnd w:id="71"/>
      <w:r w:rsidRPr="00F77A21">
        <w:rPr>
          <w:rFonts w:cs="Times New Roman"/>
        </w:rPr>
        <w:t>3) иными основаниями, предусмотренными федеральными законами.</w:t>
      </w:r>
    </w:p>
    <w:p w:rsidR="007F5C2E" w:rsidRPr="003B198F" w:rsidRDefault="007F5C2E" w:rsidP="00570EE3">
      <w:pPr>
        <w:pStyle w:val="2"/>
      </w:pPr>
      <w:bookmarkStart w:id="72" w:name="_Toc468262231"/>
      <w:bookmarkStart w:id="73" w:name="_Toc492973640"/>
      <w:bookmarkStart w:id="74" w:name="_Toc529951931"/>
      <w:bookmarkStart w:id="75" w:name="_Toc91083121"/>
      <w:r w:rsidRPr="003B198F">
        <w:t>РАЗДЕЛ 2. ПРОВЕДЕНИЕ ПУБЛИЧНЫХ СЛУШАНИЙ ПО ВОПРОСАМ ЗЕМЛЕПОЛЬЗОВАНИЯ И ЗАСТРОЙКИ</w:t>
      </w:r>
      <w:bookmarkEnd w:id="72"/>
      <w:bookmarkEnd w:id="73"/>
      <w:bookmarkEnd w:id="74"/>
      <w:bookmarkEnd w:id="75"/>
    </w:p>
    <w:p w:rsidR="00707B56" w:rsidRPr="00707B56" w:rsidRDefault="00707B56" w:rsidP="002A339C">
      <w:pPr>
        <w:pStyle w:val="39"/>
      </w:pPr>
      <w:bookmarkStart w:id="76" w:name="_Toc91083122"/>
      <w:bookmarkStart w:id="77" w:name="_Toc468262233"/>
      <w:bookmarkStart w:id="78" w:name="_Toc492973642"/>
      <w:bookmarkStart w:id="79" w:name="_Toc529951933"/>
      <w:r w:rsidRPr="00707B56">
        <w:t>Статья 1</w:t>
      </w:r>
      <w:r w:rsidR="006A7582">
        <w:t>2</w:t>
      </w:r>
      <w:r w:rsidRPr="00707B56">
        <w:t>. Проведение публичных слушаний по вопросам землепользования и застройки</w:t>
      </w:r>
      <w:bookmarkEnd w:id="76"/>
    </w:p>
    <w:p w:rsidR="00707B56" w:rsidRPr="009B0CA5" w:rsidRDefault="00707B56" w:rsidP="00707B56">
      <w:pPr>
        <w:shd w:val="clear" w:color="auto" w:fill="FFFFFF"/>
        <w:ind w:left="142" w:firstLine="709"/>
        <w:jc w:val="center"/>
        <w:rPr>
          <w:rFonts w:ascii="Arial" w:hAnsi="Arial" w:cs="Arial"/>
          <w:color w:val="FF0000"/>
        </w:rPr>
      </w:pP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 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2. Публичные слушания по проекту правил землепользования и застройки проводятся Комиссией по землепользованию и застройки.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3. Порядок организации и проведения публичных слушаний определяется Градостроительным кодексом.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4.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5. Обсуждению на публичных слушаниях подлежат:</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проекты правил землепользования и застройки, проект нормативного правового акта о внесении в них изменений;</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проекты планировки территорий и проекты межевания территорий,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вопросы предоставления разрешений на условно разрешенный вид использования земельных участков и объектов капитального строительства,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вопросы отклонения от предельных параметров разрешенного строительства, реконструкции объектов капитального строительства.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6. Предложения физических и юридических лиц, заинтересованных по проекту Правил, а также в период реализации Правил направляются в администрацию муниципального образования на имя председателя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7. Правом обсуждения документации по планировке территории на публичных слушаниях обладают лица:</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проживающие и обладающие объектами недвижимости, расположенными на территориях, примыкающих к территории, применительно к которой подготовлена документация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иные лица, чьи интересы затрагиваются в связи с планируемой реализацией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8. </w:t>
      </w:r>
      <w:proofErr w:type="gramStart"/>
      <w:r w:rsidRPr="00707B56">
        <w:rPr>
          <w:rFonts w:cs="Times New Roman"/>
        </w:rPr>
        <w:t>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roofErr w:type="gramEnd"/>
      <w:r w:rsidRPr="00707B56">
        <w:rPr>
          <w:rFonts w:cs="Times New Roman"/>
        </w:rPr>
        <w:t xml:space="preserve"> </w:t>
      </w:r>
      <w:proofErr w:type="gramStart"/>
      <w:r w:rsidRPr="00707B56">
        <w:rPr>
          <w:rFonts w:cs="Times New Roman"/>
        </w:rPr>
        <w:t xml:space="preserve">При этом комиссия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w:t>
      </w:r>
      <w:r w:rsidRPr="00707B56">
        <w:rPr>
          <w:rFonts w:cs="Times New Roman"/>
        </w:rPr>
        <w:lastRenderedPageBreak/>
        <w:t>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sidRPr="00707B56">
        <w:rPr>
          <w:rFonts w:cs="Times New Roman"/>
        </w:rPr>
        <w:t xml:space="preserve">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707B56">
        <w:rPr>
          <w:rFonts w:cs="Times New Roman"/>
        </w:rPr>
        <w:t>через пятнадцать дней со дня принятия главой муниципального образования решения о проведении публичных слушаний по предложениям о внесении</w:t>
      </w:r>
      <w:proofErr w:type="gramEnd"/>
      <w:r w:rsidRPr="00707B56">
        <w:rPr>
          <w:rFonts w:cs="Times New Roman"/>
        </w:rPr>
        <w:t xml:space="preserve"> изменений в правила землепользования и застройки.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9. Комиссия по землепользованию и застройке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муниципального образования.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Глава поселения в течение семи дней со дня поступления документации обеспечивает информирование граждан путем публикации сообщения в местной прессе или путем распространения его иным способом. В сообщении указывается: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дата, время и место проведения публичного слушания, телефон лица, ответственного за проведение публичного слушания;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дата, время и место предварительного ознакомления с документацией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В случаях, когда решаются вопросы о границах зон изъятия, в том числе путем выкупа, резервирования земельных участков, иных объектов недвижимости для государственных и муниципальных нужд, правообладатели недвижимости, расположенной в границах указанных зон информируются персонально о предстоящем публичном слушании.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Дата проведения публичного слушания назначается не позднее двадцати дней со дня публикации, распространения сообщения о его проведении. Срок проведения публичных слушаний со дня оповещения жителей муниципального образования о месте и времени их проведения до дня опубликования заключения о результатах публичных слушаний не может быть менее одного месяца и более трех месяцев.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10. 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муниципального образования </w:t>
      </w:r>
      <w:r>
        <w:rPr>
          <w:rFonts w:cs="Times New Roman"/>
        </w:rPr>
        <w:t>для</w:t>
      </w:r>
      <w:r w:rsidRPr="00707B56">
        <w:rPr>
          <w:rFonts w:cs="Times New Roman"/>
        </w:rPr>
        <w:t xml:space="preserve"> принятия окончательного решения.</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11. Г</w:t>
      </w:r>
      <w:r>
        <w:rPr>
          <w:rFonts w:cs="Times New Roman"/>
        </w:rPr>
        <w:t>лава муниципального образования</w:t>
      </w:r>
      <w:r w:rsidRPr="00707B56">
        <w:rPr>
          <w:rFonts w:cs="Times New Roman"/>
        </w:rPr>
        <w:t xml:space="preserve"> в течение десяти дней после представления ему проекта правил землепользования и застройки с учетом протокола публичных слушаний и заключения о результатах публичных слушаний может принять решение о:</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утверждение документации по планировке территории;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доработке документации по планировке территории с учетом рекомендаций Комиссии;</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 xml:space="preserve">- отклонение документации по планировке территории. </w:t>
      </w:r>
    </w:p>
    <w:p w:rsidR="00707B56" w:rsidRPr="00707B56" w:rsidRDefault="00707B56" w:rsidP="00707B56">
      <w:pPr>
        <w:tabs>
          <w:tab w:val="num" w:pos="-851"/>
          <w:tab w:val="left" w:pos="-426"/>
        </w:tabs>
        <w:ind w:firstLine="709"/>
        <w:contextualSpacing/>
        <w:jc w:val="both"/>
        <w:rPr>
          <w:rFonts w:cs="Times New Roman"/>
        </w:rPr>
      </w:pPr>
      <w:r w:rsidRPr="00707B56">
        <w:rPr>
          <w:rFonts w:cs="Times New Roman"/>
        </w:rPr>
        <w:t>12. Физические и юридические лица могут оспорить в суде решение об утверждении документации по планировке территории.</w:t>
      </w:r>
    </w:p>
    <w:p w:rsidR="007F5C2E" w:rsidRPr="003B198F" w:rsidRDefault="007F5C2E" w:rsidP="00570EE3">
      <w:pPr>
        <w:pStyle w:val="2"/>
      </w:pPr>
      <w:bookmarkStart w:id="80" w:name="_Toc468262237"/>
      <w:bookmarkStart w:id="81" w:name="_Toc492973646"/>
      <w:bookmarkStart w:id="82" w:name="_Toc529951937"/>
      <w:bookmarkStart w:id="83" w:name="_Toc91083123"/>
      <w:bookmarkEnd w:id="77"/>
      <w:bookmarkEnd w:id="78"/>
      <w:bookmarkEnd w:id="79"/>
      <w:r w:rsidRPr="003B198F">
        <w:t>РАЗДЕЛ 3. ИЗМЕНЕНИЕ ВИДОВ РАЗРЕШЕННОГО ИСПОЛЬЗОВАНИЯ ЗЕМЕЛЬНЫХ УЧАСТКОВ И ОБЪЕКТОВ КАПИТАЛЬНОГО СТРОИТЕЛЬСТВА ФИЗИЧЕСКИМИ И ЮРИДИЧЕСКИМИ ЛИЦАМИ</w:t>
      </w:r>
      <w:bookmarkEnd w:id="80"/>
      <w:bookmarkEnd w:id="81"/>
      <w:bookmarkEnd w:id="82"/>
      <w:bookmarkEnd w:id="83"/>
    </w:p>
    <w:p w:rsidR="007F5C2E" w:rsidRPr="003B198F" w:rsidRDefault="007F5C2E" w:rsidP="002A339C">
      <w:pPr>
        <w:pStyle w:val="39"/>
      </w:pPr>
      <w:bookmarkStart w:id="84" w:name="_Toc468262238"/>
      <w:bookmarkStart w:id="85" w:name="_Toc492973647"/>
      <w:bookmarkStart w:id="86" w:name="_Toc529951938"/>
      <w:bookmarkStart w:id="87" w:name="_Toc91083124"/>
      <w:r w:rsidRPr="00E52269">
        <w:t>Статья 1</w:t>
      </w:r>
      <w:r w:rsidR="006A7582">
        <w:t>3</w:t>
      </w:r>
      <w:r w:rsidRPr="00E52269">
        <w:t>. Изменение видов разрешенного использования земельных участков и объектов капитального строительства</w:t>
      </w:r>
      <w:bookmarkEnd w:id="84"/>
      <w:bookmarkEnd w:id="85"/>
      <w:bookmarkEnd w:id="86"/>
      <w:bookmarkEnd w:id="87"/>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1. </w:t>
      </w:r>
      <w:proofErr w:type="gramStart"/>
      <w:r w:rsidRPr="003B198F">
        <w:rPr>
          <w:rFonts w:cs="Times New Roman"/>
        </w:rPr>
        <w:t xml:space="preserve">Положения настоящей статьи не применяются в отношении земельных участков, на которые, в соответствии с пунктом 4 статьи 36 Градостроительного кодекса Российской Федерации, не распространяется действие градостроительных регламентов и на земельные участки, для которых, в соответствии с пунктом 6 статьи 36 Градостроительного кодекса </w:t>
      </w:r>
      <w:r w:rsidRPr="003B198F">
        <w:rPr>
          <w:rFonts w:cs="Times New Roman"/>
        </w:rPr>
        <w:lastRenderedPageBreak/>
        <w:t>Российской Федерации, градостроительные регламенты не подлежит установлению, а также на объекты капитального строительства, расположенные на таких земельных участках.</w:t>
      </w:r>
      <w:proofErr w:type="gramEnd"/>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собственниками земельных участков, землепользователями, землевладельцами и арендаторами земельных участков, в соответствии с градостроительными регламентами, установленными настоящими Правилами для каждой территориальной зоны, при условии соблюдения требований технических регламентов.</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землепользователями, землевладельцами и арендаторами земельных участков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подлежит установлению,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7F5C2E" w:rsidRPr="003B198F" w:rsidRDefault="007F5C2E" w:rsidP="00506E09">
      <w:pPr>
        <w:widowControl w:val="0"/>
        <w:tabs>
          <w:tab w:val="num" w:pos="-851"/>
          <w:tab w:val="left" w:pos="-426"/>
        </w:tabs>
        <w:autoSpaceDE w:val="0"/>
        <w:ind w:firstLine="709"/>
        <w:contextualSpacing/>
        <w:jc w:val="both"/>
        <w:rPr>
          <w:rFonts w:cs="Times New Roman"/>
        </w:rPr>
      </w:pPr>
      <w:r w:rsidRPr="003B198F">
        <w:rPr>
          <w:rFonts w:cs="Times New Roman"/>
        </w:rPr>
        <w:t xml:space="preserve">5. Самостоятельный выбор вида разрешенного использования или получение разрешения на условно-разрешенный вид использования не исключает прохождения </w:t>
      </w:r>
      <w:r w:rsidR="00F027B1" w:rsidRPr="003B198F">
        <w:rPr>
          <w:rFonts w:cs="Times New Roman"/>
        </w:rPr>
        <w:t>правообладателем процедур</w:t>
      </w:r>
      <w:r w:rsidRPr="003B198F">
        <w:rPr>
          <w:rFonts w:cs="Times New Roman"/>
        </w:rPr>
        <w:t xml:space="preserve">, связанных с оформлением проектной, разрешительной, правоустанавливающей, </w:t>
      </w:r>
      <w:proofErr w:type="spellStart"/>
      <w:r w:rsidRPr="003B198F">
        <w:rPr>
          <w:rFonts w:cs="Times New Roman"/>
        </w:rPr>
        <w:t>правоудостоверяющей</w:t>
      </w:r>
      <w:proofErr w:type="spellEnd"/>
      <w:r w:rsidRPr="003B198F">
        <w:rPr>
          <w:rFonts w:cs="Times New Roman"/>
        </w:rPr>
        <w:t xml:space="preserve"> документации, предусмотренной законодательством Российской Федерации. </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6. </w:t>
      </w:r>
      <w:proofErr w:type="gramStart"/>
      <w:r w:rsidRPr="003B198F">
        <w:rPr>
          <w:rFonts w:cs="Times New Roman"/>
          <w:lang w:eastAsia="zh-CN"/>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установленным в настоящих правилах землепользования и застройки, при условии соблюдения требований технических регламентов, санитарных норм и </w:t>
      </w:r>
      <w:r w:rsidR="00F027B1" w:rsidRPr="003B198F">
        <w:rPr>
          <w:rFonts w:cs="Times New Roman"/>
          <w:lang w:eastAsia="zh-CN"/>
        </w:rPr>
        <w:t>правил,</w:t>
      </w:r>
      <w:r w:rsidRPr="003B198F">
        <w:rPr>
          <w:rFonts w:cs="Times New Roman"/>
          <w:lang w:eastAsia="zh-CN"/>
        </w:rPr>
        <w:t xml:space="preserve"> и ограничений, установленных в зонах с особыми условиями использования территорий.</w:t>
      </w:r>
      <w:proofErr w:type="gramEnd"/>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Вид разрешенного использования земельных участков и объектов капитального строительства может быть изменен только на вид разрешенного использования, предусмотренный градостроительным регламентом территориальной зоны, к которой отнесены данные земельные участки и объекты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Изменение вида разрешенного использования земельных участков и объектов капитального строительства не может быть осуществлено в следующих случаях:</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в случае, если после такого изменения размеры земельного участка не будут соответствовать градостроительному регламенту;</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 случае, если после такого изменения параметры объекта капитального строительства не будут соответствовать градостроительному регламенту.</w:t>
      </w:r>
    </w:p>
    <w:p w:rsidR="007F5C2E" w:rsidRDefault="007F5C2E" w:rsidP="00506E09">
      <w:pPr>
        <w:suppressAutoHyphens w:val="0"/>
        <w:ind w:firstLine="709"/>
        <w:contextualSpacing/>
        <w:jc w:val="both"/>
        <w:rPr>
          <w:rFonts w:cs="Times New Roman"/>
          <w:lang w:eastAsia="zh-CN"/>
        </w:rPr>
      </w:pPr>
      <w:r w:rsidRPr="003B198F">
        <w:rPr>
          <w:rFonts w:cs="Times New Roman"/>
          <w:lang w:eastAsia="zh-CN"/>
        </w:rPr>
        <w:t xml:space="preserve">9. </w:t>
      </w:r>
      <w:proofErr w:type="gramStart"/>
      <w:r w:rsidRPr="003B198F">
        <w:rPr>
          <w:rFonts w:cs="Times New Roman"/>
          <w:lang w:eastAsia="zh-CN"/>
        </w:rPr>
        <w:t>Изменение видов разрешенного использования земельных участков и объектов капитального строительства, на которые действие градостроительного регламента не распространяется или для которых градостроительные регламенты не подлежит установлению, указанных в пункте 4 статьи 36 и в пункте 6 статьи 36 Градостроительного кодекса Российской Федерации, а также объектов капитального строительства, расположенных на таких земельных участках, осуществляется в соответствии с федеральными законами.</w:t>
      </w:r>
      <w:proofErr w:type="gramEnd"/>
    </w:p>
    <w:p w:rsidR="00E52269" w:rsidRPr="003B198F" w:rsidRDefault="00E52269" w:rsidP="00506E09">
      <w:pPr>
        <w:suppressAutoHyphens w:val="0"/>
        <w:ind w:firstLine="709"/>
        <w:contextualSpacing/>
        <w:jc w:val="both"/>
        <w:rPr>
          <w:rFonts w:cs="Times New Roman"/>
          <w:lang w:eastAsia="zh-CN"/>
        </w:rPr>
      </w:pPr>
      <w:r>
        <w:rPr>
          <w:rFonts w:cs="Times New Roman"/>
          <w:lang w:eastAsia="zh-CN"/>
        </w:rPr>
        <w:t xml:space="preserve">10. </w:t>
      </w:r>
      <w:r w:rsidRPr="00E52269">
        <w:rPr>
          <w:rFonts w:cs="Times New Roman"/>
          <w:lang w:eastAsia="zh-CN"/>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5C2E" w:rsidRPr="003B198F" w:rsidRDefault="007F5C2E" w:rsidP="002A339C">
      <w:pPr>
        <w:pStyle w:val="39"/>
      </w:pPr>
      <w:bookmarkStart w:id="88" w:name="_Toc468262239"/>
      <w:bookmarkStart w:id="89" w:name="_Toc492973648"/>
      <w:bookmarkStart w:id="90" w:name="_Toc529951939"/>
      <w:bookmarkStart w:id="91" w:name="_Toc91083125"/>
      <w:r w:rsidRPr="003B198F">
        <w:lastRenderedPageBreak/>
        <w:t>Статья 1</w:t>
      </w:r>
      <w:r w:rsidR="006A7582">
        <w:t>4</w:t>
      </w:r>
      <w:r w:rsidRPr="003B198F">
        <w:t>. Порядок предоставления разрешения на условно разрешенный вид использования земельного участка или объекта капитального строительства</w:t>
      </w:r>
      <w:bookmarkEnd w:id="88"/>
      <w:bookmarkEnd w:id="89"/>
      <w:bookmarkEnd w:id="90"/>
      <w:bookmarkEnd w:id="91"/>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Вопрос о предоставлении разрешения на условно разрешенный вид использования подлежит обсуждению на публичных слушаниях.</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w:t>
      </w:r>
      <w:proofErr w:type="gramStart"/>
      <w:r w:rsidRPr="003B198F">
        <w:rPr>
          <w:rFonts w:eastAsia="Arial" w:cs="Times New Roman"/>
        </w:rPr>
        <w:t>На основании заключения о результатах публичных слушаний по вопросу о предоставлении разрешения на условно разрешенный вид</w:t>
      </w:r>
      <w:proofErr w:type="gramEnd"/>
      <w:r w:rsidRPr="003B198F">
        <w:rPr>
          <w:rFonts w:eastAsia="Arial" w:cs="Times New Roman"/>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3. На основании указанных в пункте 2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может быть размещено на официальном сайте</w:t>
      </w:r>
      <w:r w:rsidR="006F4B58">
        <w:rPr>
          <w:rFonts w:eastAsia="Arial" w:cs="Times New Roman"/>
        </w:rPr>
        <w:t xml:space="preserve"> </w:t>
      </w:r>
      <w:r w:rsidR="003A434B">
        <w:rPr>
          <w:rFonts w:eastAsia="Arial" w:cs="Times New Roman"/>
        </w:rPr>
        <w:t>муниципального образования</w:t>
      </w:r>
      <w:r w:rsidR="00506E09" w:rsidRPr="003B198F">
        <w:rPr>
          <w:rFonts w:eastAsia="Arial" w:cs="Times New Roman"/>
        </w:rPr>
        <w:t xml:space="preserve"> (</w:t>
      </w:r>
      <w:r w:rsidRPr="003B198F">
        <w:rPr>
          <w:rFonts w:eastAsia="Arial" w:cs="Times New Roman"/>
        </w:rPr>
        <w:t>при наличии официального сайта) в сети Интернет.</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4.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F5C2E" w:rsidRPr="003B198F" w:rsidRDefault="007F5C2E" w:rsidP="002A339C">
      <w:pPr>
        <w:pStyle w:val="39"/>
      </w:pPr>
      <w:bookmarkStart w:id="92" w:name="_Toc468262240"/>
      <w:bookmarkStart w:id="93" w:name="_Toc492973649"/>
      <w:bookmarkStart w:id="94" w:name="_Toc529951940"/>
      <w:bookmarkStart w:id="95" w:name="_Toc91083126"/>
      <w:r w:rsidRPr="00632EB0">
        <w:t>Статья 1</w:t>
      </w:r>
      <w:r w:rsidR="006A7582">
        <w:t>5</w:t>
      </w:r>
      <w:r w:rsidRPr="00632EB0">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2"/>
      <w:bookmarkEnd w:id="93"/>
      <w:bookmarkEnd w:id="94"/>
      <w:bookmarkEnd w:id="95"/>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506E09" w:rsidRPr="003B198F">
        <w:rPr>
          <w:rFonts w:eastAsia="Arial" w:cs="Times New Roman"/>
        </w:rPr>
        <w:t>иные характеристики,</w:t>
      </w:r>
      <w:r w:rsidRPr="003B198F">
        <w:rPr>
          <w:rFonts w:eastAsia="Arial" w:cs="Times New Roman"/>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F5C2E" w:rsidRPr="003B198F"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П</w:t>
      </w:r>
      <w:r w:rsidRPr="00DD7E2A">
        <w:rPr>
          <w:rFonts w:eastAsia="Arial" w:cs="Times New Roman"/>
        </w:rPr>
        <w:t>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2. </w:t>
      </w:r>
      <w:r w:rsidR="00795B5A" w:rsidRPr="00795B5A">
        <w:rPr>
          <w:rFonts w:eastAsia="Arial" w:cs="Times New Roman"/>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00795B5A" w:rsidRPr="00795B5A">
        <w:rPr>
          <w:rFonts w:eastAsia="Arial" w:cs="Times New Roman"/>
        </w:rPr>
        <w:t>архитектурным решениям</w:t>
      </w:r>
      <w:proofErr w:type="gramEnd"/>
      <w:r w:rsidR="00795B5A" w:rsidRPr="00795B5A">
        <w:rPr>
          <w:rFonts w:eastAsia="Arial" w:cs="Times New Roman"/>
        </w:rPr>
        <w:t xml:space="preserve"> объектов капитального строительства в границах территорий исторических поселений федерального или регион</w:t>
      </w:r>
      <w:r w:rsidR="00795B5A">
        <w:rPr>
          <w:rFonts w:eastAsia="Arial" w:cs="Times New Roman"/>
        </w:rPr>
        <w:t>ального значения не допускается</w:t>
      </w:r>
      <w:r w:rsidRPr="003B198F">
        <w:rPr>
          <w:rFonts w:eastAsia="Arial" w:cs="Times New Roman"/>
        </w:rPr>
        <w:t>.</w:t>
      </w:r>
    </w:p>
    <w:p w:rsidR="00795B5A" w:rsidRDefault="007F5C2E" w:rsidP="00795B5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r w:rsidR="00795B5A" w:rsidRPr="00795B5A">
        <w:rPr>
          <w:rFonts w:eastAsia="Arial" w:cs="Times New Roman"/>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w:t>
      </w:r>
      <w:r w:rsidR="00795B5A" w:rsidRPr="00795B5A">
        <w:rPr>
          <w:rFonts w:eastAsia="Arial" w:cs="Times New Roman"/>
        </w:rPr>
        <w:lastRenderedPageBreak/>
        <w:t>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7F5C2E" w:rsidRPr="003B198F" w:rsidRDefault="007F5C2E" w:rsidP="00DD7E2A">
      <w:pPr>
        <w:tabs>
          <w:tab w:val="num" w:pos="-851"/>
          <w:tab w:val="left" w:pos="-426"/>
        </w:tabs>
        <w:autoSpaceDE w:val="0"/>
        <w:ind w:firstLine="709"/>
        <w:contextualSpacing/>
        <w:jc w:val="both"/>
        <w:rPr>
          <w:rFonts w:eastAsia="Arial" w:cs="Times New Roman"/>
        </w:rPr>
      </w:pPr>
      <w:r w:rsidRPr="003B198F">
        <w:rPr>
          <w:rFonts w:eastAsia="Arial" w:cs="Times New Roman"/>
        </w:rPr>
        <w:t xml:space="preserve">4. </w:t>
      </w:r>
      <w:proofErr w:type="gramStart"/>
      <w:r w:rsidR="00DD7E2A" w:rsidRPr="00DD7E2A">
        <w:rPr>
          <w:rFonts w:eastAsia="Arial" w:cs="Times New Roman"/>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w:t>
      </w:r>
      <w:proofErr w:type="gramEnd"/>
      <w:r w:rsidR="00DD7E2A" w:rsidRPr="00DD7E2A">
        <w:rPr>
          <w:rFonts w:eastAsia="Arial" w:cs="Times New Roman"/>
        </w:rPr>
        <w:t xml:space="preserve"> случая, указанного в части 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5. </w:t>
      </w:r>
      <w:proofErr w:type="gramStart"/>
      <w:r w:rsidR="00DD7E2A" w:rsidRPr="00DD7E2A">
        <w:rPr>
          <w:rFonts w:eastAsia="Arial" w:cs="Times New Roman"/>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00DD7E2A" w:rsidRPr="00DD7E2A">
        <w:rPr>
          <w:rFonts w:eastAsia="Arial" w:cs="Times New Roman"/>
        </w:rPr>
        <w:t xml:space="preserve"> направляет указанные рекоменда</w:t>
      </w:r>
      <w:r w:rsidR="00DD7E2A">
        <w:rPr>
          <w:rFonts w:eastAsia="Arial" w:cs="Times New Roman"/>
        </w:rPr>
        <w:t>ции главе местной администрации</w:t>
      </w:r>
      <w:r w:rsidRPr="003B198F">
        <w:rPr>
          <w:rFonts w:eastAsia="Arial" w:cs="Times New Roman"/>
        </w:rPr>
        <w:t>.</w:t>
      </w:r>
    </w:p>
    <w:p w:rsidR="007F5C2E" w:rsidRPr="003B198F"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F5C2E" w:rsidRDefault="007F5C2E" w:rsidP="00506E09">
      <w:pPr>
        <w:tabs>
          <w:tab w:val="num" w:pos="-851"/>
          <w:tab w:val="left" w:pos="-426"/>
        </w:tabs>
        <w:autoSpaceDE w:val="0"/>
        <w:ind w:firstLine="709"/>
        <w:contextualSpacing/>
        <w:jc w:val="both"/>
        <w:rPr>
          <w:rFonts w:eastAsia="Arial" w:cs="Times New Roman"/>
        </w:rPr>
      </w:pPr>
      <w:r w:rsidRPr="003B198F">
        <w:rPr>
          <w:rFonts w:eastAsia="Arial" w:cs="Times New Roman"/>
        </w:rPr>
        <w:t xml:space="preserve">7.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3B198F">
        <w:rPr>
          <w:rFonts w:eastAsia="Arial" w:cs="Times New Roman"/>
        </w:rPr>
        <w:t>архитектурным решениям</w:t>
      </w:r>
      <w:proofErr w:type="gramEnd"/>
      <w:r w:rsidRPr="003B198F">
        <w:rPr>
          <w:rFonts w:eastAsia="Arial" w:cs="Times New Roman"/>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DD7E2A" w:rsidRDefault="00DD7E2A" w:rsidP="00506E09">
      <w:pPr>
        <w:tabs>
          <w:tab w:val="num" w:pos="-851"/>
          <w:tab w:val="left" w:pos="-426"/>
        </w:tabs>
        <w:autoSpaceDE w:val="0"/>
        <w:ind w:firstLine="709"/>
        <w:contextualSpacing/>
        <w:jc w:val="both"/>
        <w:rPr>
          <w:rFonts w:eastAsia="Arial" w:cs="Times New Roman"/>
        </w:rPr>
      </w:pPr>
      <w:r>
        <w:rPr>
          <w:rFonts w:eastAsia="Arial" w:cs="Times New Roman"/>
        </w:rPr>
        <w:t xml:space="preserve">8. </w:t>
      </w:r>
      <w:r w:rsidRPr="00DD7E2A">
        <w:rPr>
          <w:rFonts w:eastAsia="Arial" w:cs="Times New Roman"/>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DD7E2A">
        <w:rPr>
          <w:rFonts w:eastAsia="Arial" w:cs="Times New Roman"/>
        </w:rPr>
        <w:t>приаэродромной</w:t>
      </w:r>
      <w:proofErr w:type="spellEnd"/>
      <w:r w:rsidRPr="00DD7E2A">
        <w:rPr>
          <w:rFonts w:eastAsia="Arial" w:cs="Times New Roman"/>
        </w:rPr>
        <w:t xml:space="preserve"> территории.</w:t>
      </w:r>
    </w:p>
    <w:p w:rsidR="00E52269" w:rsidRDefault="00E52269" w:rsidP="00506E09">
      <w:pPr>
        <w:tabs>
          <w:tab w:val="num" w:pos="-851"/>
          <w:tab w:val="left" w:pos="-426"/>
        </w:tabs>
        <w:autoSpaceDE w:val="0"/>
        <w:ind w:firstLine="709"/>
        <w:contextualSpacing/>
        <w:jc w:val="both"/>
        <w:rPr>
          <w:rFonts w:eastAsia="Arial" w:cs="Times New Roman"/>
        </w:rPr>
      </w:pPr>
    </w:p>
    <w:p w:rsidR="007F5C2E" w:rsidRPr="003B198F" w:rsidRDefault="007F5C2E" w:rsidP="00570EE3">
      <w:pPr>
        <w:pStyle w:val="2"/>
      </w:pPr>
      <w:bookmarkStart w:id="96" w:name="_Toc468262241"/>
      <w:bookmarkStart w:id="97" w:name="_Toc492973650"/>
      <w:bookmarkStart w:id="98" w:name="_Toc529951941"/>
      <w:bookmarkStart w:id="99" w:name="_Toc91083127"/>
      <w:r w:rsidRPr="003B198F">
        <w:t>РАЗДЕЛ 4. О ПОДГОТОВКЕ ДОКУМЕНТАЦИИ ПО ПЛАНИРОВКЕ ТЕРРИТОРИИ ОРГАНАМИ МЕСТНОГО САМОУПРАВЛЕНИЯ</w:t>
      </w:r>
      <w:bookmarkEnd w:id="96"/>
      <w:bookmarkEnd w:id="97"/>
      <w:bookmarkEnd w:id="98"/>
      <w:bookmarkEnd w:id="99"/>
    </w:p>
    <w:p w:rsidR="00111579" w:rsidRPr="003B198F" w:rsidRDefault="006A7582" w:rsidP="002A339C">
      <w:pPr>
        <w:pStyle w:val="39"/>
      </w:pPr>
      <w:bookmarkStart w:id="100" w:name="_Toc529951943"/>
      <w:bookmarkStart w:id="101" w:name="_Toc91083128"/>
      <w:bookmarkStart w:id="102" w:name="_Toc468262242"/>
      <w:bookmarkStart w:id="103" w:name="_Toc492973651"/>
      <w:bookmarkStart w:id="104" w:name="_Toc529951942"/>
      <w:r>
        <w:t>Статья 16</w:t>
      </w:r>
      <w:r w:rsidR="00111579" w:rsidRPr="006D0895">
        <w:t>. Порядок утверждения правил землепользования и застройки</w:t>
      </w:r>
      <w:bookmarkEnd w:id="100"/>
      <w:bookmarkEnd w:id="101"/>
    </w:p>
    <w:p w:rsidR="00111579" w:rsidRPr="003B198F" w:rsidRDefault="00111579" w:rsidP="00111579">
      <w:pPr>
        <w:suppressAutoHyphens w:val="0"/>
        <w:ind w:firstLine="709"/>
        <w:contextualSpacing/>
        <w:jc w:val="both"/>
        <w:rPr>
          <w:rFonts w:cs="Times New Roman"/>
          <w:lang w:eastAsia="zh-CN"/>
        </w:rPr>
      </w:pPr>
      <w:r w:rsidRPr="003B198F">
        <w:rPr>
          <w:rFonts w:cs="Times New Roman"/>
          <w:lang w:eastAsia="zh-CN"/>
        </w:rPr>
        <w:t xml:space="preserve">1. </w:t>
      </w:r>
      <w:r w:rsidR="00667338" w:rsidRPr="00667338">
        <w:rPr>
          <w:rFonts w:cs="Times New Roman"/>
          <w:lang w:eastAsia="zh-CN"/>
        </w:rPr>
        <w:t xml:space="preserve">Правила землепользования и застройки утверждаются представительным органом местного самоуправления или, если это предусмотрено законодательством субъекта Российской Федерации о градостроительной деятельности, местной администрацией, за исключением случаев, предусмотренных статьей 63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w:t>
      </w:r>
      <w:proofErr w:type="gramStart"/>
      <w:r w:rsidR="00667338" w:rsidRPr="00667338">
        <w:rPr>
          <w:rFonts w:cs="Times New Roman"/>
          <w:lang w:eastAsia="zh-CN"/>
        </w:rPr>
        <w:t xml:space="preserve">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w:t>
      </w:r>
      <w:r w:rsidR="00667338" w:rsidRPr="00667338">
        <w:rPr>
          <w:rFonts w:cs="Times New Roman"/>
          <w:lang w:eastAsia="zh-CN"/>
        </w:rPr>
        <w:lastRenderedPageBreak/>
        <w:t>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00667338" w:rsidRPr="00667338">
        <w:rPr>
          <w:rFonts w:cs="Times New Roman"/>
          <w:lang w:eastAsia="zh-CN"/>
        </w:rPr>
        <w:t xml:space="preserve"> субъекта Российской Федерации,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rsidR="00111579" w:rsidRPr="003B198F" w:rsidRDefault="00111579" w:rsidP="00111579">
      <w:pPr>
        <w:suppressAutoHyphens w:val="0"/>
        <w:ind w:firstLine="709"/>
        <w:contextualSpacing/>
        <w:jc w:val="both"/>
        <w:rPr>
          <w:rFonts w:cs="Times New Roman"/>
          <w:lang w:eastAsia="zh-CN"/>
        </w:rPr>
      </w:pPr>
      <w:bookmarkStart w:id="105" w:name="dst2192"/>
      <w:bookmarkEnd w:id="105"/>
      <w:r w:rsidRPr="003B198F">
        <w:rPr>
          <w:rFonts w:cs="Times New Roman"/>
          <w:lang w:eastAsia="zh-CN"/>
        </w:rPr>
        <w:t xml:space="preserve">2. </w:t>
      </w:r>
      <w:proofErr w:type="gramStart"/>
      <w:r w:rsidR="00667338" w:rsidRPr="00667338">
        <w:rPr>
          <w:rFonts w:cs="Times New Roman"/>
          <w:lang w:eastAsia="zh-CN"/>
        </w:rPr>
        <w:t>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местной администрации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w:t>
      </w:r>
      <w:proofErr w:type="gramEnd"/>
      <w:r w:rsidR="00667338" w:rsidRPr="00667338">
        <w:rPr>
          <w:rFonts w:cs="Times New Roman"/>
          <w:lang w:eastAsia="zh-CN"/>
        </w:rPr>
        <w:t xml:space="preserve"> администрацией в соответствии с законодательством субъекта Российской Федерации о градостроительной деятельности.</w:t>
      </w:r>
    </w:p>
    <w:p w:rsidR="00111579" w:rsidRPr="003B198F" w:rsidRDefault="00111579" w:rsidP="00111579">
      <w:pPr>
        <w:suppressAutoHyphens w:val="0"/>
        <w:ind w:firstLine="709"/>
        <w:contextualSpacing/>
        <w:jc w:val="both"/>
        <w:rPr>
          <w:rFonts w:cs="Times New Roman"/>
          <w:lang w:eastAsia="zh-CN"/>
        </w:rPr>
      </w:pPr>
      <w:bookmarkStart w:id="106" w:name="dst101024"/>
      <w:bookmarkEnd w:id="106"/>
      <w:r w:rsidRPr="003B198F">
        <w:rPr>
          <w:rFonts w:cs="Times New Roman"/>
          <w:lang w:eastAsia="zh-CN"/>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официальном сайте городского округа (при наличии официального сайта городского округа) в сети "Интернет".</w:t>
      </w:r>
    </w:p>
    <w:p w:rsidR="00111579" w:rsidRPr="003B198F" w:rsidRDefault="00111579" w:rsidP="00111579">
      <w:pPr>
        <w:suppressAutoHyphens w:val="0"/>
        <w:ind w:firstLine="709"/>
        <w:contextualSpacing/>
        <w:jc w:val="both"/>
        <w:rPr>
          <w:rFonts w:cs="Times New Roman"/>
          <w:lang w:eastAsia="zh-CN"/>
        </w:rPr>
      </w:pPr>
      <w:bookmarkStart w:id="107" w:name="dst1968"/>
      <w:bookmarkEnd w:id="107"/>
      <w:r w:rsidRPr="003B198F">
        <w:rPr>
          <w:rFonts w:cs="Times New Roman"/>
          <w:lang w:eastAsia="zh-CN"/>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3B198F">
        <w:rPr>
          <w:rFonts w:cs="Times New Roman"/>
          <w:lang w:eastAsia="zh-CN"/>
        </w:rPr>
        <w:t>позднее</w:t>
      </w:r>
      <w:proofErr w:type="gramEnd"/>
      <w:r w:rsidRPr="003B198F">
        <w:rPr>
          <w:rFonts w:cs="Times New Roman"/>
          <w:lang w:eastAsia="zh-CN"/>
        </w:rPr>
        <w:t xml:space="preserve"> чем по истечении десяти дней с даты утверждения указанных правил. В случае</w:t>
      </w:r>
      <w:proofErr w:type="gramStart"/>
      <w:r w:rsidRPr="003B198F">
        <w:rPr>
          <w:rFonts w:cs="Times New Roman"/>
          <w:lang w:eastAsia="zh-CN"/>
        </w:rPr>
        <w:t>,</w:t>
      </w:r>
      <w:proofErr w:type="gramEnd"/>
      <w:r w:rsidRPr="003B198F">
        <w:rPr>
          <w:rFonts w:cs="Times New Roman"/>
          <w:lang w:eastAsia="zh-CN"/>
        </w:rPr>
        <w:t xml:space="preserve"> если установленная в соответствии с Воздушным </w:t>
      </w:r>
      <w:hyperlink r:id="rId43" w:anchor="dst0" w:history="1">
        <w:r w:rsidRPr="003B198F">
          <w:rPr>
            <w:rFonts w:cs="Times New Roman"/>
            <w:lang w:eastAsia="zh-CN"/>
          </w:rPr>
          <w:t>кодексом</w:t>
        </w:r>
      </w:hyperlink>
      <w:r w:rsidRPr="003B198F">
        <w:rPr>
          <w:rFonts w:cs="Times New Roman"/>
          <w:lang w:eastAsia="zh-CN"/>
        </w:rPr>
        <w:t xml:space="preserve"> Российской Федерации </w:t>
      </w:r>
      <w:proofErr w:type="spellStart"/>
      <w:r w:rsidRPr="003B198F">
        <w:rPr>
          <w:rFonts w:cs="Times New Roman"/>
          <w:lang w:eastAsia="zh-CN"/>
        </w:rPr>
        <w:t>приаэродромная</w:t>
      </w:r>
      <w:proofErr w:type="spellEnd"/>
      <w:r w:rsidRPr="003B198F">
        <w:rPr>
          <w:rFonts w:cs="Times New Roman"/>
          <w:lang w:eastAsia="zh-CN"/>
        </w:rPr>
        <w:t xml:space="preserve"> территория полностью или частично расположена в границах</w:t>
      </w:r>
      <w:r>
        <w:rPr>
          <w:rFonts w:cs="Times New Roman"/>
          <w:lang w:eastAsia="zh-CN"/>
        </w:rPr>
        <w:t xml:space="preserve"> муниципального образования</w:t>
      </w:r>
      <w:r w:rsidRPr="003B198F">
        <w:rPr>
          <w:rFonts w:cs="Times New Roman"/>
          <w:lang w:eastAsia="zh-CN"/>
        </w:rPr>
        <w:t>, орган местного самоуправления такого</w:t>
      </w:r>
      <w:r>
        <w:rPr>
          <w:rFonts w:cs="Times New Roman"/>
          <w:lang w:eastAsia="zh-CN"/>
        </w:rPr>
        <w:t xml:space="preserve"> муниципального образования</w:t>
      </w:r>
      <w:r w:rsidRPr="003B198F">
        <w:rPr>
          <w:rFonts w:cs="Times New Roman"/>
          <w:lang w:eastAsia="zh-CN"/>
        </w:rPr>
        <w:t xml:space="preserve"> не позднее чем по истечении пяти дней с даты размещения утвержденных правил землепользования и застройки в федеральной государственной информационной системе территориального планирования уведомляет в электронной форме и (или) посредством почтового отправления уполномоченный Правительством Российской Федерации федеральный орган исполнительной власти о размещении указанных правил в федеральной государственной информационной системе территориального планирования.</w:t>
      </w:r>
    </w:p>
    <w:p w:rsidR="00111579" w:rsidRPr="003B198F" w:rsidRDefault="00111579" w:rsidP="00111579">
      <w:pPr>
        <w:suppressAutoHyphens w:val="0"/>
        <w:ind w:firstLine="709"/>
        <w:contextualSpacing/>
        <w:jc w:val="both"/>
        <w:rPr>
          <w:rFonts w:cs="Times New Roman"/>
          <w:lang w:eastAsia="zh-CN"/>
        </w:rPr>
      </w:pPr>
      <w:bookmarkStart w:id="108" w:name="dst100514"/>
      <w:bookmarkEnd w:id="108"/>
      <w:r w:rsidRPr="003B198F">
        <w:rPr>
          <w:rFonts w:cs="Times New Roman"/>
          <w:lang w:eastAsia="zh-CN"/>
        </w:rPr>
        <w:t>4. Физические и юридические лица вправе оспорить решение об утверждении правил землепользования и застройки в судебном порядке.</w:t>
      </w:r>
    </w:p>
    <w:p w:rsidR="00111579" w:rsidRPr="003B198F" w:rsidRDefault="00111579" w:rsidP="00111579">
      <w:pPr>
        <w:suppressAutoHyphens w:val="0"/>
        <w:ind w:firstLine="709"/>
        <w:contextualSpacing/>
        <w:jc w:val="both"/>
        <w:rPr>
          <w:rFonts w:cs="Times New Roman"/>
          <w:lang w:eastAsia="zh-CN"/>
        </w:rPr>
      </w:pPr>
      <w:bookmarkStart w:id="109" w:name="dst2311"/>
      <w:bookmarkEnd w:id="109"/>
      <w:r w:rsidRPr="003B198F">
        <w:rPr>
          <w:rFonts w:cs="Times New Roman"/>
          <w:lang w:eastAsia="zh-CN"/>
        </w:rPr>
        <w:t xml:space="preserve">5. </w:t>
      </w:r>
      <w:proofErr w:type="gramStart"/>
      <w:r w:rsidRPr="003B198F">
        <w:rPr>
          <w:rFonts w:cs="Times New Roman"/>
          <w:lang w:eastAsia="zh-CN"/>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3B198F">
        <w:rPr>
          <w:rFonts w:cs="Times New Roman"/>
          <w:lang w:eastAsia="zh-CN"/>
        </w:rPr>
        <w:t xml:space="preserve"> и застройки.</w:t>
      </w:r>
    </w:p>
    <w:p w:rsidR="00111579" w:rsidRPr="003B198F" w:rsidRDefault="00111579" w:rsidP="00111579">
      <w:pPr>
        <w:suppressAutoHyphens w:val="0"/>
        <w:ind w:firstLine="709"/>
        <w:contextualSpacing/>
        <w:jc w:val="both"/>
        <w:rPr>
          <w:rFonts w:cs="Times New Roman"/>
          <w:lang w:eastAsia="zh-CN"/>
        </w:rPr>
      </w:pPr>
      <w:bookmarkStart w:id="110" w:name="dst2097"/>
      <w:bookmarkEnd w:id="110"/>
      <w:r w:rsidRPr="003B198F">
        <w:rPr>
          <w:rFonts w:cs="Times New Roman"/>
          <w:lang w:eastAsia="zh-CN"/>
        </w:rPr>
        <w:t xml:space="preserve">6. </w:t>
      </w:r>
      <w:proofErr w:type="gramStart"/>
      <w:r w:rsidRPr="003B198F">
        <w:rPr>
          <w:rFonts w:cs="Times New Roman"/>
          <w:lang w:eastAsia="zh-CN"/>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3B198F">
        <w:rPr>
          <w:rFonts w:cs="Times New Roman"/>
          <w:lang w:eastAsia="zh-CN"/>
        </w:rPr>
        <w:t xml:space="preserve"> в границы населенных пунктов не было связано с использованием лесов), могут быть утверждены не ранее чем по </w:t>
      </w:r>
      <w:r w:rsidRPr="003B198F">
        <w:rPr>
          <w:rFonts w:cs="Times New Roman"/>
          <w:lang w:eastAsia="zh-CN"/>
        </w:rPr>
        <w:lastRenderedPageBreak/>
        <w:t>истечении одного года со дня включения указанных земельных участков в границы населенных пунктов.</w:t>
      </w:r>
    </w:p>
    <w:p w:rsidR="007F5C2E" w:rsidRPr="003B198F" w:rsidRDefault="007F5C2E" w:rsidP="002A339C">
      <w:pPr>
        <w:pStyle w:val="39"/>
      </w:pPr>
      <w:bookmarkStart w:id="111" w:name="_Toc91083129"/>
      <w:r w:rsidRPr="003B198F">
        <w:t>Статья 1</w:t>
      </w:r>
      <w:r w:rsidR="006A7582">
        <w:t>7</w:t>
      </w:r>
      <w:r w:rsidR="00707B56">
        <w:t>.</w:t>
      </w:r>
      <w:r w:rsidRPr="003B198F">
        <w:t xml:space="preserve"> Порядок подготовки документации по планировке территории</w:t>
      </w:r>
      <w:bookmarkEnd w:id="102"/>
      <w:bookmarkEnd w:id="103"/>
      <w:bookmarkEnd w:id="104"/>
      <w:bookmarkEnd w:id="111"/>
    </w:p>
    <w:p w:rsidR="009920A8" w:rsidRPr="003B198F" w:rsidRDefault="009920A8" w:rsidP="009920A8">
      <w:pPr>
        <w:suppressAutoHyphens w:val="0"/>
        <w:ind w:firstLine="709"/>
        <w:contextualSpacing/>
        <w:jc w:val="both"/>
        <w:rPr>
          <w:rFonts w:cs="Times New Roman"/>
          <w:lang w:eastAsia="zh-CN"/>
        </w:rPr>
      </w:pPr>
      <w:bookmarkStart w:id="112" w:name="_Toc421696717"/>
      <w:bookmarkStart w:id="113" w:name="_Toc468262243"/>
      <w:bookmarkStart w:id="114" w:name="_Toc492973652"/>
      <w:r w:rsidRPr="003B198F">
        <w:rPr>
          <w:rFonts w:cs="Times New Roman"/>
          <w:lang w:eastAsia="zh-CN"/>
        </w:rPr>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9920A8" w:rsidRPr="003B198F" w:rsidRDefault="009920A8" w:rsidP="009920A8">
      <w:pPr>
        <w:suppressAutoHyphens w:val="0"/>
        <w:ind w:firstLine="709"/>
        <w:contextualSpacing/>
        <w:jc w:val="both"/>
        <w:rPr>
          <w:rFonts w:cs="Times New Roman"/>
          <w:lang w:eastAsia="zh-CN"/>
        </w:rPr>
      </w:pPr>
      <w:bookmarkStart w:id="115" w:name="dst100489"/>
      <w:bookmarkEnd w:id="115"/>
      <w:r w:rsidRPr="003B198F">
        <w:rPr>
          <w:rFonts w:cs="Times New Roman"/>
          <w:lang w:eastAsia="zh-CN"/>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9920A8" w:rsidRPr="003B198F" w:rsidRDefault="009920A8" w:rsidP="009920A8">
      <w:pPr>
        <w:suppressAutoHyphens w:val="0"/>
        <w:ind w:firstLine="709"/>
        <w:contextualSpacing/>
        <w:jc w:val="both"/>
        <w:rPr>
          <w:rFonts w:cs="Times New Roman"/>
          <w:lang w:eastAsia="zh-CN"/>
        </w:rPr>
      </w:pPr>
      <w:r w:rsidRPr="003B198F">
        <w:rPr>
          <w:rFonts w:cs="Times New Roman"/>
          <w:lang w:eastAsia="zh-CN"/>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3B198F">
        <w:rPr>
          <w:rFonts w:cs="Times New Roman"/>
          <w:lang w:eastAsia="zh-CN"/>
        </w:rPr>
        <w:t>приаэродромной</w:t>
      </w:r>
      <w:proofErr w:type="spellEnd"/>
      <w:r w:rsidRPr="003B198F">
        <w:rPr>
          <w:rFonts w:cs="Times New Roman"/>
          <w:lang w:eastAsia="zh-CN"/>
        </w:rPr>
        <w:t xml:space="preserve"> территории, общественные обсуждения или публичные слушания не проводятся.</w:t>
      </w:r>
    </w:p>
    <w:p w:rsidR="009920A8" w:rsidRPr="003B198F" w:rsidRDefault="009920A8" w:rsidP="009920A8">
      <w:pPr>
        <w:suppressAutoHyphens w:val="0"/>
        <w:ind w:firstLine="709"/>
        <w:contextualSpacing/>
        <w:jc w:val="both"/>
        <w:rPr>
          <w:rFonts w:cs="Times New Roman"/>
          <w:lang w:eastAsia="zh-CN"/>
        </w:rPr>
      </w:pPr>
      <w:bookmarkStart w:id="116" w:name="dst1345"/>
      <w:bookmarkEnd w:id="116"/>
      <w:r w:rsidRPr="003B198F">
        <w:rPr>
          <w:rFonts w:cs="Times New Roman"/>
          <w:lang w:eastAsia="zh-CN"/>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9920A8" w:rsidRPr="003B198F" w:rsidRDefault="009920A8" w:rsidP="009920A8">
      <w:pPr>
        <w:suppressAutoHyphens w:val="0"/>
        <w:ind w:firstLine="709"/>
        <w:contextualSpacing/>
        <w:jc w:val="both"/>
        <w:rPr>
          <w:rFonts w:cs="Times New Roman"/>
          <w:lang w:eastAsia="zh-CN"/>
        </w:rPr>
      </w:pPr>
      <w:bookmarkStart w:id="117" w:name="dst100491"/>
      <w:bookmarkEnd w:id="117"/>
      <w:r w:rsidRPr="003B198F">
        <w:rPr>
          <w:rFonts w:cs="Times New Roman"/>
          <w:lang w:eastAsia="zh-CN"/>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9920A8" w:rsidRPr="003B198F" w:rsidRDefault="009920A8" w:rsidP="009920A8">
      <w:pPr>
        <w:suppressAutoHyphens w:val="0"/>
        <w:ind w:firstLine="709"/>
        <w:contextualSpacing/>
        <w:jc w:val="both"/>
        <w:rPr>
          <w:rFonts w:cs="Times New Roman"/>
          <w:lang w:eastAsia="zh-CN"/>
        </w:rPr>
      </w:pPr>
      <w:bookmarkStart w:id="118" w:name="dst100492"/>
      <w:bookmarkEnd w:id="118"/>
      <w:r w:rsidRPr="003B198F">
        <w:rPr>
          <w:rFonts w:cs="Times New Roman"/>
          <w:lang w:eastAsia="zh-CN"/>
        </w:rPr>
        <w:t xml:space="preserve">5. </w:t>
      </w:r>
      <w:proofErr w:type="gramStart"/>
      <w:r w:rsidRPr="003B198F">
        <w:rPr>
          <w:rFonts w:cs="Times New Roman"/>
          <w:lang w:eastAsia="zh-CN"/>
        </w:rPr>
        <w:t>Решение о подготовке проекта правил землепользования и застройки принимается главой местной администрации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w:t>
      </w:r>
      <w:proofErr w:type="gramEnd"/>
      <w:r w:rsidRPr="003B198F">
        <w:rPr>
          <w:rFonts w:cs="Times New Roman"/>
          <w:lang w:eastAsia="zh-CN"/>
        </w:rPr>
        <w:t xml:space="preserve"> землепользования и застройки, иных положений, касающихся организации указанных работ.</w:t>
      </w:r>
    </w:p>
    <w:p w:rsidR="009920A8" w:rsidRPr="003B198F" w:rsidRDefault="009920A8" w:rsidP="009920A8">
      <w:pPr>
        <w:suppressAutoHyphens w:val="0"/>
        <w:ind w:firstLine="709"/>
        <w:contextualSpacing/>
        <w:jc w:val="both"/>
        <w:rPr>
          <w:rFonts w:cs="Times New Roman"/>
          <w:lang w:eastAsia="zh-CN"/>
        </w:rPr>
      </w:pPr>
      <w:bookmarkStart w:id="119" w:name="dst2184"/>
      <w:bookmarkEnd w:id="119"/>
      <w:r w:rsidRPr="003B198F">
        <w:rPr>
          <w:rFonts w:cs="Times New Roman"/>
          <w:lang w:eastAsia="zh-CN"/>
        </w:rPr>
        <w:t xml:space="preserve">6. Одновременно с принятием решения о подготовке проекта правил землепользования и застройки главой местной администрации утверждаются </w:t>
      </w:r>
      <w:proofErr w:type="gramStart"/>
      <w:r w:rsidRPr="003B198F">
        <w:rPr>
          <w:rFonts w:cs="Times New Roman"/>
          <w:lang w:eastAsia="zh-CN"/>
        </w:rPr>
        <w:t>состав</w:t>
      </w:r>
      <w:proofErr w:type="gramEnd"/>
      <w:r w:rsidRPr="003B198F">
        <w:rPr>
          <w:rFonts w:cs="Times New Roman"/>
          <w:lang w:eastAsia="zh-CN"/>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9920A8" w:rsidRPr="003B198F" w:rsidRDefault="009920A8" w:rsidP="009920A8">
      <w:pPr>
        <w:suppressAutoHyphens w:val="0"/>
        <w:ind w:firstLine="709"/>
        <w:contextualSpacing/>
        <w:jc w:val="both"/>
        <w:rPr>
          <w:rFonts w:cs="Times New Roman"/>
          <w:lang w:eastAsia="zh-CN"/>
        </w:rPr>
      </w:pPr>
      <w:bookmarkStart w:id="120" w:name="dst101023"/>
      <w:bookmarkEnd w:id="120"/>
      <w:r w:rsidRPr="003B198F">
        <w:rPr>
          <w:rFonts w:cs="Times New Roman"/>
          <w:lang w:eastAsia="zh-CN"/>
        </w:rPr>
        <w:t xml:space="preserve">7. Глава местной администрации не </w:t>
      </w:r>
      <w:proofErr w:type="gramStart"/>
      <w:r w:rsidRPr="003B198F">
        <w:rPr>
          <w:rFonts w:cs="Times New Roman"/>
          <w:lang w:eastAsia="zh-CN"/>
        </w:rPr>
        <w:t>позднее</w:t>
      </w:r>
      <w:proofErr w:type="gramEnd"/>
      <w:r w:rsidRPr="003B198F">
        <w:rPr>
          <w:rFonts w:cs="Times New Roman"/>
          <w:lang w:eastAsia="zh-CN"/>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наличии официального сайта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сети "Интернет". Сообщение о принятии такого решения также может быть распространено по радио и телевидению.</w:t>
      </w:r>
    </w:p>
    <w:p w:rsidR="009920A8" w:rsidRPr="003B198F" w:rsidRDefault="009920A8" w:rsidP="009920A8">
      <w:pPr>
        <w:suppressAutoHyphens w:val="0"/>
        <w:ind w:firstLine="709"/>
        <w:contextualSpacing/>
        <w:jc w:val="both"/>
        <w:rPr>
          <w:rFonts w:cs="Times New Roman"/>
          <w:lang w:eastAsia="zh-CN"/>
        </w:rPr>
      </w:pPr>
      <w:bookmarkStart w:id="121" w:name="dst1963"/>
      <w:bookmarkEnd w:id="121"/>
      <w:r w:rsidRPr="003B198F">
        <w:rPr>
          <w:rFonts w:cs="Times New Roman"/>
          <w:lang w:eastAsia="zh-CN"/>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3B198F">
        <w:rPr>
          <w:rFonts w:cs="Times New Roman"/>
          <w:lang w:eastAsia="zh-CN"/>
        </w:rPr>
        <w:t>приаэродромной</w:t>
      </w:r>
      <w:proofErr w:type="spellEnd"/>
      <w:r w:rsidRPr="003B198F">
        <w:rPr>
          <w:rFonts w:cs="Times New Roman"/>
          <w:lang w:eastAsia="zh-CN"/>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9920A8" w:rsidRPr="003B198F" w:rsidRDefault="009920A8" w:rsidP="009920A8">
      <w:pPr>
        <w:suppressAutoHyphens w:val="0"/>
        <w:ind w:firstLine="709"/>
        <w:contextualSpacing/>
        <w:jc w:val="both"/>
        <w:rPr>
          <w:rFonts w:cs="Times New Roman"/>
          <w:lang w:eastAsia="zh-CN"/>
        </w:rPr>
      </w:pPr>
      <w:bookmarkStart w:id="122" w:name="dst100495"/>
      <w:bookmarkEnd w:id="122"/>
      <w:r w:rsidRPr="003B198F">
        <w:rPr>
          <w:rFonts w:cs="Times New Roman"/>
          <w:lang w:eastAsia="zh-CN"/>
        </w:rPr>
        <w:t>8. В указанном в </w:t>
      </w:r>
      <w:hyperlink r:id="rId44" w:anchor="dst100494" w:history="1">
        <w:r w:rsidRPr="003B198F">
          <w:rPr>
            <w:rFonts w:cs="Times New Roman"/>
            <w:lang w:eastAsia="zh-CN"/>
          </w:rPr>
          <w:t>части 7</w:t>
        </w:r>
      </w:hyperlink>
      <w:r w:rsidRPr="003B198F">
        <w:rPr>
          <w:rFonts w:cs="Times New Roman"/>
          <w:lang w:eastAsia="zh-CN"/>
        </w:rPr>
        <w:t> настоящей статьи сообщении о принятии решения о подготовке проекта правил землепользования и застройки указываются:</w:t>
      </w:r>
    </w:p>
    <w:p w:rsidR="009920A8" w:rsidRPr="003B198F" w:rsidRDefault="009920A8" w:rsidP="009920A8">
      <w:pPr>
        <w:suppressAutoHyphens w:val="0"/>
        <w:ind w:firstLine="709"/>
        <w:contextualSpacing/>
        <w:jc w:val="both"/>
        <w:rPr>
          <w:rFonts w:cs="Times New Roman"/>
          <w:lang w:eastAsia="zh-CN"/>
        </w:rPr>
      </w:pPr>
      <w:bookmarkStart w:id="123" w:name="dst100496"/>
      <w:bookmarkEnd w:id="123"/>
      <w:r w:rsidRPr="003B198F">
        <w:rPr>
          <w:rFonts w:cs="Times New Roman"/>
          <w:lang w:eastAsia="zh-CN"/>
        </w:rPr>
        <w:lastRenderedPageBreak/>
        <w:t>1) состав и порядок деятельности комиссии;</w:t>
      </w:r>
    </w:p>
    <w:p w:rsidR="009920A8" w:rsidRPr="003B198F" w:rsidRDefault="009920A8" w:rsidP="009920A8">
      <w:pPr>
        <w:suppressAutoHyphens w:val="0"/>
        <w:ind w:firstLine="709"/>
        <w:contextualSpacing/>
        <w:jc w:val="both"/>
        <w:rPr>
          <w:rFonts w:cs="Times New Roman"/>
          <w:lang w:eastAsia="zh-CN"/>
        </w:rPr>
      </w:pPr>
      <w:bookmarkStart w:id="124" w:name="dst100497"/>
      <w:bookmarkEnd w:id="124"/>
      <w:r w:rsidRPr="003B198F">
        <w:rPr>
          <w:rFonts w:cs="Times New Roman"/>
          <w:lang w:eastAsia="zh-CN"/>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9920A8" w:rsidRPr="003B198F" w:rsidRDefault="009920A8" w:rsidP="009920A8">
      <w:pPr>
        <w:suppressAutoHyphens w:val="0"/>
        <w:ind w:firstLine="709"/>
        <w:contextualSpacing/>
        <w:jc w:val="both"/>
        <w:rPr>
          <w:rFonts w:cs="Times New Roman"/>
          <w:lang w:eastAsia="zh-CN"/>
        </w:rPr>
      </w:pPr>
      <w:bookmarkStart w:id="125" w:name="dst100498"/>
      <w:bookmarkEnd w:id="125"/>
      <w:r w:rsidRPr="003B198F">
        <w:rPr>
          <w:rFonts w:cs="Times New Roman"/>
          <w:lang w:eastAsia="zh-CN"/>
        </w:rPr>
        <w:t>3) порядок и сроки проведения работ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6" w:name="dst100499"/>
      <w:bookmarkEnd w:id="126"/>
      <w:r w:rsidRPr="003B198F">
        <w:rPr>
          <w:rFonts w:cs="Times New Roman"/>
          <w:lang w:eastAsia="zh-CN"/>
        </w:rPr>
        <w:t>4) порядок направления в комиссию предложений заинтересованных лиц по подготовке проекта правил землепользования и застройки;</w:t>
      </w:r>
    </w:p>
    <w:p w:rsidR="009920A8" w:rsidRPr="003B198F" w:rsidRDefault="009920A8" w:rsidP="009920A8">
      <w:pPr>
        <w:suppressAutoHyphens w:val="0"/>
        <w:ind w:firstLine="709"/>
        <w:contextualSpacing/>
        <w:jc w:val="both"/>
        <w:rPr>
          <w:rFonts w:cs="Times New Roman"/>
          <w:lang w:eastAsia="zh-CN"/>
        </w:rPr>
      </w:pPr>
      <w:bookmarkStart w:id="127" w:name="dst100500"/>
      <w:bookmarkEnd w:id="127"/>
      <w:r w:rsidRPr="003B198F">
        <w:rPr>
          <w:rFonts w:cs="Times New Roman"/>
          <w:lang w:eastAsia="zh-CN"/>
        </w:rPr>
        <w:t>5) иные вопросы организации работ.</w:t>
      </w:r>
    </w:p>
    <w:p w:rsidR="009920A8" w:rsidRPr="003B198F" w:rsidRDefault="009920A8" w:rsidP="009920A8">
      <w:pPr>
        <w:suppressAutoHyphens w:val="0"/>
        <w:ind w:firstLine="709"/>
        <w:contextualSpacing/>
        <w:jc w:val="both"/>
        <w:rPr>
          <w:rFonts w:cs="Times New Roman"/>
          <w:lang w:eastAsia="zh-CN"/>
        </w:rPr>
      </w:pPr>
      <w:bookmarkStart w:id="128" w:name="dst626"/>
      <w:bookmarkEnd w:id="128"/>
      <w:r w:rsidRPr="003B198F">
        <w:rPr>
          <w:rFonts w:cs="Times New Roman"/>
          <w:lang w:eastAsia="zh-CN"/>
        </w:rPr>
        <w:t xml:space="preserve">8.1. </w:t>
      </w:r>
      <w:proofErr w:type="gramStart"/>
      <w:r w:rsidRPr="003B198F">
        <w:rPr>
          <w:rFonts w:cs="Times New Roman"/>
          <w:lang w:eastAsia="zh-CN"/>
        </w:rPr>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w:t>
      </w:r>
      <w:proofErr w:type="spellStart"/>
      <w:r w:rsidR="006C5919">
        <w:fldChar w:fldCharType="begin"/>
      </w:r>
      <w:r w:rsidR="004D1ABC">
        <w:instrText>HYPERLINK "http://www.consultant.ru/document/cons_doc_LAW_153416/" \l "dst100010"</w:instrText>
      </w:r>
      <w:r w:rsidR="006C5919">
        <w:fldChar w:fldCharType="separate"/>
      </w:r>
      <w:r w:rsidRPr="003B198F">
        <w:rPr>
          <w:rFonts w:cs="Times New Roman"/>
          <w:lang w:eastAsia="zh-CN"/>
        </w:rPr>
        <w:t>согласованию</w:t>
      </w:r>
      <w:r w:rsidR="006C5919">
        <w:fldChar w:fldCharType="end"/>
      </w:r>
      <w:r w:rsidRPr="003B198F">
        <w:rPr>
          <w:rFonts w:cs="Times New Roman"/>
          <w:lang w:eastAsia="zh-CN"/>
        </w:rPr>
        <w:t>соответственно</w:t>
      </w:r>
      <w:proofErr w:type="spellEnd"/>
      <w:r w:rsidRPr="003B198F">
        <w:rPr>
          <w:rFonts w:cs="Times New Roman"/>
          <w:lang w:eastAsia="zh-CN"/>
        </w:rPr>
        <w:t xml:space="preserve">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w:t>
      </w:r>
      <w:proofErr w:type="gramEnd"/>
      <w:r w:rsidRPr="003B198F">
        <w:rPr>
          <w:rFonts w:cs="Times New Roman"/>
          <w:lang w:eastAsia="zh-CN"/>
        </w:rPr>
        <w:t> </w:t>
      </w:r>
      <w:hyperlink r:id="rId45" w:anchor="dst222" w:history="1">
        <w:r w:rsidRPr="003B198F">
          <w:rPr>
            <w:rFonts w:cs="Times New Roman"/>
            <w:lang w:eastAsia="zh-CN"/>
          </w:rPr>
          <w:t>законом</w:t>
        </w:r>
      </w:hyperlink>
      <w:r w:rsidRPr="003B198F">
        <w:rPr>
          <w:rFonts w:cs="Times New Roman"/>
          <w:lang w:eastAsia="zh-CN"/>
        </w:rPr>
        <w:t> от 25 июня 2002 года N 73-ФЗ "Об объектах культурного наследия (памятниках истории и культуры) народов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29" w:name="dst2185"/>
      <w:bookmarkEnd w:id="129"/>
      <w:r w:rsidRPr="003B198F">
        <w:rPr>
          <w:rFonts w:cs="Times New Roman"/>
          <w:lang w:eastAsia="zh-CN"/>
        </w:rPr>
        <w:t>8.2. Проект правил землепользования и застройки, подготовленный применительно к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границах которого полностью или частично расположена </w:t>
      </w:r>
      <w:proofErr w:type="spellStart"/>
      <w:r w:rsidRPr="003B198F">
        <w:rPr>
          <w:rFonts w:cs="Times New Roman"/>
          <w:lang w:eastAsia="zh-CN"/>
        </w:rPr>
        <w:t>приаэродромная</w:t>
      </w:r>
      <w:proofErr w:type="spellEnd"/>
      <w:r w:rsidRPr="003B198F">
        <w:rPr>
          <w:rFonts w:cs="Times New Roman"/>
          <w:lang w:eastAsia="zh-CN"/>
        </w:rPr>
        <w:t xml:space="preserve"> территория, не </w:t>
      </w:r>
      <w:proofErr w:type="gramStart"/>
      <w:r w:rsidRPr="003B198F">
        <w:rPr>
          <w:rFonts w:cs="Times New Roman"/>
          <w:lang w:eastAsia="zh-CN"/>
        </w:rPr>
        <w:t>позднее</w:t>
      </w:r>
      <w:proofErr w:type="gramEnd"/>
      <w:r w:rsidRPr="003B198F">
        <w:rPr>
          <w:rFonts w:cs="Times New Roman"/>
          <w:lang w:eastAsia="zh-CN"/>
        </w:rPr>
        <w:t xml:space="preserve"> чем по истечении десяти дней с даты принятия решения о проведении общественных обсуждений или публичных слушаний по такому проекту в соответствии с </w:t>
      </w:r>
      <w:hyperlink r:id="rId46" w:anchor="dst2186" w:history="1">
        <w:r w:rsidRPr="003B198F">
          <w:rPr>
            <w:rFonts w:cs="Times New Roman"/>
            <w:lang w:eastAsia="zh-CN"/>
          </w:rPr>
          <w:t>частью 11</w:t>
        </w:r>
      </w:hyperlink>
      <w:r w:rsidRPr="003B198F">
        <w:rPr>
          <w:rFonts w:cs="Times New Roman"/>
          <w:lang w:eastAsia="zh-CN"/>
        </w:rPr>
        <w:t> настоящей статьи подлежит направлению в уполномоченный Правительством Российской Федерации федеральный орган исполнительной власти.</w:t>
      </w:r>
    </w:p>
    <w:p w:rsidR="009920A8" w:rsidRPr="003B198F" w:rsidRDefault="009920A8" w:rsidP="009920A8">
      <w:pPr>
        <w:suppressAutoHyphens w:val="0"/>
        <w:ind w:firstLine="709"/>
        <w:contextualSpacing/>
        <w:jc w:val="both"/>
        <w:rPr>
          <w:rFonts w:cs="Times New Roman"/>
          <w:lang w:eastAsia="zh-CN"/>
        </w:rPr>
      </w:pPr>
      <w:bookmarkStart w:id="130" w:name="dst1965"/>
      <w:bookmarkEnd w:id="130"/>
      <w:r w:rsidRPr="003B198F">
        <w:rPr>
          <w:rFonts w:cs="Times New Roman"/>
          <w:lang w:eastAsia="zh-CN"/>
        </w:rPr>
        <w:t xml:space="preserve">8.3. </w:t>
      </w:r>
      <w:proofErr w:type="gramStart"/>
      <w:r w:rsidRPr="003B198F">
        <w:rPr>
          <w:rFonts w:cs="Times New Roman"/>
          <w:lang w:eastAsia="zh-CN"/>
        </w:rPr>
        <w:t xml:space="preserve">Уполномоченный Правительством Российской Федерации федеральный орган исполнительной власти в случае, если проект правил землепользования и застройки противоречит ограничениям использования объектов недвижимости, установленным на </w:t>
      </w:r>
      <w:proofErr w:type="spellStart"/>
      <w:r w:rsidRPr="003B198F">
        <w:rPr>
          <w:rFonts w:cs="Times New Roman"/>
          <w:lang w:eastAsia="zh-CN"/>
        </w:rPr>
        <w:t>приаэродромной</w:t>
      </w:r>
      <w:proofErr w:type="spellEnd"/>
      <w:r w:rsidRPr="003B198F">
        <w:rPr>
          <w:rFonts w:cs="Times New Roman"/>
          <w:lang w:eastAsia="zh-CN"/>
        </w:rPr>
        <w:t xml:space="preserve"> территории, не </w:t>
      </w:r>
      <w:r w:rsidR="003A1420" w:rsidRPr="003B198F">
        <w:rPr>
          <w:rFonts w:cs="Times New Roman"/>
          <w:lang w:eastAsia="zh-CN"/>
        </w:rPr>
        <w:t>позднее,</w:t>
      </w:r>
      <w:r w:rsidRPr="003B198F">
        <w:rPr>
          <w:rFonts w:cs="Times New Roman"/>
          <w:lang w:eastAsia="zh-CN"/>
        </w:rPr>
        <w:t xml:space="preserve"> чем по истечении десяти дней с даты поступления проекта правил землепользования и застройки направляет в орган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предписание о приведении проекта правил землепользования и застройки в соответствие с ограничениями</w:t>
      </w:r>
      <w:proofErr w:type="gramEnd"/>
      <w:r w:rsidRPr="003B198F">
        <w:rPr>
          <w:rFonts w:cs="Times New Roman"/>
          <w:lang w:eastAsia="zh-CN"/>
        </w:rPr>
        <w:t xml:space="preserve"> использования объектов недвижимости, установленными на </w:t>
      </w:r>
      <w:proofErr w:type="spellStart"/>
      <w:r w:rsidRPr="003B198F">
        <w:rPr>
          <w:rFonts w:cs="Times New Roman"/>
          <w:lang w:eastAsia="zh-CN"/>
        </w:rPr>
        <w:t>приаэродромной</w:t>
      </w:r>
      <w:proofErr w:type="spellEnd"/>
      <w:r w:rsidRPr="003B198F">
        <w:rPr>
          <w:rFonts w:cs="Times New Roman"/>
          <w:lang w:eastAsia="zh-CN"/>
        </w:rPr>
        <w:t xml:space="preserve"> территории, </w:t>
      </w:r>
      <w:proofErr w:type="gramStart"/>
      <w:r w:rsidRPr="003B198F">
        <w:rPr>
          <w:rFonts w:cs="Times New Roman"/>
          <w:lang w:eastAsia="zh-CN"/>
        </w:rPr>
        <w:t>которое</w:t>
      </w:r>
      <w:proofErr w:type="gramEnd"/>
      <w:r w:rsidRPr="003B198F">
        <w:rPr>
          <w:rFonts w:cs="Times New Roman"/>
          <w:lang w:eastAsia="zh-CN"/>
        </w:rPr>
        <w:t xml:space="preserve"> подлежит обязательному исполнению при утверждении правил землепользования и застройки. Указанное предписание может быть обжаловано органом местного самоуправления соответствующего</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в суд.</w:t>
      </w:r>
    </w:p>
    <w:p w:rsidR="009920A8" w:rsidRPr="003B198F" w:rsidRDefault="009920A8" w:rsidP="009920A8">
      <w:pPr>
        <w:suppressAutoHyphens w:val="0"/>
        <w:ind w:firstLine="709"/>
        <w:contextualSpacing/>
        <w:jc w:val="both"/>
        <w:rPr>
          <w:rFonts w:cs="Times New Roman"/>
          <w:lang w:eastAsia="zh-CN"/>
        </w:rPr>
      </w:pPr>
      <w:bookmarkStart w:id="131" w:name="dst2310"/>
      <w:bookmarkEnd w:id="131"/>
      <w:r w:rsidRPr="003B198F">
        <w:rPr>
          <w:rFonts w:cs="Times New Roman"/>
          <w:lang w:eastAsia="zh-CN"/>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w:t>
      </w:r>
    </w:p>
    <w:p w:rsidR="009920A8" w:rsidRPr="003B198F" w:rsidRDefault="009920A8" w:rsidP="009920A8">
      <w:pPr>
        <w:suppressAutoHyphens w:val="0"/>
        <w:ind w:firstLine="709"/>
        <w:contextualSpacing/>
        <w:jc w:val="both"/>
        <w:rPr>
          <w:rFonts w:cs="Times New Roman"/>
          <w:lang w:eastAsia="zh-CN"/>
        </w:rPr>
      </w:pPr>
      <w:bookmarkStart w:id="132" w:name="dst100502"/>
      <w:bookmarkEnd w:id="132"/>
      <w:r w:rsidRPr="003B198F">
        <w:rPr>
          <w:rFonts w:cs="Times New Roman"/>
          <w:lang w:eastAsia="zh-CN"/>
        </w:rPr>
        <w:t>10. По результатам указанной в </w:t>
      </w:r>
      <w:hyperlink r:id="rId47" w:anchor="dst100501" w:history="1">
        <w:r w:rsidRPr="003B198F">
          <w:rPr>
            <w:rFonts w:cs="Times New Roman"/>
            <w:lang w:eastAsia="zh-CN"/>
          </w:rPr>
          <w:t>части 9</w:t>
        </w:r>
      </w:hyperlink>
      <w:r w:rsidRPr="003B198F">
        <w:rPr>
          <w:rFonts w:cs="Times New Roman"/>
          <w:lang w:eastAsia="zh-CN"/>
        </w:rPr>
        <w:t> настоящей статьи проверки орган местного самоуправления направляет проект правил землепользования и застройки главе</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или в случае обнаружения его несоответствия требованиям и документам, указанным в </w:t>
      </w:r>
      <w:hyperlink r:id="rId48" w:anchor="dst100501" w:history="1">
        <w:r w:rsidRPr="003B198F">
          <w:rPr>
            <w:rFonts w:cs="Times New Roman"/>
            <w:lang w:eastAsia="zh-CN"/>
          </w:rPr>
          <w:t>части 9</w:t>
        </w:r>
      </w:hyperlink>
      <w:r w:rsidRPr="003B198F">
        <w:rPr>
          <w:rFonts w:cs="Times New Roman"/>
          <w:lang w:eastAsia="zh-CN"/>
        </w:rPr>
        <w:t> настоящей статьи, в комиссию на доработку.</w:t>
      </w:r>
    </w:p>
    <w:p w:rsidR="009920A8" w:rsidRPr="003B198F" w:rsidRDefault="009920A8" w:rsidP="009920A8">
      <w:pPr>
        <w:suppressAutoHyphens w:val="0"/>
        <w:ind w:firstLine="709"/>
        <w:contextualSpacing/>
        <w:jc w:val="both"/>
        <w:rPr>
          <w:rFonts w:cs="Times New Roman"/>
          <w:lang w:eastAsia="zh-CN"/>
        </w:rPr>
      </w:pPr>
      <w:bookmarkStart w:id="133" w:name="dst2186"/>
      <w:bookmarkEnd w:id="133"/>
      <w:r w:rsidRPr="003B198F">
        <w:rPr>
          <w:rFonts w:cs="Times New Roman"/>
          <w:lang w:eastAsia="zh-CN"/>
        </w:rPr>
        <w:t>11. Глава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4" w:name="dst2187"/>
      <w:bookmarkEnd w:id="134"/>
      <w:r w:rsidRPr="003B198F">
        <w:rPr>
          <w:rFonts w:cs="Times New Roman"/>
          <w:lang w:eastAsia="zh-CN"/>
        </w:rPr>
        <w:lastRenderedPageBreak/>
        <w:t>12. Общественные обсуждения или публичные слушания по проекту правил землепользования и застройки проводятся в порядке, определяемом уставом</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и (или) нормативным правовым актом представительного органа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в соответствии со </w:t>
      </w:r>
      <w:hyperlink r:id="rId49" w:anchor="dst2104" w:history="1">
        <w:r w:rsidRPr="003B198F">
          <w:rPr>
            <w:rFonts w:cs="Times New Roman"/>
            <w:lang w:eastAsia="zh-CN"/>
          </w:rPr>
          <w:t>статьями 5.1</w:t>
        </w:r>
      </w:hyperlink>
      <w:r w:rsidRPr="003B198F">
        <w:rPr>
          <w:rFonts w:cs="Times New Roman"/>
          <w:lang w:eastAsia="zh-CN"/>
        </w:rPr>
        <w:t> и </w:t>
      </w:r>
      <w:hyperlink r:id="rId50" w:anchor="dst2175" w:history="1">
        <w:r w:rsidRPr="003B198F">
          <w:rPr>
            <w:rFonts w:cs="Times New Roman"/>
            <w:lang w:eastAsia="zh-CN"/>
          </w:rPr>
          <w:t>28</w:t>
        </w:r>
      </w:hyperlink>
      <w:r w:rsidRPr="003B198F">
        <w:rPr>
          <w:rFonts w:cs="Times New Roman"/>
          <w:lang w:eastAsia="zh-CN"/>
        </w:rPr>
        <w:t> настоящего Кодекса и с </w:t>
      </w:r>
      <w:hyperlink r:id="rId51" w:anchor="dst100505" w:history="1">
        <w:r w:rsidRPr="003B198F">
          <w:rPr>
            <w:rFonts w:cs="Times New Roman"/>
            <w:lang w:eastAsia="zh-CN"/>
          </w:rPr>
          <w:t>частями 13</w:t>
        </w:r>
      </w:hyperlink>
      <w:r w:rsidRPr="003B198F">
        <w:rPr>
          <w:rFonts w:cs="Times New Roman"/>
          <w:lang w:eastAsia="zh-CN"/>
        </w:rPr>
        <w:t> и </w:t>
      </w:r>
      <w:hyperlink r:id="rId52" w:anchor="dst100506" w:history="1">
        <w:r w:rsidRPr="003B198F">
          <w:rPr>
            <w:rFonts w:cs="Times New Roman"/>
            <w:lang w:eastAsia="zh-CN"/>
          </w:rPr>
          <w:t>14</w:t>
        </w:r>
      </w:hyperlink>
      <w:r w:rsidRPr="003B198F">
        <w:rPr>
          <w:rFonts w:cs="Times New Roman"/>
          <w:lang w:eastAsia="zh-CN"/>
        </w:rPr>
        <w:t> настоящей статьи.</w:t>
      </w:r>
    </w:p>
    <w:p w:rsidR="009920A8" w:rsidRPr="003B198F" w:rsidRDefault="009920A8" w:rsidP="009920A8">
      <w:pPr>
        <w:suppressAutoHyphens w:val="0"/>
        <w:ind w:firstLine="709"/>
        <w:contextualSpacing/>
        <w:jc w:val="both"/>
        <w:rPr>
          <w:rFonts w:cs="Times New Roman"/>
          <w:lang w:eastAsia="zh-CN"/>
        </w:rPr>
      </w:pPr>
      <w:bookmarkStart w:id="135" w:name="dst2188"/>
      <w:bookmarkEnd w:id="135"/>
      <w:r w:rsidRPr="003B198F">
        <w:rPr>
          <w:rFonts w:cs="Times New Roman"/>
          <w:lang w:eastAsia="zh-CN"/>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920A8" w:rsidRPr="003B198F" w:rsidRDefault="009920A8" w:rsidP="009920A8">
      <w:pPr>
        <w:suppressAutoHyphens w:val="0"/>
        <w:ind w:firstLine="709"/>
        <w:contextualSpacing/>
        <w:jc w:val="both"/>
        <w:rPr>
          <w:rFonts w:cs="Times New Roman"/>
          <w:lang w:eastAsia="zh-CN"/>
        </w:rPr>
      </w:pPr>
      <w:bookmarkStart w:id="136" w:name="dst2189"/>
      <w:bookmarkEnd w:id="136"/>
      <w:r w:rsidRPr="003B198F">
        <w:rPr>
          <w:rFonts w:cs="Times New Roman"/>
          <w:lang w:eastAsia="zh-CN"/>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9920A8" w:rsidRPr="003B198F" w:rsidRDefault="009920A8" w:rsidP="009920A8">
      <w:pPr>
        <w:suppressAutoHyphens w:val="0"/>
        <w:ind w:firstLine="709"/>
        <w:contextualSpacing/>
        <w:jc w:val="both"/>
        <w:rPr>
          <w:rFonts w:cs="Times New Roman"/>
          <w:lang w:eastAsia="zh-CN"/>
        </w:rPr>
      </w:pPr>
      <w:bookmarkStart w:id="137" w:name="dst2190"/>
      <w:bookmarkEnd w:id="137"/>
      <w:r w:rsidRPr="003B198F">
        <w:rPr>
          <w:rFonts w:cs="Times New Roman"/>
          <w:lang w:eastAsia="zh-CN"/>
        </w:rPr>
        <w:t>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местной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9920A8" w:rsidRPr="003B198F" w:rsidRDefault="009920A8" w:rsidP="009920A8">
      <w:pPr>
        <w:suppressAutoHyphens w:val="0"/>
        <w:ind w:firstLine="709"/>
        <w:contextualSpacing/>
        <w:jc w:val="both"/>
        <w:rPr>
          <w:rFonts w:cs="Times New Roman"/>
          <w:lang w:eastAsia="zh-CN"/>
        </w:rPr>
      </w:pPr>
      <w:bookmarkStart w:id="138" w:name="dst100508"/>
      <w:bookmarkEnd w:id="138"/>
      <w:r w:rsidRPr="003B198F">
        <w:rPr>
          <w:rFonts w:cs="Times New Roman"/>
          <w:lang w:eastAsia="zh-CN"/>
        </w:rPr>
        <w:t xml:space="preserve">16. </w:t>
      </w:r>
      <w:proofErr w:type="gramStart"/>
      <w:r w:rsidRPr="003B198F">
        <w:rPr>
          <w:rFonts w:cs="Times New Roman"/>
          <w:lang w:eastAsia="zh-CN"/>
        </w:rPr>
        <w:t>Глава местной администрации в течение десяти дней после представления ему проекта правил землепользования и застройки и указанных в </w:t>
      </w:r>
      <w:hyperlink r:id="rId53" w:anchor="dst100507" w:history="1">
        <w:r w:rsidRPr="003B198F">
          <w:rPr>
            <w:rFonts w:cs="Times New Roman"/>
            <w:lang w:eastAsia="zh-CN"/>
          </w:rPr>
          <w:t>части 15</w:t>
        </w:r>
      </w:hyperlink>
      <w:r w:rsidRPr="003B198F">
        <w:rPr>
          <w:rFonts w:cs="Times New Roman"/>
          <w:lang w:eastAsia="zh-CN"/>
        </w:rPr>
        <w:t> настоящей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9920A8" w:rsidRPr="003B198F" w:rsidRDefault="009920A8" w:rsidP="009920A8">
      <w:pPr>
        <w:suppressAutoHyphens w:val="0"/>
        <w:ind w:firstLine="709"/>
        <w:contextualSpacing/>
        <w:jc w:val="both"/>
        <w:rPr>
          <w:rFonts w:cs="Times New Roman"/>
          <w:lang w:eastAsia="zh-CN"/>
        </w:rPr>
      </w:pPr>
      <w:bookmarkStart w:id="139" w:name="dst101766"/>
      <w:bookmarkEnd w:id="139"/>
      <w:r w:rsidRPr="003B198F">
        <w:rPr>
          <w:rFonts w:cs="Times New Roman"/>
          <w:lang w:eastAsia="zh-CN"/>
        </w:rPr>
        <w:t xml:space="preserve">17. Требования к составу и порядку деятельности комиссии устанавливаются в соответствии с </w:t>
      </w:r>
      <w:r w:rsidR="00D24C16" w:rsidRPr="003B198F">
        <w:rPr>
          <w:rFonts w:cs="Times New Roman"/>
          <w:lang w:eastAsia="zh-CN"/>
        </w:rPr>
        <w:t>Градостроительным кодексом Российской Федерации,</w:t>
      </w:r>
      <w:r w:rsidRPr="003B198F">
        <w:rPr>
          <w:rFonts w:cs="Times New Roman"/>
          <w:lang w:eastAsia="zh-CN"/>
        </w:rPr>
        <w:t xml:space="preserve"> законами субъектов Российской Федерации, нормативными правовыми актами органов местного самоуправления.</w:t>
      </w:r>
    </w:p>
    <w:p w:rsidR="007F5C2E" w:rsidRPr="003B198F" w:rsidRDefault="007F5C2E" w:rsidP="002A339C">
      <w:pPr>
        <w:pStyle w:val="39"/>
      </w:pPr>
      <w:bookmarkStart w:id="140" w:name="_Toc529951944"/>
      <w:bookmarkStart w:id="141" w:name="_Toc91083130"/>
      <w:r w:rsidRPr="003B198F">
        <w:t xml:space="preserve">Статья </w:t>
      </w:r>
      <w:r w:rsidR="006A7582">
        <w:t>18</w:t>
      </w:r>
      <w:r w:rsidRPr="003B198F">
        <w:t xml:space="preserve">. Применение правил землепользования и застройки при подготовке </w:t>
      </w:r>
      <w:r w:rsidRPr="003B198F">
        <w:br/>
        <w:t>проектов планировки территорий</w:t>
      </w:r>
      <w:bookmarkEnd w:id="112"/>
      <w:bookmarkEnd w:id="113"/>
      <w:bookmarkEnd w:id="114"/>
      <w:bookmarkEnd w:id="140"/>
      <w:bookmarkEnd w:id="141"/>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Подготовка документации по планировке территории</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осуществляется на основании настоящих правил землепользования и застройки и Генерального плана</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Настоящие правила землепользования и застройки применяются при подготовке документации по планировке территории в части, не касающейся земельных участков, указанных в части 4 статьи 36 Градостроительного кодекса Российской Федерации, и земельных участков, расположенных на землях, указанных в части 6 статьи 36 Градостроительного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Настоящие правила землепользования и застройки применяются при подготовке планировки территорий</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xml:space="preserve">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границы зон планируемого размещения объектов социально-культурного и коммунально-бытового назначения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границы зон планируемого размещения объектов федерального значения, объектов регионального значения, объектов местного значения должны устанавливаться с учетом необходимости обеспечения соответствия данных объектов и земельных участков для их размещения градостроительным регламентам соответствующих территориальных зон;</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lastRenderedPageBreak/>
        <w:t>3) характеристики планируемого развития территорий (в том числе параметры застройки), должны устанавливаться в соответствии с градостроительными регламентами соответствующих территориальных зон.</w:t>
      </w:r>
    </w:p>
    <w:p w:rsidR="007F5C2E" w:rsidRPr="003B198F" w:rsidRDefault="006A7582" w:rsidP="002A339C">
      <w:pPr>
        <w:pStyle w:val="39"/>
      </w:pPr>
      <w:bookmarkStart w:id="142" w:name="_Toc421696718"/>
      <w:bookmarkStart w:id="143" w:name="_Toc468262244"/>
      <w:bookmarkStart w:id="144" w:name="_Toc492973653"/>
      <w:bookmarkStart w:id="145" w:name="_Toc529951945"/>
      <w:bookmarkStart w:id="146" w:name="_Toc91083131"/>
      <w:r>
        <w:t>Статья 19</w:t>
      </w:r>
      <w:r w:rsidR="007F5C2E" w:rsidRPr="003B198F">
        <w:t>. Применение правил землепользования и застройки при подготовке проектов межевания территорий</w:t>
      </w:r>
      <w:bookmarkEnd w:id="142"/>
      <w:bookmarkEnd w:id="143"/>
      <w:bookmarkEnd w:id="144"/>
      <w:bookmarkEnd w:id="145"/>
      <w:bookmarkEnd w:id="146"/>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проектов межевания территорий</w:t>
      </w:r>
      <w:r w:rsidR="006F4B58">
        <w:rPr>
          <w:rFonts w:cs="Times New Roman"/>
          <w:lang w:eastAsia="zh-CN"/>
        </w:rPr>
        <w:t xml:space="preserve"> </w:t>
      </w:r>
      <w:r w:rsidR="003A434B">
        <w:rPr>
          <w:rFonts w:cs="Times New Roman"/>
          <w:lang w:eastAsia="zh-CN"/>
        </w:rPr>
        <w:t>муниципального образования</w:t>
      </w:r>
      <w:r w:rsidR="006F4B58">
        <w:rPr>
          <w:rFonts w:cs="Times New Roman"/>
          <w:lang w:eastAsia="zh-CN"/>
        </w:rPr>
        <w:t xml:space="preserve"> </w:t>
      </w:r>
      <w:r w:rsidRPr="003B198F">
        <w:rPr>
          <w:rFonts w:cs="Times New Roman"/>
          <w:lang w:eastAsia="zh-CN"/>
        </w:rPr>
        <w:t>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линии минимального отступа от красных линий в целях определения мест допустимого размещения зданий, строений, сооружений, должны устанавливаться в соответствии с требованиями градостроительных регламентов соответствующих территориальных зон о минимальных отступах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образуемые и изменяемые земельные участки, должны соответствовать требованиям градостроительных регламентов соответствующих территориальных зон о предельных размерах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границы образуемых и изменяемых земельных участков не должны пересекать границы территориальных зон (за исключением случаев, указанных в пункте 7 статьи 11.9 Земельного кодекса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виды разрешенного использования образуемых земельных участков должны соответствовать градостроительным регламентам соответствующих территориальных зон.</w:t>
      </w:r>
    </w:p>
    <w:p w:rsidR="007F5C2E" w:rsidRPr="003B198F" w:rsidRDefault="007F5C2E" w:rsidP="002A339C">
      <w:pPr>
        <w:pStyle w:val="39"/>
      </w:pPr>
      <w:bookmarkStart w:id="147" w:name="_Toc421696719"/>
      <w:bookmarkStart w:id="148" w:name="_Toc468262245"/>
      <w:bookmarkStart w:id="149" w:name="_Toc492973654"/>
      <w:bookmarkStart w:id="150" w:name="_Toc529951946"/>
      <w:bookmarkStart w:id="151" w:name="_Toc91083132"/>
      <w:r w:rsidRPr="003B198F">
        <w:t>Статья 2</w:t>
      </w:r>
      <w:r w:rsidR="006A7582">
        <w:t>0</w:t>
      </w:r>
      <w:r w:rsidRPr="003B198F">
        <w:t>. Применение правил землепользования и застройки при подготовке градостроительных планов земельных участков</w:t>
      </w:r>
      <w:bookmarkEnd w:id="147"/>
      <w:bookmarkEnd w:id="148"/>
      <w:bookmarkEnd w:id="149"/>
      <w:bookmarkEnd w:id="150"/>
      <w:bookmarkEnd w:id="151"/>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Настоящие правила землепользования и застройки применяются при подготовке градостроительных планов земельных участков, расположенных на территории</w:t>
      </w:r>
      <w:r w:rsidR="006F4B58">
        <w:rPr>
          <w:rFonts w:cs="Times New Roman"/>
          <w:lang w:eastAsia="zh-CN"/>
        </w:rPr>
        <w:t xml:space="preserve"> </w:t>
      </w:r>
      <w:r w:rsidR="003A434B">
        <w:rPr>
          <w:rFonts w:cs="Times New Roman"/>
          <w:lang w:eastAsia="zh-CN"/>
        </w:rPr>
        <w:t>муниципального образования</w:t>
      </w:r>
      <w:r w:rsidRPr="003B198F">
        <w:rPr>
          <w:rFonts w:cs="Times New Roman"/>
          <w:lang w:eastAsia="zh-CN"/>
        </w:rPr>
        <w:t>, следующим образом: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минимальные отступы от границ земельного участка в целях определения мест допустимого размещения зданий, строений, сооружений в составе градостроительного плана земельного участка определяются в соответствии с градостроительным регламентом соответствующей территориальной зоны;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информация о градостроительном регламенте в составе градостроительного плана земельного участка (в случае, если на земельный участок распространяется действие градостроительного регламента) приводится в соответствии с настоящими правилами землепользования и застройки.</w:t>
      </w:r>
    </w:p>
    <w:p w:rsidR="007F5C2E" w:rsidRPr="003B198F" w:rsidRDefault="007F5C2E" w:rsidP="00570EE3">
      <w:pPr>
        <w:pStyle w:val="2"/>
      </w:pPr>
      <w:bookmarkStart w:id="152" w:name="_Toc468262246"/>
      <w:bookmarkStart w:id="153" w:name="_Toc492973655"/>
      <w:bookmarkStart w:id="154" w:name="_Toc529951947"/>
      <w:bookmarkStart w:id="155" w:name="_Toc91083133"/>
      <w:r w:rsidRPr="003B198F">
        <w:t>РАЗДЕЛ 5. ВНЕСЕНИЕ ИЗМЕНЕНИЙ В ПРАВИЛА ЗЕМЛЕПОЛЬЗОВАНИЯ И ЗАСТРОЙКИ</w:t>
      </w:r>
      <w:bookmarkEnd w:id="152"/>
      <w:bookmarkEnd w:id="153"/>
      <w:bookmarkEnd w:id="154"/>
      <w:bookmarkEnd w:id="155"/>
    </w:p>
    <w:p w:rsidR="007F5C2E" w:rsidRPr="003B198F" w:rsidRDefault="007F5C2E" w:rsidP="002A339C">
      <w:pPr>
        <w:pStyle w:val="39"/>
      </w:pPr>
      <w:bookmarkStart w:id="156" w:name="_Toc468262247"/>
      <w:bookmarkStart w:id="157" w:name="_Toc492973656"/>
      <w:bookmarkStart w:id="158" w:name="_Toc529951948"/>
      <w:bookmarkStart w:id="159" w:name="_Toc91083134"/>
      <w:r w:rsidRPr="006D0895">
        <w:t>Статья 2</w:t>
      </w:r>
      <w:r w:rsidR="006A7582">
        <w:t>1</w:t>
      </w:r>
      <w:r w:rsidRPr="006D0895">
        <w:t>. Порядок внесения изменений в Правила землепользования и застройки</w:t>
      </w:r>
      <w:bookmarkEnd w:id="156"/>
      <w:bookmarkEnd w:id="157"/>
      <w:bookmarkEnd w:id="158"/>
      <w:bookmarkEnd w:id="159"/>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администрации.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Основаниями для рассмотрения главой местной администрации вопроса о внесении изменений в правила землепользования и застройки являются:</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0" w:name="dst100519"/>
      <w:bookmarkEnd w:id="160"/>
      <w:r w:rsidRPr="003B198F">
        <w:rPr>
          <w:rFonts w:eastAsia="Arial" w:cs="Times New Roman"/>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1" w:name="dst1969"/>
      <w:bookmarkEnd w:id="161"/>
      <w:r w:rsidRPr="003B198F">
        <w:rPr>
          <w:rFonts w:eastAsia="Arial" w:cs="Times New Roman"/>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w:t>
      </w:r>
      <w:r w:rsidRPr="003B198F">
        <w:rPr>
          <w:rFonts w:eastAsia="Arial" w:cs="Times New Roman"/>
        </w:rPr>
        <w:lastRenderedPageBreak/>
        <w:t xml:space="preserve">нарушений ограничений использования объектов недвижимости, установленных на </w:t>
      </w:r>
      <w:proofErr w:type="spellStart"/>
      <w:r w:rsidRPr="003B198F">
        <w:rPr>
          <w:rFonts w:eastAsia="Arial" w:cs="Times New Roman"/>
        </w:rPr>
        <w:t>приаэродромной</w:t>
      </w:r>
      <w:proofErr w:type="spellEnd"/>
      <w:r w:rsidRPr="003B198F">
        <w:rPr>
          <w:rFonts w:eastAsia="Arial" w:cs="Times New Roman"/>
        </w:rPr>
        <w:t xml:space="preserve"> территории, которые допущены в правилах землепользования и застройки поселения, городского округа, межселенной территории;</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2" w:name="dst100520"/>
      <w:bookmarkEnd w:id="162"/>
      <w:r w:rsidRPr="003B198F">
        <w:rPr>
          <w:rFonts w:eastAsia="Arial" w:cs="Times New Roman"/>
        </w:rPr>
        <w:t>2) поступление предложений об изменении границ территориальных зон, изменении градостроительных регламентов;</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3" w:name="dst2456"/>
      <w:bookmarkEnd w:id="163"/>
      <w:r w:rsidRPr="003B198F">
        <w:rPr>
          <w:rFonts w:eastAsia="Arial" w:cs="Times New Roman"/>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CC0FB1" w:rsidRPr="003B198F" w:rsidRDefault="00CC0FB1" w:rsidP="00CC0FB1">
      <w:pPr>
        <w:widowControl w:val="0"/>
        <w:tabs>
          <w:tab w:val="num" w:pos="-851"/>
          <w:tab w:val="left" w:pos="-426"/>
        </w:tabs>
        <w:autoSpaceDE w:val="0"/>
        <w:ind w:firstLine="709"/>
        <w:contextualSpacing/>
        <w:jc w:val="both"/>
        <w:rPr>
          <w:rFonts w:eastAsia="Arial" w:cs="Times New Roman"/>
        </w:rPr>
      </w:pPr>
      <w:bookmarkStart w:id="164" w:name="dst2457"/>
      <w:bookmarkEnd w:id="164"/>
      <w:r w:rsidRPr="003B198F">
        <w:rPr>
          <w:rFonts w:eastAsia="Arial" w:cs="Times New Roman"/>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CC0FB1" w:rsidRDefault="00CC0FB1" w:rsidP="00CC0FB1">
      <w:pPr>
        <w:widowControl w:val="0"/>
        <w:tabs>
          <w:tab w:val="num" w:pos="-851"/>
          <w:tab w:val="left" w:pos="-426"/>
        </w:tabs>
        <w:autoSpaceDE w:val="0"/>
        <w:ind w:firstLine="709"/>
        <w:contextualSpacing/>
        <w:jc w:val="both"/>
        <w:rPr>
          <w:rFonts w:eastAsia="Arial" w:cs="Times New Roman"/>
        </w:rPr>
      </w:pPr>
      <w:bookmarkStart w:id="165" w:name="dst2458"/>
      <w:bookmarkEnd w:id="165"/>
      <w:r w:rsidRPr="003B198F">
        <w:rPr>
          <w:rFonts w:eastAsia="Arial" w:cs="Times New Roman"/>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D54ED8">
        <w:rPr>
          <w:rFonts w:eastAsia="Arial" w:cs="Times New Roman"/>
        </w:rPr>
        <w:t>оселения регионального значения;</w:t>
      </w:r>
    </w:p>
    <w:p w:rsidR="00D54ED8" w:rsidRPr="003B198F" w:rsidRDefault="00D54ED8" w:rsidP="00CC0FB1">
      <w:pPr>
        <w:widowControl w:val="0"/>
        <w:tabs>
          <w:tab w:val="num" w:pos="-851"/>
          <w:tab w:val="left" w:pos="-426"/>
        </w:tabs>
        <w:autoSpaceDE w:val="0"/>
        <w:ind w:firstLine="709"/>
        <w:contextualSpacing/>
        <w:jc w:val="both"/>
        <w:rPr>
          <w:rFonts w:eastAsia="Arial" w:cs="Times New Roman"/>
        </w:rPr>
      </w:pPr>
      <w:r>
        <w:rPr>
          <w:rFonts w:eastAsia="Arial" w:cs="Times New Roman"/>
        </w:rPr>
        <w:t>6) принятие решения о комплексном развитии территории.</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2. Предложения по внесению изменений в Правила землепользования и застройки направляются в комиссию по землепользованию и застройке.</w:t>
      </w:r>
    </w:p>
    <w:p w:rsidR="00412DAF" w:rsidRPr="003B198F" w:rsidRDefault="00412DAF" w:rsidP="00412DAF">
      <w:pPr>
        <w:shd w:val="clear" w:color="auto" w:fill="FFFFFF"/>
        <w:spacing w:line="309" w:lineRule="atLeast"/>
        <w:ind w:firstLine="540"/>
        <w:jc w:val="both"/>
        <w:rPr>
          <w:rFonts w:eastAsia="Arial" w:cs="Times New Roman"/>
        </w:rPr>
      </w:pPr>
      <w:r w:rsidRPr="003B198F">
        <w:rPr>
          <w:rFonts w:eastAsia="Arial" w:cs="Times New Roman"/>
        </w:rPr>
        <w:t>Предложения о внесении изменений в правила землепользования и застройки в комиссию направляются:</w:t>
      </w:r>
    </w:p>
    <w:p w:rsidR="00412DAF" w:rsidRPr="003B198F" w:rsidRDefault="00412DAF" w:rsidP="00412DAF">
      <w:pPr>
        <w:shd w:val="clear" w:color="auto" w:fill="FFFFFF"/>
        <w:spacing w:line="309" w:lineRule="atLeast"/>
        <w:ind w:firstLine="540"/>
        <w:jc w:val="both"/>
        <w:rPr>
          <w:rFonts w:eastAsia="Arial" w:cs="Times New Roman"/>
        </w:rPr>
      </w:pPr>
      <w:bookmarkStart w:id="166" w:name="dst100522"/>
      <w:bookmarkEnd w:id="166"/>
      <w:r w:rsidRPr="003B198F">
        <w:rPr>
          <w:rFonts w:eastAsia="Arial" w:cs="Times New Roman"/>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7" w:name="dst100523"/>
      <w:bookmarkEnd w:id="167"/>
      <w:r w:rsidRPr="003B198F">
        <w:rPr>
          <w:rFonts w:eastAsia="Arial" w:cs="Times New Roman"/>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8" w:name="dst100524"/>
      <w:bookmarkEnd w:id="168"/>
      <w:r w:rsidRPr="003B198F">
        <w:rPr>
          <w:rFonts w:eastAsia="Arial" w:cs="Times New Roman"/>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412DAF" w:rsidRPr="003B198F" w:rsidRDefault="00412DAF" w:rsidP="00412DAF">
      <w:pPr>
        <w:shd w:val="clear" w:color="auto" w:fill="FFFFFF"/>
        <w:spacing w:line="309" w:lineRule="atLeast"/>
        <w:ind w:firstLine="540"/>
        <w:jc w:val="both"/>
        <w:rPr>
          <w:rFonts w:eastAsia="Arial" w:cs="Times New Roman"/>
        </w:rPr>
      </w:pPr>
      <w:bookmarkStart w:id="169" w:name="dst100525"/>
      <w:bookmarkEnd w:id="169"/>
      <w:r w:rsidRPr="003B198F">
        <w:rPr>
          <w:rFonts w:eastAsia="Arial" w:cs="Times New Roman"/>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rsidR="00412DAF" w:rsidRDefault="00412DAF" w:rsidP="00412DAF">
      <w:pPr>
        <w:shd w:val="clear" w:color="auto" w:fill="FFFFFF"/>
        <w:spacing w:line="309" w:lineRule="atLeast"/>
        <w:ind w:firstLine="540"/>
        <w:jc w:val="both"/>
        <w:rPr>
          <w:rFonts w:eastAsia="Arial" w:cs="Times New Roman"/>
        </w:rPr>
      </w:pPr>
      <w:bookmarkStart w:id="170" w:name="dst100526"/>
      <w:bookmarkEnd w:id="170"/>
      <w:r w:rsidRPr="003B198F">
        <w:rPr>
          <w:rFonts w:eastAsia="Arial" w:cs="Times New Roman"/>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B96FC5">
        <w:rPr>
          <w:rFonts w:eastAsia="Arial" w:cs="Times New Roman"/>
        </w:rPr>
        <w:t>тересы граждан и их объединений;</w:t>
      </w:r>
    </w:p>
    <w:p w:rsidR="00B96FC5" w:rsidRPr="00B96FC5" w:rsidRDefault="00B96FC5" w:rsidP="00B96FC5">
      <w:pPr>
        <w:shd w:val="clear" w:color="auto" w:fill="FFFFFF"/>
        <w:spacing w:line="309" w:lineRule="atLeast"/>
        <w:ind w:firstLine="540"/>
        <w:jc w:val="both"/>
        <w:rPr>
          <w:rFonts w:eastAsia="Arial" w:cs="Times New Roman"/>
        </w:rPr>
      </w:pPr>
      <w:r w:rsidRPr="00B96FC5">
        <w:rPr>
          <w:rFonts w:eastAsia="Arial" w:cs="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rsidR="00B96FC5" w:rsidRPr="003B198F" w:rsidRDefault="00B96FC5" w:rsidP="00B96FC5">
      <w:pPr>
        <w:shd w:val="clear" w:color="auto" w:fill="FFFFFF"/>
        <w:spacing w:line="309" w:lineRule="atLeast"/>
        <w:ind w:firstLine="540"/>
        <w:jc w:val="both"/>
        <w:rPr>
          <w:rFonts w:eastAsia="Arial" w:cs="Times New Roman"/>
        </w:rPr>
      </w:pPr>
      <w:proofErr w:type="gramStart"/>
      <w:r w:rsidRPr="00B96FC5">
        <w:rPr>
          <w:rFonts w:eastAsia="Arial" w:cs="Times New Roman"/>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w:t>
      </w:r>
      <w:r w:rsidRPr="00B96FC5">
        <w:rPr>
          <w:rFonts w:eastAsia="Arial" w:cs="Times New Roman"/>
        </w:rPr>
        <w:lastRenderedPageBreak/>
        <w:t>Российской Федерации), либо лицом, с которым заключен договор о комплексном развитии территории в целях реализации решения о комплексном развитии</w:t>
      </w:r>
      <w:proofErr w:type="gramEnd"/>
      <w:r w:rsidRPr="00B96FC5">
        <w:rPr>
          <w:rFonts w:eastAsia="Arial" w:cs="Times New Roman"/>
        </w:rPr>
        <w:t xml:space="preserve"> территории.</w:t>
      </w:r>
    </w:p>
    <w:p w:rsidR="00412DAF" w:rsidRPr="003B198F" w:rsidRDefault="00412DAF" w:rsidP="00412DAF">
      <w:pPr>
        <w:shd w:val="clear" w:color="auto" w:fill="FFFFFF"/>
        <w:spacing w:line="309" w:lineRule="atLeast"/>
        <w:ind w:firstLine="540"/>
        <w:jc w:val="both"/>
        <w:rPr>
          <w:rFonts w:eastAsia="Arial" w:cs="Times New Roman"/>
        </w:rPr>
      </w:pPr>
      <w:bookmarkStart w:id="171" w:name="dst1346"/>
      <w:bookmarkEnd w:id="171"/>
      <w:r w:rsidRPr="003B198F">
        <w:rPr>
          <w:rFonts w:eastAsia="Arial" w:cs="Times New Roman"/>
        </w:rPr>
        <w:t>2.1. В случае</w:t>
      </w:r>
      <w:proofErr w:type="gramStart"/>
      <w:r w:rsidRPr="003B198F">
        <w:rPr>
          <w:rFonts w:eastAsia="Arial" w:cs="Times New Roman"/>
        </w:rPr>
        <w:t>,</w:t>
      </w:r>
      <w:proofErr w:type="gramEnd"/>
      <w:r w:rsidRPr="003B198F">
        <w:rPr>
          <w:rFonts w:eastAsia="Arial" w:cs="Times New Roman"/>
        </w:rPr>
        <w:t xml:space="preserve"> если правилами землепользования и застройки не обеспечена в соответствии с </w:t>
      </w:r>
      <w:hyperlink r:id="rId54" w:anchor="dst1345" w:history="1">
        <w:r w:rsidRPr="003B198F">
          <w:rPr>
            <w:rFonts w:eastAsia="Arial" w:cs="Times New Roman"/>
          </w:rPr>
          <w:t>частью 3.1 статьи 31</w:t>
        </w:r>
      </w:hyperlink>
      <w:r w:rsidRPr="003B198F">
        <w:rPr>
          <w:rFonts w:eastAsia="Arial" w:cs="Times New Roman"/>
        </w:rPr>
        <w:t>  Градостроительного кодекса Российской Федерации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412DAF" w:rsidRPr="003B198F" w:rsidRDefault="00412DAF" w:rsidP="00412DAF">
      <w:pPr>
        <w:shd w:val="clear" w:color="auto" w:fill="FFFFFF"/>
        <w:spacing w:line="309" w:lineRule="atLeast"/>
        <w:ind w:firstLine="540"/>
        <w:jc w:val="both"/>
        <w:rPr>
          <w:rFonts w:eastAsia="Arial" w:cs="Times New Roman"/>
        </w:rPr>
      </w:pPr>
      <w:bookmarkStart w:id="172" w:name="dst1347"/>
      <w:bookmarkEnd w:id="172"/>
      <w:r w:rsidRPr="003B198F">
        <w:rPr>
          <w:rFonts w:eastAsia="Arial" w:cs="Times New Roman"/>
        </w:rPr>
        <w:t>2.2. В случае, предусмотренном </w:t>
      </w:r>
      <w:hyperlink r:id="rId55" w:anchor="dst1346" w:history="1">
        <w:r w:rsidRPr="003B198F">
          <w:rPr>
            <w:rFonts w:eastAsia="Arial" w:cs="Times New Roman"/>
          </w:rPr>
          <w:t>частью 2.1</w:t>
        </w:r>
      </w:hyperlink>
      <w:r w:rsidRPr="003B198F">
        <w:rPr>
          <w:rFonts w:eastAsia="Arial" w:cs="Times New Roman"/>
        </w:rPr>
        <w:t>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56" w:anchor="dst1346" w:history="1">
        <w:r w:rsidRPr="003B198F">
          <w:rPr>
            <w:rFonts w:eastAsia="Arial" w:cs="Times New Roman"/>
          </w:rPr>
          <w:t>части 2.1</w:t>
        </w:r>
      </w:hyperlink>
      <w:r w:rsidRPr="003B198F">
        <w:rPr>
          <w:rFonts w:eastAsia="Arial" w:cs="Times New Roman"/>
        </w:rPr>
        <w:t> настоящей статьи требования.</w:t>
      </w:r>
    </w:p>
    <w:p w:rsidR="00B96FC5" w:rsidRDefault="00412DAF" w:rsidP="00412DAF">
      <w:pPr>
        <w:shd w:val="clear" w:color="auto" w:fill="FFFFFF"/>
        <w:spacing w:line="309" w:lineRule="atLeast"/>
        <w:ind w:firstLine="540"/>
        <w:jc w:val="both"/>
        <w:rPr>
          <w:rFonts w:eastAsia="Arial" w:cs="Times New Roman"/>
        </w:rPr>
      </w:pPr>
      <w:bookmarkStart w:id="173" w:name="dst2459"/>
      <w:bookmarkEnd w:id="173"/>
      <w:r w:rsidRPr="003B198F">
        <w:rPr>
          <w:rFonts w:eastAsia="Arial" w:cs="Times New Roman"/>
        </w:rPr>
        <w:t xml:space="preserve">2.3. </w:t>
      </w:r>
      <w:proofErr w:type="gramStart"/>
      <w:r w:rsidR="00B96FC5" w:rsidRPr="00B96FC5">
        <w:rPr>
          <w:rFonts w:eastAsia="Arial" w:cs="Times New Roman"/>
        </w:rPr>
        <w:t xml:space="preserve">В целях внесения изменений в правила землепользования и застройки в случаях, предусмотренных пунктами 3 - 6 части 2 и частью </w:t>
      </w:r>
      <w:r w:rsidR="00B96FC5">
        <w:rPr>
          <w:rFonts w:eastAsia="Arial" w:cs="Times New Roman"/>
        </w:rPr>
        <w:t>2</w:t>
      </w:r>
      <w:r w:rsidR="00B96FC5" w:rsidRPr="00B96FC5">
        <w:rPr>
          <w:rFonts w:eastAsia="Arial" w:cs="Times New Roman"/>
        </w:rPr>
        <w:t>.1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w:t>
      </w:r>
      <w:proofErr w:type="gramEnd"/>
      <w:r w:rsidR="00B96FC5" w:rsidRPr="00B96FC5">
        <w:rPr>
          <w:rFonts w:eastAsia="Arial" w:cs="Times New Roman"/>
        </w:rPr>
        <w:t xml:space="preserve"> </w:t>
      </w:r>
      <w:proofErr w:type="gramStart"/>
      <w:r w:rsidR="00B96FC5" w:rsidRPr="00B96FC5">
        <w:rPr>
          <w:rFonts w:eastAsia="Arial" w:cs="Times New Roman"/>
        </w:rPr>
        <w:t>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настоящей статьи заключения комиссии не требуются.</w:t>
      </w:r>
      <w:proofErr w:type="gramEnd"/>
    </w:p>
    <w:p w:rsidR="00B96FC5" w:rsidRPr="003B198F" w:rsidRDefault="00B96FC5" w:rsidP="00412DAF">
      <w:pPr>
        <w:shd w:val="clear" w:color="auto" w:fill="FFFFFF"/>
        <w:spacing w:line="309" w:lineRule="atLeast"/>
        <w:ind w:firstLine="540"/>
        <w:jc w:val="both"/>
        <w:rPr>
          <w:rFonts w:eastAsia="Arial" w:cs="Times New Roman"/>
        </w:rPr>
      </w:pPr>
      <w:r>
        <w:rPr>
          <w:rFonts w:eastAsia="Arial" w:cs="Times New Roman"/>
        </w:rPr>
        <w:t>2.4</w:t>
      </w:r>
      <w:r w:rsidRPr="00B96FC5">
        <w:rPr>
          <w:rFonts w:eastAsia="Arial" w:cs="Times New Roman"/>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w:t>
      </w:r>
      <w:proofErr w:type="gramStart"/>
      <w:r w:rsidRPr="00B96FC5">
        <w:rPr>
          <w:rFonts w:eastAsia="Arial" w:cs="Times New Roman"/>
        </w:rPr>
        <w:t>позднее</w:t>
      </w:r>
      <w:proofErr w:type="gramEnd"/>
      <w:r w:rsidRPr="00B96FC5">
        <w:rPr>
          <w:rFonts w:eastAsia="Arial" w:cs="Times New Roman"/>
        </w:rPr>
        <w:t xml:space="preserve"> чем девяносто дней со дня утверждения проекта планировки территории в целях ее комплексного развития.</w:t>
      </w:r>
    </w:p>
    <w:p w:rsidR="007F5C2E" w:rsidRPr="003B198F" w:rsidRDefault="007F5C2E" w:rsidP="00506E09">
      <w:pPr>
        <w:widowControl w:val="0"/>
        <w:tabs>
          <w:tab w:val="num" w:pos="-851"/>
          <w:tab w:val="left" w:pos="-426"/>
        </w:tabs>
        <w:autoSpaceDE w:val="0"/>
        <w:ind w:firstLine="709"/>
        <w:contextualSpacing/>
        <w:jc w:val="both"/>
        <w:rPr>
          <w:rFonts w:eastAsia="Arial" w:cs="Times New Roman"/>
        </w:rPr>
      </w:pPr>
      <w:r w:rsidRPr="003B198F">
        <w:rPr>
          <w:rFonts w:eastAsia="Arial" w:cs="Times New Roman"/>
        </w:rPr>
        <w:t xml:space="preserve">3. </w:t>
      </w:r>
      <w:proofErr w:type="gramStart"/>
      <w:r w:rsidR="006D0895" w:rsidRPr="006D0895">
        <w:rPr>
          <w:rFonts w:eastAsia="Arial" w:cs="Times New Roman"/>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w:t>
      </w:r>
      <w:r w:rsidR="006D0895">
        <w:rPr>
          <w:rFonts w:eastAsia="Arial" w:cs="Times New Roman"/>
        </w:rPr>
        <w:t>ение главе местной администрации.</w:t>
      </w:r>
      <w:proofErr w:type="gramEnd"/>
    </w:p>
    <w:p w:rsidR="00412DAF" w:rsidRPr="003B198F" w:rsidRDefault="00412DAF" w:rsidP="00412DAF">
      <w:pPr>
        <w:shd w:val="clear" w:color="auto" w:fill="FFFFFF"/>
        <w:spacing w:line="309" w:lineRule="atLeast"/>
        <w:ind w:firstLine="540"/>
        <w:jc w:val="both"/>
        <w:rPr>
          <w:rFonts w:eastAsia="Arial" w:cs="Times New Roman"/>
        </w:rPr>
      </w:pPr>
      <w:bookmarkStart w:id="174" w:name="_Toc421696728"/>
      <w:bookmarkStart w:id="175" w:name="_Toc468262248"/>
      <w:bookmarkStart w:id="176" w:name="_Toc492973657"/>
      <w:r w:rsidRPr="003B198F">
        <w:rPr>
          <w:rFonts w:eastAsia="Arial" w:cs="Times New Roman"/>
        </w:rPr>
        <w:t xml:space="preserve">4. </w:t>
      </w:r>
      <w:r w:rsidR="006D0895" w:rsidRPr="006D0895">
        <w:rPr>
          <w:rFonts w:eastAsia="Arial" w:cs="Times New Roman"/>
        </w:rPr>
        <w:t>Глава местной администрации с учетом рекомендаций, содержащихся в заключени</w:t>
      </w:r>
      <w:proofErr w:type="gramStart"/>
      <w:r w:rsidR="006D0895" w:rsidRPr="006D0895">
        <w:rPr>
          <w:rFonts w:eastAsia="Arial" w:cs="Times New Roman"/>
        </w:rPr>
        <w:t>и</w:t>
      </w:r>
      <w:proofErr w:type="gramEnd"/>
      <w:r w:rsidR="006D0895" w:rsidRPr="006D0895">
        <w:rPr>
          <w:rFonts w:eastAsia="Arial" w:cs="Times New Roman"/>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3B198F">
        <w:rPr>
          <w:rFonts w:eastAsia="Arial" w:cs="Times New Roman"/>
        </w:rPr>
        <w:t>.</w:t>
      </w:r>
    </w:p>
    <w:p w:rsidR="00412DAF" w:rsidRPr="003B198F" w:rsidRDefault="00412DAF" w:rsidP="00412DAF">
      <w:pPr>
        <w:shd w:val="clear" w:color="auto" w:fill="FFFFFF"/>
        <w:spacing w:line="309" w:lineRule="atLeast"/>
        <w:ind w:firstLine="540"/>
        <w:jc w:val="both"/>
        <w:rPr>
          <w:rFonts w:eastAsia="Arial" w:cs="Times New Roman"/>
        </w:rPr>
      </w:pPr>
      <w:bookmarkStart w:id="177" w:name="dst1971"/>
      <w:bookmarkEnd w:id="177"/>
      <w:r w:rsidRPr="003B198F">
        <w:rPr>
          <w:rFonts w:eastAsia="Arial" w:cs="Times New Roman"/>
        </w:rPr>
        <w:t>5.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57" w:anchor="dst1969" w:history="1">
        <w:r w:rsidRPr="003B198F">
          <w:rPr>
            <w:rFonts w:eastAsia="Arial" w:cs="Times New Roman"/>
          </w:rPr>
          <w:t>пункте 1.1 части 1</w:t>
        </w:r>
      </w:hyperlink>
      <w:r w:rsidRPr="003B198F">
        <w:rPr>
          <w:rFonts w:eastAsia="Arial" w:cs="Times New Roman"/>
        </w:rPr>
        <w:t xml:space="preserve"> настоящей статьи, </w:t>
      </w:r>
      <w:proofErr w:type="gramStart"/>
      <w:r w:rsidRPr="003B198F">
        <w:rPr>
          <w:rFonts w:eastAsia="Arial" w:cs="Times New Roman"/>
        </w:rPr>
        <w:t>обязан</w:t>
      </w:r>
      <w:proofErr w:type="gramEnd"/>
      <w:r w:rsidRPr="003B198F">
        <w:rPr>
          <w:rFonts w:eastAsia="Arial" w:cs="Times New Roman"/>
        </w:rPr>
        <w:t xml:space="preserve"> принять решение о внесении изменений в правила землепользования и застройки. Предписание, указанное в </w:t>
      </w:r>
      <w:hyperlink r:id="rId58" w:anchor="dst1969" w:history="1">
        <w:r w:rsidRPr="003B198F">
          <w:rPr>
            <w:rFonts w:eastAsia="Arial" w:cs="Times New Roman"/>
          </w:rPr>
          <w:t>пункте 1.1 части 1</w:t>
        </w:r>
      </w:hyperlink>
      <w:r w:rsidRPr="003B198F">
        <w:rPr>
          <w:rFonts w:eastAsia="Arial" w:cs="Times New Roman"/>
        </w:rPr>
        <w:t> настоящей статьи, может быть обжаловано главой местной администрации в суд.</w:t>
      </w:r>
    </w:p>
    <w:p w:rsidR="007F5C2E" w:rsidRPr="003B198F" w:rsidRDefault="007F5C2E" w:rsidP="00412DAF">
      <w:pPr>
        <w:pStyle w:val="2"/>
      </w:pPr>
      <w:bookmarkStart w:id="178" w:name="dst2460"/>
      <w:bookmarkStart w:id="179" w:name="dst2463"/>
      <w:bookmarkStart w:id="180" w:name="_Toc529951949"/>
      <w:bookmarkStart w:id="181" w:name="_Toc91083135"/>
      <w:bookmarkEnd w:id="178"/>
      <w:bookmarkEnd w:id="179"/>
      <w:r w:rsidRPr="003B198F">
        <w:lastRenderedPageBreak/>
        <w:t>РАЗДЕЛ 6. ПОЛОЖЕНИЯ О РЕГУЛИРОВАНИИ ИНЫХ ВОПРОСОВ ЗЕМЛЕПОЛЬЗОВАНИЯ И ЗАСТРОЙКИ</w:t>
      </w:r>
      <w:bookmarkEnd w:id="174"/>
      <w:bookmarkEnd w:id="175"/>
      <w:bookmarkEnd w:id="176"/>
      <w:bookmarkEnd w:id="180"/>
      <w:bookmarkEnd w:id="181"/>
    </w:p>
    <w:p w:rsidR="007F5C2E" w:rsidRPr="003B198F" w:rsidRDefault="007F5C2E" w:rsidP="002A339C">
      <w:pPr>
        <w:pStyle w:val="39"/>
      </w:pPr>
      <w:bookmarkStart w:id="182" w:name="_Toc468262249"/>
      <w:bookmarkStart w:id="183" w:name="_Toc492973658"/>
      <w:bookmarkStart w:id="184" w:name="_Toc529951950"/>
      <w:bookmarkStart w:id="185" w:name="_Toc91083136"/>
      <w:r w:rsidRPr="003B198F">
        <w:t>Статья 2</w:t>
      </w:r>
      <w:r w:rsidR="006A7582">
        <w:t>2</w:t>
      </w:r>
      <w:r w:rsidRPr="003B198F">
        <w:t>. Особенности применения видов разрешенного использования земельных участков и объектов капитального строительства</w:t>
      </w:r>
      <w:bookmarkEnd w:id="182"/>
      <w:bookmarkEnd w:id="183"/>
      <w:bookmarkEnd w:id="184"/>
      <w:bookmarkEnd w:id="185"/>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Наименования, описания и коды видов разрешенного использования земельных участков и объектов капитального строительства, установленных в градостроительных регламентах, применяются в соответствии с Классификатором видов разрешенного использования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На земельных участках может размещаться несколько зданий, строений, сооружений, если при этом не нарушаются предельные размеры земельных участков и предельные параметры разрешенного строительства, реконструкции объектов капитального строительства, технические регламенты и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Содержание видов разрешенного использования, допускает (без отдельного указания в градостроительном регламенте)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r w:rsidRPr="003B198F">
        <w:rPr>
          <w:rFonts w:ascii="Arial" w:hAnsi="Arial" w:cs="Arial"/>
          <w:b/>
          <w:bCs/>
          <w:sz w:val="12"/>
          <w:szCs w:val="12"/>
          <w:shd w:val="clear" w:color="auto" w:fill="FFFFFF"/>
          <w:lang w:eastAsia="zh-CN"/>
        </w:rPr>
        <w:t>.</w:t>
      </w:r>
    </w:p>
    <w:p w:rsidR="007F5C2E" w:rsidRPr="003B198F" w:rsidRDefault="007F5C2E" w:rsidP="002A339C">
      <w:pPr>
        <w:pStyle w:val="39"/>
      </w:pPr>
      <w:bookmarkStart w:id="186" w:name="_Toc468262250"/>
      <w:bookmarkStart w:id="187" w:name="_Toc492973659"/>
      <w:bookmarkStart w:id="188" w:name="_Toc529951951"/>
      <w:bookmarkStart w:id="189" w:name="_Toc91083137"/>
      <w:r w:rsidRPr="003B198F">
        <w:t>Статья 2</w:t>
      </w:r>
      <w:r w:rsidR="006A7582">
        <w:t>3</w:t>
      </w:r>
      <w:r w:rsidRPr="003B198F">
        <w:t>. Особенности применения предельных параметров разрешенного строительства, реконструкции объектов капитального строительства</w:t>
      </w:r>
      <w:bookmarkEnd w:id="186"/>
      <w:bookmarkEnd w:id="187"/>
      <w:bookmarkEnd w:id="188"/>
      <w:bookmarkEnd w:id="189"/>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Размеры образуемых и изменяемых земельных участков должны соответствовать требованиям градостроительных регламентов о максимальной и минимальной площади земельных участков.</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Минимальные отступы от красных линий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определяются только в том случае, если красные линии установлены в проекте планировки территории.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В случае</w:t>
      </w:r>
      <w:proofErr w:type="gramStart"/>
      <w:r w:rsidRPr="003B198F">
        <w:rPr>
          <w:rFonts w:cs="Times New Roman"/>
          <w:lang w:eastAsia="zh-CN"/>
        </w:rPr>
        <w:t>,</w:t>
      </w:r>
      <w:proofErr w:type="gramEnd"/>
      <w:r w:rsidRPr="003B198F">
        <w:rPr>
          <w:rFonts w:cs="Times New Roman"/>
          <w:lang w:eastAsia="zh-CN"/>
        </w:rPr>
        <w:t xml:space="preserve"> если границы земельных участков совпадают с красными линиями, минимальные отступы от границ таких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равны минимальным отступам от красных линий.</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4. Предельная (максимальная) высота объектов капитального строительства определяется в метрах по вертикали от максимальной планировочной отметки земли по периметру </w:t>
      </w:r>
      <w:proofErr w:type="spellStart"/>
      <w:r w:rsidRPr="003B198F">
        <w:rPr>
          <w:rFonts w:cs="Times New Roman"/>
          <w:lang w:eastAsia="zh-CN"/>
        </w:rPr>
        <w:t>отмостки</w:t>
      </w:r>
      <w:proofErr w:type="spellEnd"/>
      <w:r w:rsidRPr="003B198F">
        <w:rPr>
          <w:rFonts w:cs="Times New Roman"/>
          <w:lang w:eastAsia="zh-CN"/>
        </w:rPr>
        <w:t xml:space="preserve"> объекта капитального строительства до наивысшей точки конька или плоской кровли объекта капитального строительства.</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Требования градостроительных регламентов в части предельной (максимальной) высоты объектов капитального строительства не распространяются </w:t>
      </w:r>
      <w:proofErr w:type="gramStart"/>
      <w:r w:rsidRPr="003B198F">
        <w:rPr>
          <w:rFonts w:cs="Times New Roman"/>
          <w:lang w:eastAsia="zh-CN"/>
        </w:rPr>
        <w:t>на</w:t>
      </w:r>
      <w:proofErr w:type="gramEnd"/>
      <w:r w:rsidRPr="003B198F">
        <w:rPr>
          <w:rFonts w:cs="Times New Roman"/>
          <w:lang w:eastAsia="zh-CN"/>
        </w:rPr>
        <w:t>:</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1) антенны;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2) вентиляционные и дымовые трубы;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3) шпили;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4) аттики;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5) балюстрады (ограждения);</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6) выходы на кровлю максимальной площадью 16 м</w:t>
      </w:r>
      <w:proofErr w:type="gramStart"/>
      <w:r w:rsidRPr="003B198F">
        <w:rPr>
          <w:rFonts w:cs="Times New Roman"/>
          <w:vertAlign w:val="superscript"/>
          <w:lang w:eastAsia="zh-CN"/>
        </w:rPr>
        <w:t>2</w:t>
      </w:r>
      <w:proofErr w:type="gramEnd"/>
      <w:r w:rsidRPr="003B198F">
        <w:rPr>
          <w:rFonts w:cs="Times New Roman"/>
          <w:lang w:eastAsia="zh-CN"/>
        </w:rPr>
        <w:t xml:space="preserve"> и высотой 2,5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7) остекленные световые фонари, максимальной высотой 2,5 м, суммарная площадь которых не превышает 25 % площади кровли;</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8) машинные помещения лифтов высотой до 5 м.</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 xml:space="preserve">5. Максимальный процент застройки в границах земельного участка определяется как отношение суммарной площади земельного участка, которая может быть застроена, ко всей </w:t>
      </w:r>
      <w:r w:rsidRPr="003B198F">
        <w:rPr>
          <w:rFonts w:cs="Times New Roman"/>
          <w:lang w:eastAsia="zh-CN"/>
        </w:rPr>
        <w:lastRenderedPageBreak/>
        <w:t>площади земельного участка. При этом площадь земельного участка, которая может быть застроена, определяется как сумма площадей горизонтальных сечений по внешним обводам объектов капитального строительства на уровне цоколей, включая выступающие части, в том числе крыльца и террасы.</w:t>
      </w:r>
    </w:p>
    <w:p w:rsidR="007F5C2E" w:rsidRPr="003B198F" w:rsidRDefault="007F5C2E" w:rsidP="00506E09">
      <w:pPr>
        <w:suppressAutoHyphens w:val="0"/>
        <w:ind w:firstLine="709"/>
        <w:contextualSpacing/>
        <w:jc w:val="both"/>
        <w:rPr>
          <w:rFonts w:cs="Times New Roman"/>
          <w:lang w:eastAsia="zh-CN"/>
        </w:rPr>
      </w:pPr>
      <w:r w:rsidRPr="003B198F">
        <w:rPr>
          <w:rFonts w:cs="Times New Roman"/>
          <w:lang w:eastAsia="zh-CN"/>
        </w:rPr>
        <w:t>В площадь земельного участка, которая может быть застроена, включается площадь под зданием, расположенным на столбах, а также проезды под таким зданием.</w:t>
      </w:r>
    </w:p>
    <w:p w:rsidR="007F5C2E" w:rsidRPr="003B198F" w:rsidRDefault="007F5C2E" w:rsidP="00506E09">
      <w:pPr>
        <w:suppressAutoHyphens w:val="0"/>
        <w:ind w:firstLine="709"/>
        <w:contextualSpacing/>
        <w:jc w:val="both"/>
        <w:rPr>
          <w:rFonts w:cs="Times New Roman"/>
          <w:lang w:eastAsia="zh-CN"/>
        </w:rPr>
      </w:pPr>
      <w:proofErr w:type="gramStart"/>
      <w:r w:rsidRPr="003B198F">
        <w:rPr>
          <w:rFonts w:cs="Times New Roman"/>
          <w:lang w:eastAsia="zh-CN"/>
        </w:rPr>
        <w:t>В случае размещения парковки в подземных, цокольном и (или) первых двух надземных этажах здания, площадь земельного участка, которая может быть застроена, определяется как площадь горизонтального сечения по внешнему обводу данного здания (включая выступающие части) на уровне верха перекрытия парковки.</w:t>
      </w:r>
      <w:proofErr w:type="gramEnd"/>
    </w:p>
    <w:p w:rsidR="007F5C2E" w:rsidRPr="003B198F" w:rsidRDefault="007F5C2E" w:rsidP="002A339C">
      <w:pPr>
        <w:pStyle w:val="39"/>
      </w:pPr>
      <w:bookmarkStart w:id="190" w:name="_Toc107645141"/>
      <w:bookmarkStart w:id="191" w:name="_Toc157238798"/>
      <w:bookmarkStart w:id="192" w:name="_Toc244677458"/>
      <w:bookmarkStart w:id="193" w:name="_Toc246411606"/>
      <w:bookmarkStart w:id="194" w:name="_Toc374432559"/>
      <w:bookmarkStart w:id="195" w:name="_Toc492973665"/>
      <w:bookmarkStart w:id="196" w:name="_Toc529951955"/>
      <w:bookmarkStart w:id="197" w:name="_Toc91083138"/>
      <w:bookmarkStart w:id="198" w:name="_Toc107645126"/>
      <w:r w:rsidRPr="003B198F">
        <w:t>Статья 2</w:t>
      </w:r>
      <w:r w:rsidR="006A7582">
        <w:t>4</w:t>
      </w:r>
      <w:r w:rsidRPr="003B198F">
        <w:t xml:space="preserve">. </w:t>
      </w:r>
      <w:bookmarkEnd w:id="190"/>
      <w:bookmarkEnd w:id="191"/>
      <w:bookmarkEnd w:id="192"/>
      <w:bookmarkEnd w:id="193"/>
      <w:r w:rsidRPr="003B198F">
        <w:t>Ограждения</w:t>
      </w:r>
      <w:bookmarkEnd w:id="194"/>
      <w:bookmarkEnd w:id="195"/>
      <w:bookmarkEnd w:id="196"/>
      <w:bookmarkEnd w:id="197"/>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1. Архитектурно-</w:t>
      </w:r>
      <w:proofErr w:type="gramStart"/>
      <w:r w:rsidRPr="003B198F">
        <w:rPr>
          <w:rFonts w:cs="Times New Roman"/>
        </w:rPr>
        <w:t>художественное решение</w:t>
      </w:r>
      <w:proofErr w:type="gramEnd"/>
      <w:r w:rsidRPr="003B198F">
        <w:rPr>
          <w:rFonts w:cs="Times New Roman"/>
        </w:rPr>
        <w:t xml:space="preserve"> ограждений должно соответствовать масштабу и характеру архитектурного окружения.</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 Требования к ограждению земельных участков.</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2.1. Ограждение участков коллективных садоводств:</w:t>
      </w:r>
    </w:p>
    <w:p w:rsidR="001C47B2"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BF7925">
        <w:rPr>
          <w:rFonts w:cs="Times New Roman"/>
        </w:rPr>
        <w:t xml:space="preserve"> </w:t>
      </w:r>
      <w:r w:rsidR="007F5C2E" w:rsidRPr="003B198F">
        <w:rPr>
          <w:rFonts w:cs="Times New Roman"/>
        </w:rPr>
        <w:t>лицевые ограждения проволочные, сетчатые, решетчатые высотой не более 1,8 м;</w:t>
      </w:r>
    </w:p>
    <w:p w:rsidR="007F5C2E" w:rsidRPr="003B198F" w:rsidRDefault="001C47B2" w:rsidP="00506E09">
      <w:pPr>
        <w:widowControl w:val="0"/>
        <w:autoSpaceDE w:val="0"/>
        <w:autoSpaceDN w:val="0"/>
        <w:adjustRightInd w:val="0"/>
        <w:ind w:firstLine="709"/>
        <w:contextualSpacing/>
        <w:jc w:val="both"/>
        <w:rPr>
          <w:rFonts w:cs="Times New Roman"/>
        </w:rPr>
      </w:pPr>
      <w:r w:rsidRPr="003B198F">
        <w:rPr>
          <w:rFonts w:cs="Times New Roman"/>
        </w:rPr>
        <w:t>-</w:t>
      </w:r>
      <w:r w:rsidR="00BF7925">
        <w:rPr>
          <w:rFonts w:cs="Times New Roman"/>
        </w:rPr>
        <w:t> </w:t>
      </w:r>
      <w:r w:rsidR="007F5C2E" w:rsidRPr="003B198F">
        <w:rPr>
          <w:rFonts w:cs="Times New Roman"/>
        </w:rPr>
        <w:t xml:space="preserve">межевые ограждения проволочные, сетчатые, решетчатые с высотой </w:t>
      </w:r>
      <w:r w:rsidR="007F5C2E" w:rsidRPr="003B198F">
        <w:rPr>
          <w:rFonts w:cs="Times New Roman"/>
        </w:rPr>
        <w:br/>
        <w:t>по соглашению сторон, но не более 1,8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2.2. Ограждение приусадебных земельных участков и земельных участков, предоставленных для индивидуального жилищного строительства:</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Максимально допустимая высота ограждений принимается не более 2,0 м. На границе </w:t>
      </w:r>
      <w:r w:rsidRPr="003B198F">
        <w:rPr>
          <w:rFonts w:cs="Times New Roman"/>
        </w:rPr>
        <w:br/>
        <w:t xml:space="preserve">с соседним земельным участком допускается устанавливать ограждения сетчатые </w:t>
      </w:r>
      <w:r w:rsidRPr="003B198F">
        <w:rPr>
          <w:rFonts w:cs="Times New Roman"/>
        </w:rPr>
        <w:br/>
        <w:t>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согласия смежных землепользователей.</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Перед фасадами многоквартирных жилых домов разрешается устройство палисадов </w:t>
      </w:r>
      <w:r w:rsidRPr="003B198F">
        <w:rPr>
          <w:rFonts w:cs="Times New Roman"/>
        </w:rPr>
        <w:br/>
        <w:t>для улучшения эстетического восприятия. Размер палисадников: глубина не более 3 метров, длина не более длины фасада дома. Ограждение палисада выполняется прозрачным (решетчатым) материалом, высотой не более 90 см.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2.3. Ограждение земельных участков многоквартирных жилых домов секционного типа допускается только в соответствии с планировочной организацией земельного участка </w:t>
      </w:r>
      <w:r w:rsidRPr="003B198F">
        <w:rPr>
          <w:rFonts w:cs="Times New Roman"/>
        </w:rPr>
        <w:br/>
        <w:t xml:space="preserve">в составе проекта. При этом не должно создаваться препятствий для подъезда пожарных автомобилей, машин скорой помощи с организацией при необходимости разворотных площадок с нормативными размерами. </w:t>
      </w:r>
      <w:proofErr w:type="gramStart"/>
      <w:r w:rsidRPr="003B198F">
        <w:rPr>
          <w:rFonts w:cs="Times New Roman"/>
        </w:rPr>
        <w:t xml:space="preserve">Не допускается ограждение отдельных земельных участков многоквартирных жилых домов секционного типа, если при этом нарушаются сложившиеся пешеходные связи, создаются препятствия для подъезда к жилым </w:t>
      </w:r>
      <w:r w:rsidRPr="003B198F">
        <w:rPr>
          <w:rFonts w:cs="Times New Roman"/>
        </w:rPr>
        <w:br/>
        <w:t xml:space="preserve">и общественным зданиям (при невозможности организации подъезда к этим объектам </w:t>
      </w:r>
      <w:r w:rsidRPr="003B198F">
        <w:rPr>
          <w:rFonts w:cs="Times New Roman"/>
        </w:rPr>
        <w:br/>
        <w:t xml:space="preserve">с территорий общего пользования), детским, хозяйственным площадкам, площадкам </w:t>
      </w:r>
      <w:r w:rsidRPr="003B198F">
        <w:rPr>
          <w:rFonts w:cs="Times New Roman"/>
        </w:rPr>
        <w:br/>
        <w:t>для сбора ТБО, если данные площадки предусмотрены на группу жилых домов.</w:t>
      </w:r>
      <w:proofErr w:type="gramEnd"/>
      <w:r w:rsidRPr="003B198F">
        <w:rPr>
          <w:rFonts w:cs="Times New Roman"/>
        </w:rPr>
        <w:t xml:space="preserve"> </w:t>
      </w:r>
      <w:r w:rsidRPr="003B198F">
        <w:rPr>
          <w:rFonts w:cs="Times New Roman"/>
        </w:rPr>
        <w:br/>
        <w:t>Высота ограждения не более 1,8 м с глухим ограждением.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2.4. На территории общественно-деловых зон допускается устройство лицевых </w:t>
      </w:r>
      <w:r w:rsidRPr="003B198F">
        <w:rPr>
          <w:rFonts w:cs="Times New Roman"/>
        </w:rPr>
        <w:br/>
        <w:t>и межевых декоративных решетчатых ограждений высотой до 0,8 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2.5. Для зданий - памятников истории и культуры допускается только реставрация сохранившихся исторических ограждений или воссоздание утраченных ограждений </w:t>
      </w:r>
      <w:r w:rsidRPr="003B198F">
        <w:rPr>
          <w:rFonts w:cs="Times New Roman"/>
        </w:rPr>
        <w:br/>
        <w:t>по сохранившимся фрагментам или историческим аналогам.</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2.6. При проектировании ограждений следует соблюдать требования строительных норм СН 441-72* "Указания по проектированию ограждений площадок и участков предприятий, зданий и сооружений", а также требования, изложенные в </w:t>
      </w:r>
      <w:hyperlink r:id="rId59" w:history="1">
        <w:r w:rsidRPr="003B198F">
          <w:rPr>
            <w:rFonts w:cs="Times New Roman"/>
          </w:rPr>
          <w:t>пункте 2</w:t>
        </w:r>
      </w:hyperlink>
      <w:r w:rsidRPr="003B198F">
        <w:rPr>
          <w:rFonts w:cs="Times New Roman"/>
        </w:rPr>
        <w:t xml:space="preserve"> настоящего подраздела Правил.</w:t>
      </w:r>
    </w:p>
    <w:p w:rsidR="007F5C2E" w:rsidRPr="003B198F" w:rsidRDefault="007F5C2E" w:rsidP="00506E09">
      <w:pPr>
        <w:widowControl w:val="0"/>
        <w:autoSpaceDE w:val="0"/>
        <w:autoSpaceDN w:val="0"/>
        <w:adjustRightInd w:val="0"/>
        <w:ind w:firstLine="709"/>
        <w:contextualSpacing/>
        <w:jc w:val="both"/>
        <w:rPr>
          <w:rFonts w:cs="Times New Roman"/>
        </w:rPr>
      </w:pPr>
      <w:r w:rsidRPr="003B198F">
        <w:rPr>
          <w:rFonts w:cs="Times New Roman"/>
        </w:rPr>
        <w:t xml:space="preserve">2.7. Строительные площадки, а также площадки объектов при их реконструкции </w:t>
      </w:r>
      <w:r w:rsidRPr="003B198F">
        <w:rPr>
          <w:rFonts w:cs="Times New Roman"/>
        </w:rPr>
        <w:br/>
        <w:t xml:space="preserve">и капитальном ремонте должны ограждаться на период строительных работ сплошным (глухим) забором высотой не менее 2,0 м, выполненным в едином конструктивно-дизайнерском </w:t>
      </w:r>
      <w:r w:rsidRPr="003B198F">
        <w:rPr>
          <w:rFonts w:cs="Times New Roman"/>
        </w:rPr>
        <w:lastRenderedPageBreak/>
        <w:t>решении.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местным отделом Государственной инспекции безопасности дорожного движения устраивать временный тротуар с разделяющим ограждением</w:t>
      </w:r>
      <w:r w:rsidR="00365D35" w:rsidRPr="003B198F">
        <w:rPr>
          <w:rFonts w:cs="Times New Roman"/>
        </w:rPr>
        <w:t xml:space="preserve"> </w:t>
      </w:r>
      <w:r w:rsidRPr="003B198F">
        <w:rPr>
          <w:rFonts w:cs="Times New Roman"/>
        </w:rPr>
        <w:t>на проезжей части улицы.</w:t>
      </w:r>
    </w:p>
    <w:p w:rsidR="007F5C2E" w:rsidRPr="003B198F" w:rsidRDefault="007F5C2E" w:rsidP="00506E09">
      <w:pPr>
        <w:widowControl w:val="0"/>
        <w:autoSpaceDE w:val="0"/>
        <w:ind w:firstLine="709"/>
        <w:contextualSpacing/>
        <w:jc w:val="both"/>
        <w:rPr>
          <w:rFonts w:cs="Times New Roman"/>
        </w:rPr>
      </w:pPr>
      <w:r w:rsidRPr="003B198F">
        <w:rPr>
          <w:rFonts w:cs="Times New Roman"/>
        </w:rPr>
        <w:t>2.8. Установка шлагбаумов допускается только на железнодорожных переездах, платных автостоянках, контрольно-пропускных пунктах.</w:t>
      </w:r>
    </w:p>
    <w:bookmarkEnd w:id="198"/>
    <w:p w:rsidR="007F5C2E" w:rsidRPr="003B198F" w:rsidRDefault="007F5C2E" w:rsidP="00506E09">
      <w:pPr>
        <w:widowControl w:val="0"/>
        <w:autoSpaceDE w:val="0"/>
        <w:ind w:firstLine="709"/>
        <w:contextualSpacing/>
        <w:jc w:val="both"/>
        <w:rPr>
          <w:rFonts w:ascii="Arial" w:hAnsi="Arial" w:cs="Arial"/>
          <w:sz w:val="22"/>
          <w:szCs w:val="22"/>
        </w:rPr>
      </w:pPr>
      <w:r w:rsidRPr="003B198F">
        <w:rPr>
          <w:rFonts w:cs="Times New Roman"/>
        </w:rPr>
        <w:br w:type="page"/>
      </w:r>
      <w:bookmarkStart w:id="199" w:name="_Toc364069274"/>
    </w:p>
    <w:p w:rsidR="007F5C2E" w:rsidRPr="003B198F" w:rsidRDefault="007F5C2E" w:rsidP="00506E09">
      <w:pPr>
        <w:pStyle w:val="1"/>
        <w:spacing w:before="0" w:after="0"/>
        <w:ind w:firstLine="709"/>
        <w:contextualSpacing/>
        <w:rPr>
          <w:lang w:val="ru-RU"/>
        </w:rPr>
      </w:pPr>
      <w:bookmarkStart w:id="200" w:name="_Toc464038306"/>
      <w:bookmarkStart w:id="201" w:name="_Toc468262251"/>
      <w:bookmarkStart w:id="202" w:name="_Toc492973669"/>
      <w:bookmarkStart w:id="203" w:name="_Toc529951959"/>
      <w:bookmarkStart w:id="204" w:name="_Toc91083139"/>
      <w:r w:rsidRPr="003B198F">
        <w:rPr>
          <w:lang w:val="ru-RU"/>
        </w:rPr>
        <w:lastRenderedPageBreak/>
        <w:t>ГЛАВА 2. ГРАДОСТРОИТЕЛЬНЫЕ РЕГЛАМЕНТЫ</w:t>
      </w:r>
      <w:bookmarkEnd w:id="199"/>
      <w:bookmarkEnd w:id="200"/>
      <w:bookmarkEnd w:id="201"/>
      <w:bookmarkEnd w:id="202"/>
      <w:bookmarkEnd w:id="203"/>
      <w:bookmarkEnd w:id="204"/>
    </w:p>
    <w:p w:rsidR="007F5C2E" w:rsidRPr="003B198F" w:rsidRDefault="007F5C2E" w:rsidP="002A339C">
      <w:pPr>
        <w:pStyle w:val="39"/>
      </w:pPr>
      <w:bookmarkStart w:id="205" w:name="_Toc364069275"/>
      <w:bookmarkStart w:id="206" w:name="_Toc464038307"/>
      <w:bookmarkStart w:id="207" w:name="_Toc468262252"/>
      <w:bookmarkStart w:id="208" w:name="_Toc492973670"/>
      <w:bookmarkStart w:id="209" w:name="_Toc529951960"/>
      <w:bookmarkStart w:id="210" w:name="_Toc91083140"/>
      <w:r w:rsidRPr="006D0895">
        <w:t xml:space="preserve">Статья </w:t>
      </w:r>
      <w:r w:rsidR="00F65B93" w:rsidRPr="006D0895">
        <w:t>2</w:t>
      </w:r>
      <w:r w:rsidR="006A7582">
        <w:t>5</w:t>
      </w:r>
      <w:r w:rsidRPr="006D0895">
        <w:t>.</w:t>
      </w:r>
      <w:r w:rsidR="006F4B58" w:rsidRPr="006D0895">
        <w:t xml:space="preserve"> </w:t>
      </w:r>
      <w:bookmarkEnd w:id="205"/>
      <w:bookmarkEnd w:id="206"/>
      <w:bookmarkEnd w:id="207"/>
      <w:bookmarkEnd w:id="208"/>
      <w:r w:rsidR="001C47B2" w:rsidRPr="006D0895">
        <w:t>Градостроительные регламенты. Порядок установления и применения</w:t>
      </w:r>
      <w:bookmarkEnd w:id="209"/>
      <w:bookmarkEnd w:id="210"/>
    </w:p>
    <w:p w:rsidR="001C47B2" w:rsidRPr="003B198F" w:rsidRDefault="001C47B2" w:rsidP="00506E09">
      <w:pPr>
        <w:pStyle w:val="afffffd"/>
        <w:contextualSpacing/>
      </w:pPr>
      <w:r w:rsidRPr="003B198F">
        <w:t>1. Территориальные зоны определены с учетом:</w:t>
      </w:r>
    </w:p>
    <w:p w:rsidR="002703D3" w:rsidRPr="003B198F" w:rsidRDefault="002703D3" w:rsidP="002703D3">
      <w:pPr>
        <w:pStyle w:val="afffffd"/>
        <w:contextualSpacing/>
      </w:pPr>
      <w:r w:rsidRPr="003B198F">
        <w:t>1)</w:t>
      </w:r>
      <w:r w:rsidR="00BF7925">
        <w:rPr>
          <w:lang w:val="en-US"/>
        </w:rPr>
        <w:t> </w:t>
      </w:r>
      <w:r w:rsidRPr="003B198F">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703D3" w:rsidRPr="003B198F" w:rsidRDefault="002703D3" w:rsidP="002703D3">
      <w:pPr>
        <w:pStyle w:val="afffffd"/>
        <w:contextualSpacing/>
      </w:pPr>
      <w:bookmarkStart w:id="211" w:name="dst101767"/>
      <w:bookmarkEnd w:id="211"/>
      <w:r w:rsidRPr="003B198F">
        <w:t>2)</w:t>
      </w:r>
      <w:r w:rsidR="00BF7925">
        <w:rPr>
          <w:lang w:val="en-US"/>
        </w:rPr>
        <w:t> </w:t>
      </w:r>
      <w:r w:rsidRPr="003B198F">
        <w:t>функциональных зон и параметров их планируемого развития, определенных генеральным планом поселения (за исключением случая, установленного </w:t>
      </w:r>
      <w:hyperlink r:id="rId60" w:anchor="dst101612" w:history="1">
        <w:r w:rsidRPr="003B198F">
          <w:t>частью 6 статьи 18</w:t>
        </w:r>
      </w:hyperlink>
      <w:r w:rsidRPr="003B198F">
        <w:t> настоящего Кодекса), генеральным планом городского округа, схемой территориального планирования муниципального района;</w:t>
      </w:r>
    </w:p>
    <w:p w:rsidR="002703D3" w:rsidRPr="003B198F" w:rsidRDefault="002703D3" w:rsidP="002703D3">
      <w:pPr>
        <w:pStyle w:val="afffffd"/>
        <w:contextualSpacing/>
      </w:pPr>
      <w:bookmarkStart w:id="212" w:name="dst100533"/>
      <w:bookmarkEnd w:id="212"/>
      <w:r w:rsidRPr="003B198F">
        <w:t>3) определенных настоящим Кодексом территориальных зон;</w:t>
      </w:r>
    </w:p>
    <w:p w:rsidR="002703D3" w:rsidRPr="003B198F" w:rsidRDefault="002703D3" w:rsidP="002703D3">
      <w:pPr>
        <w:pStyle w:val="afffffd"/>
        <w:contextualSpacing/>
      </w:pPr>
      <w:bookmarkStart w:id="213" w:name="dst100534"/>
      <w:bookmarkEnd w:id="213"/>
      <w:r w:rsidRPr="003B198F">
        <w:t>4) сложившейся планировки территории и существующего землепользования;</w:t>
      </w:r>
    </w:p>
    <w:p w:rsidR="002703D3" w:rsidRPr="003B198F" w:rsidRDefault="002703D3" w:rsidP="002703D3">
      <w:pPr>
        <w:pStyle w:val="afffffd"/>
        <w:contextualSpacing/>
      </w:pPr>
      <w:bookmarkStart w:id="214" w:name="dst101768"/>
      <w:bookmarkEnd w:id="214"/>
      <w:r w:rsidRPr="003B198F">
        <w:t>5) планируемых изменений границ земель различных категорий;</w:t>
      </w:r>
    </w:p>
    <w:p w:rsidR="002703D3" w:rsidRPr="003B198F" w:rsidRDefault="002703D3" w:rsidP="002703D3">
      <w:pPr>
        <w:pStyle w:val="afffffd"/>
        <w:contextualSpacing/>
      </w:pPr>
      <w:bookmarkStart w:id="215" w:name="dst100536"/>
      <w:bookmarkEnd w:id="215"/>
      <w:r w:rsidRPr="003B198F">
        <w:t>6)</w:t>
      </w:r>
      <w:r w:rsidR="00BF7925">
        <w:t> </w:t>
      </w:r>
      <w:r w:rsidRPr="003B198F">
        <w:t>предотвращения возможности причинения вреда объектам капитального строительства, расположенным на смежных земельных участках;</w:t>
      </w:r>
    </w:p>
    <w:p w:rsidR="002703D3" w:rsidRPr="003B198F" w:rsidRDefault="002703D3" w:rsidP="002703D3">
      <w:pPr>
        <w:pStyle w:val="afffffd"/>
        <w:contextualSpacing/>
      </w:pPr>
      <w:bookmarkStart w:id="216" w:name="dst628"/>
      <w:bookmarkEnd w:id="216"/>
      <w:r w:rsidRPr="003B198F">
        <w:t>7)</w:t>
      </w:r>
      <w:r w:rsidR="00BF7925">
        <w:t> </w:t>
      </w:r>
      <w:r w:rsidRPr="003B198F">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47B2" w:rsidRPr="003B198F" w:rsidRDefault="001C47B2" w:rsidP="00506E09">
      <w:pPr>
        <w:pStyle w:val="afffffd"/>
        <w:contextualSpacing/>
      </w:pPr>
      <w:r w:rsidRPr="003B198F">
        <w:t xml:space="preserve">2. Границы территориальных зон установлены </w:t>
      </w:r>
      <w:proofErr w:type="gramStart"/>
      <w:r w:rsidRPr="003B198F">
        <w:t>по</w:t>
      </w:r>
      <w:proofErr w:type="gramEnd"/>
      <w:r w:rsidRPr="003B198F">
        <w:t>:</w:t>
      </w:r>
    </w:p>
    <w:p w:rsidR="002703D3" w:rsidRPr="003B198F" w:rsidRDefault="002703D3" w:rsidP="002703D3">
      <w:pPr>
        <w:pStyle w:val="afffffd"/>
        <w:contextualSpacing/>
      </w:pPr>
      <w:r w:rsidRPr="003B198F">
        <w:t>1)</w:t>
      </w:r>
      <w:r w:rsidR="00BF7925">
        <w:t> </w:t>
      </w:r>
      <w:r w:rsidRPr="003B198F">
        <w:t>линиям магистралей, улиц, проездов, разделяющим транспортные потоки противоположных направлений;</w:t>
      </w:r>
    </w:p>
    <w:p w:rsidR="002703D3" w:rsidRPr="003B198F" w:rsidRDefault="002703D3" w:rsidP="002703D3">
      <w:pPr>
        <w:pStyle w:val="afffffd"/>
        <w:contextualSpacing/>
      </w:pPr>
      <w:bookmarkStart w:id="217" w:name="dst100539"/>
      <w:bookmarkEnd w:id="217"/>
      <w:r w:rsidRPr="003B198F">
        <w:t>2) красным линиям;</w:t>
      </w:r>
    </w:p>
    <w:p w:rsidR="002703D3" w:rsidRPr="003B198F" w:rsidRDefault="002703D3" w:rsidP="002703D3">
      <w:pPr>
        <w:pStyle w:val="afffffd"/>
        <w:contextualSpacing/>
      </w:pPr>
      <w:bookmarkStart w:id="218" w:name="dst100540"/>
      <w:bookmarkEnd w:id="218"/>
      <w:r w:rsidRPr="003B198F">
        <w:t>3) границам земельных участков;</w:t>
      </w:r>
    </w:p>
    <w:p w:rsidR="002703D3" w:rsidRPr="003B198F" w:rsidRDefault="002703D3" w:rsidP="002703D3">
      <w:pPr>
        <w:pStyle w:val="afffffd"/>
        <w:contextualSpacing/>
      </w:pPr>
      <w:bookmarkStart w:id="219" w:name="dst100541"/>
      <w:bookmarkEnd w:id="219"/>
      <w:r w:rsidRPr="003B198F">
        <w:t>4) границам населенных пунктов в пределах муниципальных образований;</w:t>
      </w:r>
    </w:p>
    <w:p w:rsidR="002703D3" w:rsidRPr="003B198F" w:rsidRDefault="002703D3" w:rsidP="002703D3">
      <w:pPr>
        <w:pStyle w:val="afffffd"/>
        <w:contextualSpacing/>
      </w:pPr>
      <w:bookmarkStart w:id="220" w:name="dst100542"/>
      <w:bookmarkEnd w:id="220"/>
      <w:r w:rsidRPr="003B198F">
        <w:t>5)</w:t>
      </w:r>
      <w:r w:rsidR="00BF7925">
        <w:t> </w:t>
      </w:r>
      <w:r w:rsidRPr="003B198F">
        <w:t>границам муниципальных образований, в том числе границам внутригородских территорий городов федерального значения Москвы и Санкт-Петербурга;</w:t>
      </w:r>
    </w:p>
    <w:p w:rsidR="002703D3" w:rsidRPr="003B198F" w:rsidRDefault="002703D3" w:rsidP="002703D3">
      <w:pPr>
        <w:pStyle w:val="afffffd"/>
        <w:contextualSpacing/>
      </w:pPr>
      <w:bookmarkStart w:id="221" w:name="dst100543"/>
      <w:bookmarkEnd w:id="221"/>
      <w:r w:rsidRPr="003B198F">
        <w:t>6) естественным границам природных объектов;</w:t>
      </w:r>
    </w:p>
    <w:p w:rsidR="002703D3" w:rsidRPr="003B198F" w:rsidRDefault="002703D3" w:rsidP="002703D3">
      <w:pPr>
        <w:pStyle w:val="afffffd"/>
        <w:contextualSpacing/>
      </w:pPr>
      <w:bookmarkStart w:id="222" w:name="dst100544"/>
      <w:bookmarkEnd w:id="222"/>
      <w:r w:rsidRPr="003B198F">
        <w:t>7) иным границам.</w:t>
      </w:r>
    </w:p>
    <w:p w:rsidR="002703D3" w:rsidRPr="003B198F" w:rsidRDefault="002703D3" w:rsidP="002703D3">
      <w:pPr>
        <w:pStyle w:val="afffffd"/>
        <w:contextualSpacing/>
      </w:pPr>
      <w:r w:rsidRPr="003B198F">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47B2" w:rsidRPr="003B198F" w:rsidRDefault="001C47B2" w:rsidP="00506E09">
      <w:pPr>
        <w:pStyle w:val="afffffd"/>
        <w:contextualSpacing/>
      </w:pPr>
      <w:r w:rsidRPr="003B198F">
        <w:t>3. Градостроительные регламенты установлены настоящими Правилами применительно к земельным участкам и объектам капитального строительства, расположенным в границах, отображенных на карте градостроительного зонирования, территориальных зон.</w:t>
      </w:r>
    </w:p>
    <w:p w:rsidR="001C47B2" w:rsidRPr="003B198F" w:rsidRDefault="001C47B2" w:rsidP="00506E09">
      <w:pPr>
        <w:pStyle w:val="afffffd"/>
        <w:contextualSpacing/>
      </w:pPr>
      <w:r w:rsidRPr="003B198F">
        <w:t>Действие градостроительного регламента не распространяется на земельные участки:</w:t>
      </w:r>
    </w:p>
    <w:p w:rsidR="002703D3" w:rsidRPr="003B198F" w:rsidRDefault="001C47B2" w:rsidP="002703D3">
      <w:pPr>
        <w:pStyle w:val="afffffd"/>
        <w:contextualSpacing/>
      </w:pPr>
      <w:r w:rsidRPr="003B198F">
        <w:t xml:space="preserve"> </w:t>
      </w:r>
      <w:proofErr w:type="gramStart"/>
      <w:r w:rsidR="002703D3" w:rsidRPr="003B198F">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002703D3" w:rsidRPr="003B198F">
        <w:t xml:space="preserve"> наследия;</w:t>
      </w:r>
    </w:p>
    <w:p w:rsidR="002703D3" w:rsidRPr="003B198F" w:rsidRDefault="002703D3" w:rsidP="002703D3">
      <w:pPr>
        <w:pStyle w:val="afffffd"/>
        <w:contextualSpacing/>
      </w:pPr>
      <w:bookmarkStart w:id="223" w:name="dst100587"/>
      <w:bookmarkEnd w:id="223"/>
      <w:r w:rsidRPr="003B198F">
        <w:t>2) в границах территорий общего пользования;</w:t>
      </w:r>
    </w:p>
    <w:p w:rsidR="002703D3" w:rsidRPr="003B198F" w:rsidRDefault="002703D3" w:rsidP="002703D3">
      <w:pPr>
        <w:pStyle w:val="afffffd"/>
        <w:contextualSpacing/>
      </w:pPr>
      <w:bookmarkStart w:id="224" w:name="dst101769"/>
      <w:bookmarkEnd w:id="224"/>
      <w:proofErr w:type="gramStart"/>
      <w:r w:rsidRPr="003B198F">
        <w:t>3)</w:t>
      </w:r>
      <w:r w:rsidR="00BF7925">
        <w:rPr>
          <w:lang w:val="en-US"/>
        </w:rPr>
        <w:t> </w:t>
      </w:r>
      <w:r w:rsidRPr="003B198F">
        <w:t>предназначенные для размещения линейных объектов и (или) занятые линейными объектами;</w:t>
      </w:r>
      <w:proofErr w:type="gramEnd"/>
    </w:p>
    <w:p w:rsidR="002703D3" w:rsidRPr="003B198F" w:rsidRDefault="002703D3" w:rsidP="002703D3">
      <w:pPr>
        <w:pStyle w:val="afffffd"/>
        <w:contextualSpacing/>
      </w:pPr>
      <w:bookmarkStart w:id="225" w:name="dst101025"/>
      <w:bookmarkEnd w:id="225"/>
      <w:proofErr w:type="gramStart"/>
      <w:r w:rsidRPr="003B198F">
        <w:t>4) предоставленные для добычи полезных ископаемых.</w:t>
      </w:r>
      <w:proofErr w:type="gramEnd"/>
    </w:p>
    <w:p w:rsidR="001C47B2" w:rsidRPr="003B198F" w:rsidRDefault="001C47B2" w:rsidP="002703D3">
      <w:pPr>
        <w:pStyle w:val="afffffd"/>
        <w:contextualSpacing/>
      </w:pPr>
      <w:r w:rsidRPr="003B198F">
        <w:t>4. В границах территориальных зон, для которых в соответствии с федеральным законодательством градостроительные регламенты не установлены, решения об использовании земельных участков принимают органы местного самоуправления в соответствии с федеральным законодательством.</w:t>
      </w:r>
    </w:p>
    <w:p w:rsidR="001C47B2" w:rsidRPr="003B198F" w:rsidRDefault="001C47B2" w:rsidP="00506E09">
      <w:pPr>
        <w:pStyle w:val="afffffd"/>
        <w:contextualSpacing/>
      </w:pPr>
      <w:r w:rsidRPr="003B198F">
        <w:t xml:space="preserve">5. В составе территориальных зон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w:t>
      </w:r>
      <w:r w:rsidRPr="003B198F">
        <w:lastRenderedPageBreak/>
        <w:t>общественных интересов населения. Порядок использования земель общего пользования определяется органами местного самоуправления.</w:t>
      </w:r>
    </w:p>
    <w:p w:rsidR="001C47B2" w:rsidRPr="003B198F" w:rsidRDefault="001C47B2" w:rsidP="00506E09">
      <w:pPr>
        <w:pStyle w:val="afffffd"/>
        <w:contextualSpacing/>
      </w:pPr>
      <w:r w:rsidRPr="003B198F">
        <w:t>6. В границах территорий линейных объектов решения об использовании земельных участков, использовании и строительстве, реконструкции объектов капитального строительства принимают органы местного самоуправления в соответствии с техническими регламентами на основе проектной документации линейных объектов.</w:t>
      </w:r>
    </w:p>
    <w:p w:rsidR="002703D3" w:rsidRPr="003B198F" w:rsidRDefault="001C47B2" w:rsidP="00506E09">
      <w:pPr>
        <w:pStyle w:val="afffffd"/>
        <w:contextualSpacing/>
      </w:pPr>
      <w:r w:rsidRPr="003B198F">
        <w:t>7.</w:t>
      </w:r>
      <w:r w:rsidR="002703D3" w:rsidRPr="003B198F">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703D3" w:rsidRPr="003B198F" w:rsidRDefault="002703D3" w:rsidP="00506E09">
      <w:pPr>
        <w:pStyle w:val="afffffd"/>
        <w:contextualSpacing/>
      </w:pPr>
      <w:proofErr w:type="gramStart"/>
      <w:r w:rsidRPr="003B198F">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3B198F">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3D3" w:rsidRPr="003B198F" w:rsidRDefault="005C3564" w:rsidP="00506E09">
      <w:pPr>
        <w:pStyle w:val="afffffd"/>
        <w:contextualSpacing/>
      </w:pPr>
      <w:r w:rsidRPr="005C3564">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proofErr w:type="gramStart"/>
      <w:r w:rsidRPr="005C3564">
        <w:t>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r>
        <w:t>.</w:t>
      </w:r>
      <w:proofErr w:type="gramEnd"/>
    </w:p>
    <w:p w:rsidR="001C47B2" w:rsidRPr="003B198F" w:rsidRDefault="001C47B2" w:rsidP="00506E09">
      <w:pPr>
        <w:pStyle w:val="afffffd"/>
        <w:contextualSpacing/>
      </w:pPr>
      <w:r w:rsidRPr="003B198F">
        <w:t xml:space="preserve">8. </w:t>
      </w:r>
      <w:proofErr w:type="gramStart"/>
      <w:r w:rsidRPr="003B198F">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C47B2" w:rsidRPr="003B198F" w:rsidRDefault="001C47B2" w:rsidP="00506E09">
      <w:pPr>
        <w:pStyle w:val="afffffd"/>
        <w:contextualSpacing/>
      </w:pPr>
      <w:r w:rsidRPr="003B198F">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C47B2" w:rsidRPr="003B198F" w:rsidRDefault="001C47B2" w:rsidP="00506E09">
      <w:pPr>
        <w:pStyle w:val="afffffd"/>
        <w:contextualSpacing/>
      </w:pPr>
      <w:r w:rsidRPr="003B198F">
        <w:t>10. В случае</w:t>
      </w:r>
      <w:proofErr w:type="gramStart"/>
      <w:r w:rsidRPr="003B198F">
        <w:t>,</w:t>
      </w:r>
      <w:proofErr w:type="gramEnd"/>
      <w:r w:rsidRPr="003B198F">
        <w:t xml:space="preserve">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C47B2" w:rsidRDefault="001C47B2" w:rsidP="00506E09">
      <w:pPr>
        <w:pStyle w:val="afffffd"/>
        <w:contextualSpacing/>
      </w:pPr>
      <w:r w:rsidRPr="003B198F">
        <w:lastRenderedPageBreak/>
        <w:t>11. Если земельные участки, иные объекты недвижимости попадают в территориальные зоны и зоны с особыми условиями использования территорий, то к этим участкам и объектам применяются суммарные требования по регламентам использования недвижимости.</w:t>
      </w:r>
    </w:p>
    <w:p w:rsidR="00581922" w:rsidRPr="003B198F" w:rsidRDefault="00581922" w:rsidP="00506E09">
      <w:pPr>
        <w:pStyle w:val="afffffd"/>
        <w:contextualSpacing/>
      </w:pPr>
      <w:r w:rsidRPr="00581922">
        <w:t xml:space="preserve">Сводный перечень территориальных зон, выделенных на </w:t>
      </w:r>
      <w:r>
        <w:t>карте</w:t>
      </w:r>
      <w:r w:rsidRPr="00581922">
        <w:t xml:space="preserve"> градостроительного зонирования муниципального образования – </w:t>
      </w:r>
      <w:r w:rsidR="00B77280" w:rsidRPr="001979D7">
        <w:rPr>
          <w:szCs w:val="24"/>
        </w:rPr>
        <w:t xml:space="preserve">«Деревня </w:t>
      </w:r>
      <w:r w:rsidR="003A1420">
        <w:rPr>
          <w:szCs w:val="24"/>
        </w:rPr>
        <w:t>Стайки</w:t>
      </w:r>
      <w:r w:rsidR="00B77280" w:rsidRPr="001979D7">
        <w:rPr>
          <w:szCs w:val="24"/>
        </w:rPr>
        <w:t>» Спас-Деменского района Калужской области</w:t>
      </w:r>
      <w:r w:rsidRPr="00581922">
        <w:t xml:space="preserve">, а также градостроительные регламенты составлялись по классификатору, утверждённому Приказ </w:t>
      </w:r>
      <w:proofErr w:type="spellStart"/>
      <w:r w:rsidRPr="00581922">
        <w:t>Росреестра</w:t>
      </w:r>
      <w:proofErr w:type="spellEnd"/>
      <w:r w:rsidRPr="00581922">
        <w:t xml:space="preserve"> от 10.11.2020 N </w:t>
      </w:r>
      <w:proofErr w:type="gramStart"/>
      <w:r w:rsidRPr="00581922">
        <w:t>П</w:t>
      </w:r>
      <w:proofErr w:type="gramEnd"/>
      <w:r w:rsidRPr="00581922">
        <w:t>/0412 «Об утверждении классификатора видов разрешенного использования земельных участков».</w:t>
      </w:r>
    </w:p>
    <w:p w:rsidR="002703D3" w:rsidRPr="003B198F" w:rsidRDefault="002703D3" w:rsidP="00506E09">
      <w:pPr>
        <w:pStyle w:val="afffffd"/>
        <w:contextualSpacing/>
      </w:pPr>
    </w:p>
    <w:p w:rsidR="001C47B2" w:rsidRPr="003B198F" w:rsidRDefault="001C47B2" w:rsidP="00506E09">
      <w:pPr>
        <w:ind w:firstLine="709"/>
        <w:contextualSpacing/>
        <w:jc w:val="center"/>
      </w:pPr>
      <w:r w:rsidRPr="003B198F">
        <w:t>Виды территориальных зон.</w:t>
      </w:r>
    </w:p>
    <w:tbl>
      <w:tblPr>
        <w:tblStyle w:val="af5"/>
        <w:tblW w:w="10173" w:type="dxa"/>
        <w:tblLook w:val="04A0"/>
      </w:tblPr>
      <w:tblGrid>
        <w:gridCol w:w="2660"/>
        <w:gridCol w:w="2926"/>
        <w:gridCol w:w="759"/>
        <w:gridCol w:w="3828"/>
      </w:tblGrid>
      <w:tr w:rsidR="00A9316F" w:rsidRPr="00FE4283" w:rsidTr="00A9316F">
        <w:trPr>
          <w:tblHeader/>
        </w:trPr>
        <w:tc>
          <w:tcPr>
            <w:tcW w:w="2660" w:type="dxa"/>
            <w:vAlign w:val="center"/>
          </w:tcPr>
          <w:p w:rsidR="00A9316F" w:rsidRPr="00FE4283" w:rsidRDefault="00A9316F" w:rsidP="00A9316F">
            <w:pPr>
              <w:pStyle w:val="afffff7"/>
              <w:spacing w:before="0" w:after="0"/>
              <w:rPr>
                <w:szCs w:val="24"/>
              </w:rPr>
            </w:pPr>
            <w:r w:rsidRPr="00FE4283">
              <w:rPr>
                <w:szCs w:val="24"/>
              </w:rPr>
              <w:t>Тип территориальной зоны</w:t>
            </w:r>
          </w:p>
        </w:tc>
        <w:tc>
          <w:tcPr>
            <w:tcW w:w="2926" w:type="dxa"/>
            <w:vAlign w:val="center"/>
          </w:tcPr>
          <w:p w:rsidR="00A9316F" w:rsidRPr="00FE4283" w:rsidRDefault="00A9316F" w:rsidP="00A9316F">
            <w:pPr>
              <w:pStyle w:val="afffff7"/>
              <w:spacing w:before="0" w:after="0"/>
              <w:rPr>
                <w:szCs w:val="24"/>
              </w:rPr>
            </w:pPr>
            <w:r w:rsidRPr="00FE4283">
              <w:rPr>
                <w:szCs w:val="24"/>
              </w:rPr>
              <w:t>Виды зон</w:t>
            </w:r>
          </w:p>
        </w:tc>
        <w:tc>
          <w:tcPr>
            <w:tcW w:w="759" w:type="dxa"/>
            <w:vAlign w:val="center"/>
          </w:tcPr>
          <w:p w:rsidR="00A9316F" w:rsidRPr="00FE4283" w:rsidRDefault="00A9316F" w:rsidP="00A9316F">
            <w:pPr>
              <w:pStyle w:val="afffff7"/>
              <w:spacing w:before="0" w:after="0"/>
              <w:rPr>
                <w:szCs w:val="24"/>
              </w:rPr>
            </w:pPr>
            <w:r w:rsidRPr="00FE4283">
              <w:rPr>
                <w:szCs w:val="24"/>
              </w:rPr>
              <w:t>Имя зоны</w:t>
            </w:r>
          </w:p>
        </w:tc>
        <w:tc>
          <w:tcPr>
            <w:tcW w:w="3828" w:type="dxa"/>
            <w:vAlign w:val="center"/>
          </w:tcPr>
          <w:p w:rsidR="00A9316F" w:rsidRPr="00FE4283" w:rsidRDefault="00A9316F" w:rsidP="00A9316F">
            <w:pPr>
              <w:pStyle w:val="afffff7"/>
              <w:spacing w:before="0" w:after="0"/>
              <w:rPr>
                <w:szCs w:val="24"/>
              </w:rPr>
            </w:pPr>
            <w:r w:rsidRPr="00FE4283">
              <w:rPr>
                <w:szCs w:val="24"/>
              </w:rPr>
              <w:t>Описание</w:t>
            </w:r>
          </w:p>
        </w:tc>
      </w:tr>
      <w:tr w:rsidR="00A9316F" w:rsidRPr="00FE4283" w:rsidTr="000A3CC6">
        <w:tc>
          <w:tcPr>
            <w:tcW w:w="2660" w:type="dxa"/>
            <w:vAlign w:val="center"/>
          </w:tcPr>
          <w:p w:rsidR="00A9316F" w:rsidRPr="00FE4283" w:rsidRDefault="00A9316F" w:rsidP="00A9316F">
            <w:pPr>
              <w:contextualSpacing/>
              <w:jc w:val="center"/>
              <w:rPr>
                <w:rFonts w:cs="Times New Roman"/>
                <w:lang w:eastAsia="ru-RU"/>
              </w:rPr>
            </w:pPr>
          </w:p>
          <w:p w:rsidR="00A9316F" w:rsidRPr="00FE4283" w:rsidRDefault="00A9316F" w:rsidP="00A9316F">
            <w:pPr>
              <w:contextualSpacing/>
              <w:jc w:val="center"/>
              <w:rPr>
                <w:rFonts w:cs="Times New Roman"/>
                <w:lang w:eastAsia="ru-RU"/>
              </w:rPr>
            </w:pPr>
            <w:r w:rsidRPr="00FE4283">
              <w:rPr>
                <w:rFonts w:cs="Times New Roman"/>
                <w:lang w:eastAsia="ru-RU"/>
              </w:rPr>
              <w:t>Жилые зоны</w:t>
            </w:r>
          </w:p>
          <w:p w:rsidR="00A9316F" w:rsidRPr="00FE4283" w:rsidRDefault="00A9316F" w:rsidP="00A9316F">
            <w:pPr>
              <w:contextualSpacing/>
              <w:jc w:val="center"/>
              <w:rPr>
                <w:rFonts w:cs="Times New Roman"/>
                <w:lang w:eastAsia="ru-RU"/>
              </w:rPr>
            </w:pPr>
            <w:r w:rsidRPr="00FE4283">
              <w:rPr>
                <w:rFonts w:cs="Times New Roman"/>
                <w:lang w:eastAsia="ru-RU"/>
              </w:rPr>
              <w:t>(Ж)</w:t>
            </w:r>
          </w:p>
        </w:tc>
        <w:tc>
          <w:tcPr>
            <w:tcW w:w="2926" w:type="dxa"/>
            <w:vAlign w:val="center"/>
          </w:tcPr>
          <w:p w:rsidR="00A9316F" w:rsidRPr="00FE4283" w:rsidRDefault="00A9316F" w:rsidP="00A9316F">
            <w:pPr>
              <w:pStyle w:val="afffff6"/>
              <w:spacing w:before="0" w:after="0"/>
              <w:ind w:hanging="9"/>
              <w:jc w:val="center"/>
              <w:rPr>
                <w:szCs w:val="24"/>
              </w:rPr>
            </w:pPr>
            <w:r w:rsidRPr="00FE4283">
              <w:rPr>
                <w:szCs w:val="24"/>
              </w:rPr>
              <w:t>Зоны застройки малоэтажными жилыми домами</w:t>
            </w:r>
          </w:p>
        </w:tc>
        <w:tc>
          <w:tcPr>
            <w:tcW w:w="759" w:type="dxa"/>
            <w:shd w:val="clear" w:color="auto" w:fill="auto"/>
            <w:vAlign w:val="center"/>
          </w:tcPr>
          <w:p w:rsidR="00A9316F" w:rsidRPr="00FE4283" w:rsidRDefault="00A9316F" w:rsidP="00A9316F">
            <w:pPr>
              <w:pStyle w:val="afffff6"/>
              <w:spacing w:before="0" w:after="0"/>
              <w:jc w:val="center"/>
              <w:rPr>
                <w:szCs w:val="24"/>
              </w:rPr>
            </w:pPr>
            <w:r w:rsidRPr="00FE4283">
              <w:rPr>
                <w:szCs w:val="24"/>
              </w:rPr>
              <w:t>Ж</w:t>
            </w:r>
            <w:proofErr w:type="gramStart"/>
            <w:r w:rsidRPr="00FE4283">
              <w:rPr>
                <w:szCs w:val="24"/>
              </w:rPr>
              <w:t>1</w:t>
            </w:r>
            <w:proofErr w:type="gramEnd"/>
          </w:p>
        </w:tc>
        <w:tc>
          <w:tcPr>
            <w:tcW w:w="3828" w:type="dxa"/>
          </w:tcPr>
          <w:p w:rsidR="00A9316F" w:rsidRPr="00FE4283" w:rsidRDefault="00A9316F" w:rsidP="00A9316F">
            <w:pPr>
              <w:pStyle w:val="afffff6"/>
              <w:spacing w:before="0" w:after="0"/>
              <w:rPr>
                <w:szCs w:val="24"/>
              </w:rPr>
            </w:pPr>
            <w:r w:rsidRPr="003A2BF7">
              <w:rPr>
                <w:szCs w:val="24"/>
              </w:rPr>
              <w:t>Зона застройки ин</w:t>
            </w:r>
            <w:r w:rsidR="003A1420">
              <w:rPr>
                <w:szCs w:val="24"/>
              </w:rPr>
              <w:t xml:space="preserve">дивидуальными жилыми домами </w:t>
            </w:r>
            <w:proofErr w:type="spellStart"/>
            <w:r w:rsidR="003A1420">
              <w:rPr>
                <w:szCs w:val="24"/>
              </w:rPr>
              <w:t>котт</w:t>
            </w:r>
            <w:r w:rsidRPr="003A2BF7">
              <w:rPr>
                <w:szCs w:val="24"/>
              </w:rPr>
              <w:t>еджного</w:t>
            </w:r>
            <w:proofErr w:type="spellEnd"/>
            <w:r w:rsidRPr="003A2BF7">
              <w:rPr>
                <w:szCs w:val="24"/>
              </w:rPr>
              <w:t xml:space="preserve"> и усадебного типа высотой 1-3 этажа</w:t>
            </w:r>
            <w:r>
              <w:rPr>
                <w:szCs w:val="24"/>
              </w:rPr>
              <w:t>, малоэтажной многоквартирной жилой застройкой.</w:t>
            </w:r>
          </w:p>
        </w:tc>
      </w:tr>
      <w:tr w:rsidR="00A9316F" w:rsidRPr="00FE4283" w:rsidTr="000A3CC6">
        <w:tc>
          <w:tcPr>
            <w:tcW w:w="2660" w:type="dxa"/>
            <w:vAlign w:val="center"/>
          </w:tcPr>
          <w:p w:rsidR="00A9316F" w:rsidRPr="00FE4283" w:rsidRDefault="00A9316F" w:rsidP="00A9316F">
            <w:pPr>
              <w:pStyle w:val="afffff6"/>
              <w:spacing w:before="0" w:after="0"/>
              <w:jc w:val="center"/>
              <w:rPr>
                <w:szCs w:val="24"/>
              </w:rPr>
            </w:pPr>
            <w:r w:rsidRPr="00FE4283">
              <w:rPr>
                <w:szCs w:val="24"/>
              </w:rPr>
              <w:t>Зоны инженерно-транспортной инфраструктуры</w:t>
            </w:r>
          </w:p>
          <w:p w:rsidR="00A9316F" w:rsidRPr="00FE4283" w:rsidRDefault="00A9316F" w:rsidP="00A9316F">
            <w:pPr>
              <w:pStyle w:val="afffff6"/>
              <w:spacing w:before="0" w:after="0"/>
              <w:jc w:val="center"/>
              <w:rPr>
                <w:szCs w:val="24"/>
              </w:rPr>
            </w:pPr>
            <w:r w:rsidRPr="00FE4283">
              <w:rPr>
                <w:szCs w:val="24"/>
              </w:rPr>
              <w:t>(</w:t>
            </w:r>
            <w:proofErr w:type="gramStart"/>
            <w:r w:rsidRPr="00FE4283">
              <w:rPr>
                <w:szCs w:val="24"/>
              </w:rPr>
              <w:t>ИТ</w:t>
            </w:r>
            <w:proofErr w:type="gramEnd"/>
            <w:r w:rsidRPr="00FE4283">
              <w:rPr>
                <w:szCs w:val="24"/>
              </w:rPr>
              <w:t>)</w:t>
            </w:r>
          </w:p>
        </w:tc>
        <w:tc>
          <w:tcPr>
            <w:tcW w:w="2926" w:type="dxa"/>
            <w:vAlign w:val="center"/>
          </w:tcPr>
          <w:p w:rsidR="00A9316F" w:rsidRPr="00FE4283" w:rsidRDefault="00A9316F" w:rsidP="00A9316F">
            <w:pPr>
              <w:pStyle w:val="afffff6"/>
              <w:spacing w:before="0" w:after="0"/>
              <w:ind w:hanging="9"/>
              <w:jc w:val="center"/>
              <w:rPr>
                <w:szCs w:val="24"/>
              </w:rPr>
            </w:pPr>
          </w:p>
          <w:p w:rsidR="00A9316F" w:rsidRPr="00FE4283" w:rsidRDefault="00A9316F" w:rsidP="00A9316F">
            <w:pPr>
              <w:pStyle w:val="afffff6"/>
              <w:spacing w:before="0" w:after="0"/>
              <w:ind w:hanging="9"/>
              <w:jc w:val="center"/>
              <w:rPr>
                <w:szCs w:val="24"/>
              </w:rPr>
            </w:pPr>
            <w:r w:rsidRPr="00FE4283">
              <w:rPr>
                <w:szCs w:val="24"/>
              </w:rPr>
              <w:t>Зона инженерно-транспортной инфраструктуры</w:t>
            </w:r>
          </w:p>
        </w:tc>
        <w:tc>
          <w:tcPr>
            <w:tcW w:w="759" w:type="dxa"/>
            <w:shd w:val="clear" w:color="auto" w:fill="auto"/>
            <w:vAlign w:val="center"/>
          </w:tcPr>
          <w:p w:rsidR="00A9316F" w:rsidRPr="00FE4283" w:rsidRDefault="00A9316F" w:rsidP="00A9316F">
            <w:pPr>
              <w:pStyle w:val="afffff6"/>
              <w:spacing w:before="0" w:after="0"/>
              <w:jc w:val="center"/>
              <w:rPr>
                <w:szCs w:val="24"/>
              </w:rPr>
            </w:pPr>
            <w:proofErr w:type="gramStart"/>
            <w:r w:rsidRPr="00FE4283">
              <w:rPr>
                <w:szCs w:val="24"/>
              </w:rPr>
              <w:t>ИТ</w:t>
            </w:r>
            <w:proofErr w:type="gramEnd"/>
          </w:p>
        </w:tc>
        <w:tc>
          <w:tcPr>
            <w:tcW w:w="3828" w:type="dxa"/>
          </w:tcPr>
          <w:p w:rsidR="00A9316F" w:rsidRPr="00FE4283" w:rsidRDefault="00A9316F" w:rsidP="00A9316F">
            <w:pPr>
              <w:pStyle w:val="afffff6"/>
              <w:spacing w:before="0" w:after="0"/>
              <w:rPr>
                <w:szCs w:val="24"/>
              </w:rPr>
            </w:pPr>
            <w:r w:rsidRPr="00FE4283">
              <w:rPr>
                <w:szCs w:val="24"/>
              </w:rPr>
              <w:t>Зона размещения объектов газоснабжения и электроснабжения, объектов водоснабжения и водоотведения, объектов связи и т.п.</w:t>
            </w:r>
          </w:p>
          <w:p w:rsidR="00A9316F" w:rsidRPr="00FE4283" w:rsidRDefault="00A9316F" w:rsidP="00A9316F">
            <w:pPr>
              <w:pStyle w:val="afffff6"/>
              <w:spacing w:before="0" w:after="0"/>
              <w:jc w:val="both"/>
              <w:rPr>
                <w:szCs w:val="24"/>
              </w:rPr>
            </w:pPr>
            <w:r w:rsidRPr="00FE4283">
              <w:rPr>
                <w:szCs w:val="24"/>
              </w:rPr>
              <w:t>Зона размещения полос отвода автомобильных и железных дорог, размещения железнодорожных вокзалов, полос отведения железнодорожных путей, размещения портов, речных вокзалов, аэропортов, аэровокзалов и т.п.</w:t>
            </w:r>
          </w:p>
        </w:tc>
      </w:tr>
      <w:tr w:rsidR="007201B8" w:rsidRPr="00FE4283" w:rsidTr="000A3CC6">
        <w:tc>
          <w:tcPr>
            <w:tcW w:w="2660" w:type="dxa"/>
            <w:vMerge w:val="restart"/>
            <w:vAlign w:val="center"/>
          </w:tcPr>
          <w:p w:rsidR="007201B8" w:rsidRPr="00FE4283" w:rsidRDefault="007201B8" w:rsidP="00A9316F">
            <w:pPr>
              <w:pStyle w:val="afffff6"/>
              <w:spacing w:before="0" w:after="0"/>
              <w:jc w:val="center"/>
              <w:rPr>
                <w:szCs w:val="24"/>
              </w:rPr>
            </w:pPr>
            <w:r w:rsidRPr="00FE4283">
              <w:rPr>
                <w:szCs w:val="24"/>
              </w:rPr>
              <w:t>Зоны сельскохозяйственного использования</w:t>
            </w:r>
          </w:p>
          <w:p w:rsidR="007201B8" w:rsidRPr="00FE4283" w:rsidRDefault="007201B8" w:rsidP="00A9316F">
            <w:pPr>
              <w:pStyle w:val="afffff6"/>
              <w:spacing w:before="0" w:after="0"/>
              <w:jc w:val="center"/>
              <w:rPr>
                <w:szCs w:val="24"/>
              </w:rPr>
            </w:pPr>
            <w:r w:rsidRPr="00FE4283">
              <w:rPr>
                <w:szCs w:val="24"/>
              </w:rPr>
              <w:t>(С)</w:t>
            </w:r>
          </w:p>
          <w:p w:rsidR="007201B8" w:rsidRPr="00FE4283" w:rsidRDefault="007201B8" w:rsidP="00A9316F">
            <w:pPr>
              <w:contextualSpacing/>
              <w:jc w:val="center"/>
              <w:rPr>
                <w:rFonts w:cs="Times New Roman"/>
                <w:lang w:eastAsia="ru-RU"/>
              </w:rPr>
            </w:pPr>
          </w:p>
        </w:tc>
        <w:tc>
          <w:tcPr>
            <w:tcW w:w="2926" w:type="dxa"/>
            <w:vAlign w:val="center"/>
          </w:tcPr>
          <w:p w:rsidR="007201B8" w:rsidRPr="00FE4283" w:rsidRDefault="007201B8" w:rsidP="00A9316F">
            <w:pPr>
              <w:pStyle w:val="afffff6"/>
              <w:spacing w:before="0" w:after="0"/>
              <w:ind w:hanging="9"/>
              <w:jc w:val="center"/>
              <w:rPr>
                <w:szCs w:val="24"/>
              </w:rPr>
            </w:pPr>
          </w:p>
          <w:p w:rsidR="007201B8" w:rsidRPr="00FE4283" w:rsidRDefault="007201B8" w:rsidP="00A9316F">
            <w:pPr>
              <w:pStyle w:val="afffff6"/>
              <w:spacing w:before="0" w:after="0"/>
              <w:ind w:hanging="9"/>
              <w:jc w:val="center"/>
              <w:rPr>
                <w:szCs w:val="24"/>
              </w:rPr>
            </w:pPr>
            <w:r w:rsidRPr="00FE4283">
              <w:rPr>
                <w:szCs w:val="24"/>
              </w:rPr>
              <w:t xml:space="preserve">Зона сельскохозяйственных угодий - пашни, сенокосы, пастбища, залежи, земли занятые многолетними насаждениями </w:t>
            </w:r>
          </w:p>
          <w:p w:rsidR="007201B8" w:rsidRPr="00FE4283" w:rsidRDefault="007201B8" w:rsidP="00A9316F">
            <w:pPr>
              <w:pStyle w:val="afffff6"/>
              <w:spacing w:before="0" w:after="0"/>
              <w:ind w:hanging="9"/>
              <w:jc w:val="center"/>
              <w:rPr>
                <w:szCs w:val="24"/>
              </w:rPr>
            </w:pPr>
          </w:p>
        </w:tc>
        <w:tc>
          <w:tcPr>
            <w:tcW w:w="759" w:type="dxa"/>
            <w:shd w:val="clear" w:color="auto" w:fill="auto"/>
            <w:vAlign w:val="center"/>
          </w:tcPr>
          <w:p w:rsidR="007201B8" w:rsidRPr="00FE4283" w:rsidRDefault="007201B8" w:rsidP="00A9316F">
            <w:pPr>
              <w:pStyle w:val="afffff6"/>
              <w:spacing w:before="0" w:after="0"/>
              <w:jc w:val="center"/>
              <w:rPr>
                <w:szCs w:val="24"/>
              </w:rPr>
            </w:pPr>
            <w:r w:rsidRPr="00FE4283">
              <w:rPr>
                <w:szCs w:val="24"/>
              </w:rPr>
              <w:t>С</w:t>
            </w:r>
            <w:proofErr w:type="gramStart"/>
            <w:r w:rsidRPr="00FE4283">
              <w:rPr>
                <w:szCs w:val="24"/>
              </w:rPr>
              <w:t>1</w:t>
            </w:r>
            <w:proofErr w:type="gramEnd"/>
          </w:p>
        </w:tc>
        <w:tc>
          <w:tcPr>
            <w:tcW w:w="3828" w:type="dxa"/>
          </w:tcPr>
          <w:p w:rsidR="007201B8" w:rsidRPr="00FE4283" w:rsidRDefault="007201B8" w:rsidP="00A9316F">
            <w:pPr>
              <w:pStyle w:val="afffff6"/>
              <w:spacing w:before="0" w:after="0"/>
              <w:jc w:val="both"/>
              <w:rPr>
                <w:szCs w:val="24"/>
              </w:rPr>
            </w:pPr>
            <w:r w:rsidRPr="00FE4283">
              <w:rPr>
                <w:szCs w:val="24"/>
              </w:rPr>
              <w:t>Зона размещения сельскохозяйственных угодий: пашни, сенокосы, пастбища, залежи, земли занятые многолетними насаждениями и т.п.</w:t>
            </w:r>
          </w:p>
        </w:tc>
      </w:tr>
      <w:tr w:rsidR="007201B8" w:rsidRPr="00FE4283" w:rsidTr="000A3CC6">
        <w:trPr>
          <w:trHeight w:val="1068"/>
        </w:trPr>
        <w:tc>
          <w:tcPr>
            <w:tcW w:w="2660" w:type="dxa"/>
            <w:vMerge/>
            <w:vAlign w:val="center"/>
          </w:tcPr>
          <w:p w:rsidR="007201B8" w:rsidRPr="00FE4283" w:rsidRDefault="007201B8" w:rsidP="00A9316F">
            <w:pPr>
              <w:contextualSpacing/>
              <w:jc w:val="center"/>
              <w:rPr>
                <w:rFonts w:cs="Times New Roman"/>
                <w:lang w:eastAsia="ru-RU"/>
              </w:rPr>
            </w:pPr>
          </w:p>
        </w:tc>
        <w:tc>
          <w:tcPr>
            <w:tcW w:w="2926" w:type="dxa"/>
            <w:vAlign w:val="center"/>
          </w:tcPr>
          <w:p w:rsidR="007201B8" w:rsidRPr="00FE4283" w:rsidRDefault="007201B8" w:rsidP="00A9316F">
            <w:pPr>
              <w:pStyle w:val="afffff6"/>
              <w:spacing w:before="0" w:after="0"/>
              <w:ind w:hanging="9"/>
              <w:jc w:val="center"/>
              <w:rPr>
                <w:szCs w:val="24"/>
              </w:rPr>
            </w:pPr>
            <w:r w:rsidRPr="00FE4283">
              <w:rPr>
                <w:color w:val="000000"/>
                <w:szCs w:val="24"/>
              </w:rPr>
              <w:t>Зона, занятые объектами сельскохозяйственного назначения и предназначенные для ведения сельскохозяйственного производства</w:t>
            </w:r>
          </w:p>
        </w:tc>
        <w:tc>
          <w:tcPr>
            <w:tcW w:w="759" w:type="dxa"/>
            <w:shd w:val="clear" w:color="auto" w:fill="auto"/>
            <w:vAlign w:val="center"/>
          </w:tcPr>
          <w:p w:rsidR="007201B8" w:rsidRPr="00FE4283" w:rsidRDefault="007201B8" w:rsidP="00A9316F">
            <w:pPr>
              <w:pStyle w:val="afffff6"/>
              <w:spacing w:before="0" w:after="0"/>
              <w:jc w:val="center"/>
              <w:rPr>
                <w:szCs w:val="24"/>
              </w:rPr>
            </w:pPr>
            <w:r w:rsidRPr="00FE4283">
              <w:rPr>
                <w:szCs w:val="24"/>
              </w:rPr>
              <w:t>С</w:t>
            </w:r>
            <w:proofErr w:type="gramStart"/>
            <w:r w:rsidRPr="00FE4283">
              <w:rPr>
                <w:szCs w:val="24"/>
              </w:rPr>
              <w:t>2</w:t>
            </w:r>
            <w:proofErr w:type="gramEnd"/>
          </w:p>
        </w:tc>
        <w:tc>
          <w:tcPr>
            <w:tcW w:w="3828" w:type="dxa"/>
          </w:tcPr>
          <w:p w:rsidR="007201B8" w:rsidRPr="00FE4283" w:rsidRDefault="007201B8" w:rsidP="00A9316F">
            <w:pPr>
              <w:pStyle w:val="afffff6"/>
              <w:spacing w:before="0" w:after="0"/>
              <w:jc w:val="both"/>
              <w:rPr>
                <w:szCs w:val="24"/>
              </w:rPr>
            </w:pPr>
            <w:r w:rsidRPr="00FE4283">
              <w:rPr>
                <w:szCs w:val="24"/>
              </w:rPr>
              <w:t>Зоны, занятые объектами сельскохозяйственного назначения и предназначенные для ведения сельскохозяйственного производства.</w:t>
            </w:r>
          </w:p>
        </w:tc>
      </w:tr>
      <w:tr w:rsidR="00A9316F" w:rsidRPr="00FE4283" w:rsidTr="000A3CC6">
        <w:trPr>
          <w:trHeight w:val="1426"/>
        </w:trPr>
        <w:tc>
          <w:tcPr>
            <w:tcW w:w="2660" w:type="dxa"/>
            <w:vAlign w:val="center"/>
          </w:tcPr>
          <w:p w:rsidR="00A9316F" w:rsidRPr="00FE4283" w:rsidRDefault="00A9316F" w:rsidP="00A9316F">
            <w:pPr>
              <w:pStyle w:val="afffff6"/>
              <w:spacing w:before="0" w:after="0"/>
              <w:jc w:val="center"/>
              <w:rPr>
                <w:szCs w:val="24"/>
              </w:rPr>
            </w:pPr>
            <w:r w:rsidRPr="00FE4283">
              <w:rPr>
                <w:szCs w:val="24"/>
              </w:rPr>
              <w:t xml:space="preserve">Зоны </w:t>
            </w:r>
            <w:proofErr w:type="gramStart"/>
            <w:r w:rsidRPr="00FE4283">
              <w:rPr>
                <w:szCs w:val="24"/>
              </w:rPr>
              <w:t>специального</w:t>
            </w:r>
            <w:proofErr w:type="gramEnd"/>
          </w:p>
          <w:p w:rsidR="00A9316F" w:rsidRPr="00FE4283" w:rsidRDefault="00A9316F" w:rsidP="00A9316F">
            <w:pPr>
              <w:pStyle w:val="afffff6"/>
              <w:spacing w:before="0" w:after="0"/>
              <w:jc w:val="center"/>
              <w:rPr>
                <w:szCs w:val="24"/>
              </w:rPr>
            </w:pPr>
            <w:r w:rsidRPr="00FE4283">
              <w:rPr>
                <w:szCs w:val="24"/>
              </w:rPr>
              <w:t>назначения</w:t>
            </w:r>
          </w:p>
          <w:p w:rsidR="00A9316F" w:rsidRPr="00FE4283" w:rsidRDefault="00A9316F" w:rsidP="00A9316F">
            <w:pPr>
              <w:pStyle w:val="afffff6"/>
              <w:spacing w:before="0" w:after="0"/>
              <w:jc w:val="center"/>
              <w:rPr>
                <w:szCs w:val="24"/>
              </w:rPr>
            </w:pPr>
            <w:r w:rsidRPr="00FE4283">
              <w:rPr>
                <w:szCs w:val="24"/>
              </w:rPr>
              <w:t>(СН)</w:t>
            </w:r>
          </w:p>
        </w:tc>
        <w:tc>
          <w:tcPr>
            <w:tcW w:w="2926" w:type="dxa"/>
            <w:vAlign w:val="center"/>
          </w:tcPr>
          <w:p w:rsidR="00A9316F" w:rsidRPr="00FE4283" w:rsidRDefault="00A9316F" w:rsidP="00A9316F">
            <w:pPr>
              <w:pStyle w:val="afffff6"/>
              <w:spacing w:before="0" w:after="0"/>
              <w:ind w:hanging="9"/>
              <w:jc w:val="center"/>
              <w:rPr>
                <w:szCs w:val="24"/>
              </w:rPr>
            </w:pPr>
          </w:p>
          <w:p w:rsidR="00A9316F" w:rsidRPr="00FE4283" w:rsidRDefault="00A9316F" w:rsidP="00A9316F">
            <w:pPr>
              <w:pStyle w:val="afffff6"/>
              <w:spacing w:before="0" w:after="0"/>
              <w:ind w:hanging="9"/>
              <w:jc w:val="center"/>
              <w:rPr>
                <w:szCs w:val="24"/>
              </w:rPr>
            </w:pPr>
            <w:r w:rsidRPr="00FE4283">
              <w:rPr>
                <w:szCs w:val="24"/>
              </w:rPr>
              <w:t>Зона размещения кладбищ, скотомогильников</w:t>
            </w:r>
          </w:p>
          <w:p w:rsidR="00A9316F" w:rsidRPr="00FE4283" w:rsidRDefault="00A9316F" w:rsidP="00A9316F">
            <w:pPr>
              <w:pStyle w:val="afffff6"/>
              <w:spacing w:before="0" w:after="0"/>
              <w:ind w:hanging="9"/>
              <w:jc w:val="center"/>
              <w:rPr>
                <w:szCs w:val="24"/>
              </w:rPr>
            </w:pPr>
          </w:p>
        </w:tc>
        <w:tc>
          <w:tcPr>
            <w:tcW w:w="759" w:type="dxa"/>
            <w:shd w:val="clear" w:color="auto" w:fill="auto"/>
            <w:vAlign w:val="center"/>
          </w:tcPr>
          <w:p w:rsidR="00A9316F" w:rsidRPr="00FE4283" w:rsidRDefault="00A9316F" w:rsidP="00A9316F">
            <w:pPr>
              <w:pStyle w:val="afffff6"/>
              <w:spacing w:before="0" w:after="0"/>
              <w:jc w:val="center"/>
              <w:rPr>
                <w:szCs w:val="24"/>
              </w:rPr>
            </w:pPr>
            <w:r w:rsidRPr="00FE4283">
              <w:rPr>
                <w:szCs w:val="24"/>
              </w:rPr>
              <w:t>СН</w:t>
            </w:r>
            <w:proofErr w:type="gramStart"/>
            <w:r w:rsidRPr="00FE4283">
              <w:rPr>
                <w:szCs w:val="24"/>
              </w:rPr>
              <w:t>1</w:t>
            </w:r>
            <w:proofErr w:type="gramEnd"/>
          </w:p>
        </w:tc>
        <w:tc>
          <w:tcPr>
            <w:tcW w:w="3828" w:type="dxa"/>
          </w:tcPr>
          <w:p w:rsidR="00A9316F" w:rsidRPr="00FE4283" w:rsidRDefault="00A9316F" w:rsidP="00A9316F">
            <w:pPr>
              <w:pStyle w:val="afffff6"/>
              <w:spacing w:before="0" w:after="0"/>
              <w:jc w:val="both"/>
              <w:rPr>
                <w:szCs w:val="24"/>
              </w:rPr>
            </w:pPr>
            <w:r w:rsidRPr="00FE4283">
              <w:rPr>
                <w:szCs w:val="24"/>
              </w:rPr>
              <w:t xml:space="preserve">Зона размещения кладбищ, крематориев, мемориальных парков, </w:t>
            </w:r>
            <w:r>
              <w:rPr>
                <w:szCs w:val="24"/>
              </w:rPr>
              <w:t>скотомогильников и т.п.</w:t>
            </w:r>
          </w:p>
        </w:tc>
      </w:tr>
      <w:tr w:rsidR="00A9316F" w:rsidRPr="00FE4283" w:rsidTr="000A3CC6">
        <w:trPr>
          <w:trHeight w:val="1426"/>
        </w:trPr>
        <w:tc>
          <w:tcPr>
            <w:tcW w:w="2660" w:type="dxa"/>
            <w:vMerge w:val="restart"/>
            <w:vAlign w:val="center"/>
          </w:tcPr>
          <w:p w:rsidR="00A9316F" w:rsidRPr="00FE4283" w:rsidRDefault="00A9316F" w:rsidP="00A9316F">
            <w:pPr>
              <w:pStyle w:val="afffff6"/>
              <w:spacing w:before="0" w:after="0"/>
              <w:jc w:val="center"/>
              <w:rPr>
                <w:szCs w:val="24"/>
              </w:rPr>
            </w:pPr>
            <w:r w:rsidRPr="00FE4283">
              <w:rPr>
                <w:szCs w:val="24"/>
              </w:rPr>
              <w:lastRenderedPageBreak/>
              <w:t>Зоны рекреационного назначения (Р)</w:t>
            </w:r>
          </w:p>
        </w:tc>
        <w:tc>
          <w:tcPr>
            <w:tcW w:w="2926" w:type="dxa"/>
            <w:vAlign w:val="center"/>
          </w:tcPr>
          <w:p w:rsidR="00A9316F" w:rsidRPr="00FE4283" w:rsidRDefault="004952DD" w:rsidP="00A9316F">
            <w:pPr>
              <w:pStyle w:val="afffff6"/>
              <w:spacing w:before="0" w:after="0"/>
              <w:ind w:hanging="9"/>
              <w:jc w:val="center"/>
              <w:rPr>
                <w:szCs w:val="24"/>
              </w:rPr>
            </w:pPr>
            <w:r w:rsidRPr="00FE4283">
              <w:rPr>
                <w:szCs w:val="24"/>
              </w:rPr>
              <w:t>Зона водных объектов (пруды, озера, водохранилища, пляжи)</w:t>
            </w:r>
          </w:p>
        </w:tc>
        <w:tc>
          <w:tcPr>
            <w:tcW w:w="759" w:type="dxa"/>
            <w:shd w:val="clear" w:color="auto" w:fill="auto"/>
            <w:vAlign w:val="center"/>
          </w:tcPr>
          <w:p w:rsidR="00A9316F" w:rsidRPr="00FE4283" w:rsidRDefault="00A9316F" w:rsidP="004952DD">
            <w:pPr>
              <w:pStyle w:val="afffff6"/>
              <w:spacing w:before="0" w:after="0"/>
              <w:jc w:val="center"/>
              <w:rPr>
                <w:szCs w:val="24"/>
              </w:rPr>
            </w:pPr>
            <w:r w:rsidRPr="00FE4283">
              <w:rPr>
                <w:szCs w:val="24"/>
              </w:rPr>
              <w:t>Р</w:t>
            </w:r>
            <w:proofErr w:type="gramStart"/>
            <w:r w:rsidR="004952DD">
              <w:rPr>
                <w:szCs w:val="24"/>
              </w:rPr>
              <w:t>2</w:t>
            </w:r>
            <w:proofErr w:type="gramEnd"/>
          </w:p>
        </w:tc>
        <w:tc>
          <w:tcPr>
            <w:tcW w:w="3828" w:type="dxa"/>
          </w:tcPr>
          <w:p w:rsidR="00A9316F" w:rsidRPr="00FE4283" w:rsidRDefault="00A9316F" w:rsidP="00A9316F">
            <w:pPr>
              <w:pStyle w:val="afffff6"/>
              <w:spacing w:before="0" w:after="0"/>
              <w:jc w:val="both"/>
              <w:rPr>
                <w:szCs w:val="24"/>
              </w:rPr>
            </w:pPr>
            <w:r w:rsidRPr="00FE4283">
              <w:rPr>
                <w:rFonts w:ascii="Arial" w:hAnsi="Arial" w:cs="Arial"/>
                <w:szCs w:val="24"/>
                <w:shd w:val="clear" w:color="auto" w:fill="FFFFFF"/>
              </w:rPr>
              <w:t> </w:t>
            </w:r>
            <w:r w:rsidR="004952DD" w:rsidRPr="00A072E6">
              <w:rPr>
                <w:szCs w:val="24"/>
              </w:rPr>
              <w:t xml:space="preserve">Зона водных объектов </w:t>
            </w:r>
            <w:r w:rsidR="004952DD">
              <w:rPr>
                <w:szCs w:val="24"/>
              </w:rPr>
              <w:t xml:space="preserve">общего пользования </w:t>
            </w:r>
            <w:r w:rsidR="004952DD" w:rsidRPr="00A072E6">
              <w:rPr>
                <w:szCs w:val="24"/>
              </w:rPr>
              <w:t>(пруды, озера, реки)</w:t>
            </w:r>
          </w:p>
        </w:tc>
      </w:tr>
      <w:tr w:rsidR="00A9316F" w:rsidRPr="00FE4283" w:rsidTr="000A3CC6">
        <w:trPr>
          <w:trHeight w:val="1426"/>
        </w:trPr>
        <w:tc>
          <w:tcPr>
            <w:tcW w:w="2660" w:type="dxa"/>
            <w:vMerge/>
            <w:vAlign w:val="center"/>
          </w:tcPr>
          <w:p w:rsidR="00A9316F" w:rsidRPr="00FE4283" w:rsidRDefault="00A9316F" w:rsidP="00A9316F">
            <w:pPr>
              <w:pStyle w:val="afffff6"/>
              <w:spacing w:before="0" w:after="0"/>
              <w:jc w:val="center"/>
              <w:rPr>
                <w:szCs w:val="24"/>
              </w:rPr>
            </w:pPr>
          </w:p>
        </w:tc>
        <w:tc>
          <w:tcPr>
            <w:tcW w:w="2926" w:type="dxa"/>
            <w:vAlign w:val="center"/>
          </w:tcPr>
          <w:p w:rsidR="00A9316F" w:rsidRPr="00FE4283" w:rsidRDefault="004952DD" w:rsidP="00A9316F">
            <w:pPr>
              <w:pStyle w:val="afffff6"/>
              <w:spacing w:before="0" w:after="0"/>
              <w:ind w:hanging="9"/>
              <w:jc w:val="center"/>
              <w:rPr>
                <w:szCs w:val="24"/>
              </w:rPr>
            </w:pPr>
            <w:r>
              <w:rPr>
                <w:szCs w:val="24"/>
              </w:rPr>
              <w:t>Зона рекреационных объектов</w:t>
            </w:r>
          </w:p>
        </w:tc>
        <w:tc>
          <w:tcPr>
            <w:tcW w:w="759" w:type="dxa"/>
            <w:shd w:val="clear" w:color="auto" w:fill="auto"/>
            <w:vAlign w:val="center"/>
          </w:tcPr>
          <w:p w:rsidR="00A9316F" w:rsidRPr="00FE4283" w:rsidRDefault="00A9316F" w:rsidP="004952DD">
            <w:pPr>
              <w:pStyle w:val="afffff6"/>
              <w:spacing w:before="0" w:after="0"/>
              <w:jc w:val="center"/>
              <w:rPr>
                <w:szCs w:val="24"/>
              </w:rPr>
            </w:pPr>
            <w:r w:rsidRPr="00FE4283">
              <w:rPr>
                <w:szCs w:val="24"/>
              </w:rPr>
              <w:t>Р</w:t>
            </w:r>
            <w:r w:rsidR="004952DD">
              <w:rPr>
                <w:szCs w:val="24"/>
              </w:rPr>
              <w:t>3</w:t>
            </w:r>
          </w:p>
        </w:tc>
        <w:tc>
          <w:tcPr>
            <w:tcW w:w="3828" w:type="dxa"/>
          </w:tcPr>
          <w:p w:rsidR="00A9316F" w:rsidRPr="00A072E6" w:rsidRDefault="000A3CC6" w:rsidP="00A9316F">
            <w:pPr>
              <w:pStyle w:val="afffff6"/>
              <w:spacing w:before="0" w:after="0"/>
              <w:jc w:val="both"/>
              <w:rPr>
                <w:rFonts w:ascii="Arial" w:hAnsi="Arial" w:cs="Arial"/>
                <w:szCs w:val="24"/>
                <w:shd w:val="clear" w:color="auto" w:fill="FFFFFF"/>
              </w:rPr>
            </w:pPr>
            <w:r>
              <w:rPr>
                <w:szCs w:val="24"/>
              </w:rPr>
              <w:t>Зона рекреационных объектов</w:t>
            </w:r>
          </w:p>
        </w:tc>
      </w:tr>
      <w:tr w:rsidR="00A9316F" w:rsidRPr="00FE4283" w:rsidTr="000A3CC6">
        <w:trPr>
          <w:trHeight w:val="1426"/>
        </w:trPr>
        <w:tc>
          <w:tcPr>
            <w:tcW w:w="2660" w:type="dxa"/>
            <w:vAlign w:val="center"/>
          </w:tcPr>
          <w:p w:rsidR="00A9316F" w:rsidRPr="00FE4283" w:rsidRDefault="00A9316F" w:rsidP="00A9316F">
            <w:pPr>
              <w:pStyle w:val="afffff6"/>
              <w:spacing w:before="0" w:after="0"/>
              <w:jc w:val="center"/>
              <w:rPr>
                <w:szCs w:val="24"/>
              </w:rPr>
            </w:pPr>
            <w:r w:rsidRPr="00A9316F">
              <w:rPr>
                <w:szCs w:val="24"/>
              </w:rPr>
              <w:t>Общественно-деловые зоны</w:t>
            </w:r>
            <w:r>
              <w:rPr>
                <w:szCs w:val="24"/>
              </w:rPr>
              <w:t xml:space="preserve"> (ОД)</w:t>
            </w:r>
          </w:p>
        </w:tc>
        <w:tc>
          <w:tcPr>
            <w:tcW w:w="2926" w:type="dxa"/>
            <w:vAlign w:val="center"/>
          </w:tcPr>
          <w:p w:rsidR="00A9316F" w:rsidRPr="00FE4283" w:rsidRDefault="00A9316F" w:rsidP="00A9316F">
            <w:pPr>
              <w:pStyle w:val="afffff6"/>
              <w:spacing w:before="0" w:after="0"/>
              <w:ind w:hanging="9"/>
              <w:jc w:val="center"/>
              <w:rPr>
                <w:szCs w:val="24"/>
              </w:rPr>
            </w:pPr>
            <w:r>
              <w:rPr>
                <w:szCs w:val="24"/>
              </w:rPr>
              <w:t>З</w:t>
            </w:r>
            <w:r w:rsidRPr="00A9316F">
              <w:rPr>
                <w:szCs w:val="24"/>
              </w:rPr>
              <w:t>она общественно-делового назначения</w:t>
            </w:r>
          </w:p>
        </w:tc>
        <w:tc>
          <w:tcPr>
            <w:tcW w:w="759" w:type="dxa"/>
            <w:shd w:val="clear" w:color="auto" w:fill="auto"/>
            <w:vAlign w:val="center"/>
          </w:tcPr>
          <w:p w:rsidR="00A9316F" w:rsidRPr="00FE4283" w:rsidRDefault="00A9316F" w:rsidP="00A9316F">
            <w:pPr>
              <w:pStyle w:val="afffff6"/>
              <w:spacing w:before="0" w:after="0"/>
              <w:jc w:val="center"/>
              <w:rPr>
                <w:szCs w:val="24"/>
              </w:rPr>
            </w:pPr>
            <w:r>
              <w:rPr>
                <w:szCs w:val="24"/>
              </w:rPr>
              <w:t>ОД</w:t>
            </w:r>
            <w:proofErr w:type="gramStart"/>
            <w:r>
              <w:rPr>
                <w:szCs w:val="24"/>
              </w:rPr>
              <w:t>1</w:t>
            </w:r>
            <w:proofErr w:type="gramEnd"/>
          </w:p>
        </w:tc>
        <w:tc>
          <w:tcPr>
            <w:tcW w:w="3828" w:type="dxa"/>
          </w:tcPr>
          <w:p w:rsidR="00A9316F" w:rsidRPr="00A9316F" w:rsidRDefault="00A9316F" w:rsidP="00A9316F">
            <w:pPr>
              <w:pStyle w:val="afffff6"/>
              <w:spacing w:before="0" w:after="0"/>
              <w:jc w:val="both"/>
              <w:rPr>
                <w:szCs w:val="24"/>
                <w:shd w:val="clear" w:color="auto" w:fill="FFFFFF"/>
              </w:rPr>
            </w:pPr>
            <w:proofErr w:type="gramStart"/>
            <w:r w:rsidRPr="00A9316F">
              <w:rPr>
                <w:szCs w:val="24"/>
                <w:shd w:val="clear" w:color="auto" w:fill="FFFFFF"/>
              </w:rPr>
              <w:t>З</w:t>
            </w:r>
            <w:r>
              <w:rPr>
                <w:szCs w:val="24"/>
                <w:shd w:val="clear" w:color="auto" w:fill="FFFFFF"/>
              </w:rPr>
              <w:t xml:space="preserve">она </w:t>
            </w:r>
            <w:r w:rsidRPr="00A9316F">
              <w:rPr>
                <w:szCs w:val="24"/>
                <w:shd w:val="clear" w:color="auto" w:fill="FFFFFF"/>
              </w:rPr>
              <w:t>размещения объектов здравоохранения, культуры, торговли, общественного питания, бытового обслуживания, коммерческой деятельности, а также образовательных учреждений среднего профессионального и высшего профессионального образования, административных, научно-исследовательских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w:t>
            </w:r>
            <w:proofErr w:type="gramEnd"/>
          </w:p>
        </w:tc>
      </w:tr>
      <w:tr w:rsidR="00A9316F" w:rsidRPr="00FE4283" w:rsidTr="000A3CC6">
        <w:trPr>
          <w:trHeight w:val="1426"/>
        </w:trPr>
        <w:tc>
          <w:tcPr>
            <w:tcW w:w="2660" w:type="dxa"/>
            <w:vAlign w:val="center"/>
          </w:tcPr>
          <w:p w:rsidR="00A9316F" w:rsidRPr="00FE4283" w:rsidRDefault="00A9316F" w:rsidP="00A9316F">
            <w:pPr>
              <w:pStyle w:val="afffff6"/>
              <w:spacing w:before="0" w:after="0"/>
              <w:jc w:val="center"/>
              <w:rPr>
                <w:szCs w:val="24"/>
              </w:rPr>
            </w:pPr>
            <w:r w:rsidRPr="00A9316F">
              <w:rPr>
                <w:szCs w:val="24"/>
              </w:rPr>
              <w:t>Производственные зоны</w:t>
            </w:r>
            <w:r>
              <w:rPr>
                <w:szCs w:val="24"/>
              </w:rPr>
              <w:t xml:space="preserve"> (П)</w:t>
            </w:r>
          </w:p>
        </w:tc>
        <w:tc>
          <w:tcPr>
            <w:tcW w:w="2926" w:type="dxa"/>
            <w:vAlign w:val="center"/>
          </w:tcPr>
          <w:p w:rsidR="00A9316F" w:rsidRPr="00FE4283" w:rsidRDefault="00A9316F" w:rsidP="00A9316F">
            <w:pPr>
              <w:pStyle w:val="afffff6"/>
              <w:spacing w:before="0" w:after="0"/>
              <w:ind w:hanging="9"/>
              <w:jc w:val="center"/>
              <w:rPr>
                <w:szCs w:val="24"/>
              </w:rPr>
            </w:pPr>
            <w:r>
              <w:rPr>
                <w:szCs w:val="24"/>
              </w:rPr>
              <w:t>П</w:t>
            </w:r>
            <w:r w:rsidRPr="00A9316F">
              <w:rPr>
                <w:szCs w:val="24"/>
              </w:rPr>
              <w:t>роизводственная зона с размещением промышленных предприятий и складов V – IV классов вредности</w:t>
            </w:r>
          </w:p>
        </w:tc>
        <w:tc>
          <w:tcPr>
            <w:tcW w:w="759" w:type="dxa"/>
            <w:shd w:val="clear" w:color="auto" w:fill="auto"/>
            <w:vAlign w:val="center"/>
          </w:tcPr>
          <w:p w:rsidR="00A9316F" w:rsidRPr="00FE4283" w:rsidRDefault="00A9316F" w:rsidP="00A9316F">
            <w:pPr>
              <w:pStyle w:val="afffff6"/>
              <w:spacing w:before="0" w:after="0"/>
              <w:jc w:val="center"/>
              <w:rPr>
                <w:szCs w:val="24"/>
              </w:rPr>
            </w:pPr>
            <w:r>
              <w:rPr>
                <w:szCs w:val="24"/>
              </w:rPr>
              <w:t>П</w:t>
            </w:r>
            <w:proofErr w:type="gramStart"/>
            <w:r>
              <w:rPr>
                <w:szCs w:val="24"/>
              </w:rPr>
              <w:t>1</w:t>
            </w:r>
            <w:proofErr w:type="gramEnd"/>
          </w:p>
        </w:tc>
        <w:tc>
          <w:tcPr>
            <w:tcW w:w="3828" w:type="dxa"/>
          </w:tcPr>
          <w:p w:rsidR="00A9316F" w:rsidRPr="00A9316F" w:rsidRDefault="00A9316F" w:rsidP="00A9316F">
            <w:pPr>
              <w:pStyle w:val="afffff6"/>
              <w:spacing w:before="0" w:after="0"/>
              <w:jc w:val="both"/>
              <w:rPr>
                <w:szCs w:val="24"/>
                <w:shd w:val="clear" w:color="auto" w:fill="FFFFFF"/>
              </w:rPr>
            </w:pPr>
            <w:r w:rsidRPr="00A9316F">
              <w:rPr>
                <w:szCs w:val="24"/>
                <w:shd w:val="clear" w:color="auto" w:fill="FFFFFF"/>
              </w:rPr>
              <w:t>Зона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санитарно-защитных зон таких объектов.</w:t>
            </w:r>
          </w:p>
        </w:tc>
      </w:tr>
    </w:tbl>
    <w:p w:rsidR="001C47B2" w:rsidRPr="003B198F" w:rsidRDefault="001C47B2" w:rsidP="00506E09">
      <w:pPr>
        <w:ind w:firstLine="709"/>
        <w:contextualSpacing/>
        <w:jc w:val="center"/>
      </w:pPr>
    </w:p>
    <w:p w:rsidR="007F5C2E" w:rsidRPr="003B198F" w:rsidRDefault="009A52F3" w:rsidP="00506E09">
      <w:pPr>
        <w:widowControl w:val="0"/>
        <w:autoSpaceDE w:val="0"/>
        <w:ind w:firstLine="709"/>
        <w:contextualSpacing/>
        <w:jc w:val="both"/>
        <w:rPr>
          <w:rFonts w:cs="Times New Roman"/>
        </w:rPr>
      </w:pPr>
      <w:r w:rsidRPr="003B198F">
        <w:rPr>
          <w:rFonts w:cs="Times New Roman"/>
        </w:rPr>
        <w:t>1</w:t>
      </w:r>
      <w:r w:rsidR="007F5C2E" w:rsidRPr="003B198F">
        <w:rPr>
          <w:rFonts w:cs="Times New Roman"/>
        </w:rPr>
        <w:t xml:space="preserve">. Для каждой территориальной зоны установлен </w:t>
      </w:r>
      <w:r w:rsidR="001C47B2" w:rsidRPr="003B198F">
        <w:rPr>
          <w:rFonts w:cs="Times New Roman"/>
        </w:rPr>
        <w:t>градостроительный регламент,</w:t>
      </w:r>
      <w:r w:rsidR="007F5C2E" w:rsidRPr="003B198F">
        <w:rPr>
          <w:rFonts w:cs="Times New Roman"/>
        </w:rPr>
        <w:t xml:space="preserve"> представляющий собой перечень видов разрешенного использования: основные (для всех территориальных зон), вспомогательные и условно разрешенные виды использования (при необходимости).</w:t>
      </w:r>
    </w:p>
    <w:p w:rsidR="007F5C2E" w:rsidRPr="003B198F"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t>2</w:t>
      </w:r>
      <w:r w:rsidR="007F5C2E" w:rsidRPr="003B198F">
        <w:rPr>
          <w:rFonts w:cs="Times New Roman"/>
        </w:rPr>
        <w:t xml:space="preserve">. </w:t>
      </w:r>
      <w:proofErr w:type="gramStart"/>
      <w:r w:rsidR="007F5C2E" w:rsidRPr="003B198F">
        <w:rPr>
          <w:rFonts w:cs="Times New Roman"/>
        </w:rPr>
        <w:t>П</w:t>
      </w:r>
      <w:r w:rsidR="007F5C2E" w:rsidRPr="003B198F">
        <w:rPr>
          <w:rFonts w:cs="Times New Roman"/>
          <w:lang w:eastAsia="ru-RU"/>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как то предельные (минимальные и (или) максимальные) размеры земельных участков, в том числе их площадь;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roofErr w:type="gramEnd"/>
      <w:r w:rsidR="007F5C2E" w:rsidRPr="003B198F">
        <w:rPr>
          <w:rFonts w:cs="Times New Roman"/>
          <w:lang w:eastAsia="ru-RU"/>
        </w:rPr>
        <w:t xml:space="preserve">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roofErr w:type="gramStart"/>
      <w:r w:rsidR="007F5C2E" w:rsidRPr="003B198F">
        <w:rPr>
          <w:rFonts w:cs="Times New Roman"/>
          <w:lang w:eastAsia="ru-RU"/>
        </w:rPr>
        <w:t>устанавливается для каждой из зон устанавливается</w:t>
      </w:r>
      <w:proofErr w:type="gramEnd"/>
      <w:r w:rsidR="007F5C2E" w:rsidRPr="003B198F">
        <w:rPr>
          <w:rFonts w:cs="Times New Roman"/>
          <w:lang w:eastAsia="ru-RU"/>
        </w:rPr>
        <w:t xml:space="preserve"> применительно к каждой территориальной зоне настоящих Правил.</w:t>
      </w:r>
    </w:p>
    <w:p w:rsidR="007F5C2E" w:rsidRDefault="009A52F3" w:rsidP="00506E09">
      <w:pPr>
        <w:suppressAutoHyphens w:val="0"/>
        <w:autoSpaceDE w:val="0"/>
        <w:autoSpaceDN w:val="0"/>
        <w:adjustRightInd w:val="0"/>
        <w:ind w:firstLine="709"/>
        <w:contextualSpacing/>
        <w:jc w:val="both"/>
        <w:rPr>
          <w:rFonts w:cs="Times New Roman"/>
          <w:lang w:eastAsia="ru-RU"/>
        </w:rPr>
      </w:pPr>
      <w:r w:rsidRPr="003B198F">
        <w:rPr>
          <w:rFonts w:cs="Times New Roman"/>
        </w:rPr>
        <w:lastRenderedPageBreak/>
        <w:t>3</w:t>
      </w:r>
      <w:r w:rsidR="007F5C2E" w:rsidRPr="003B198F">
        <w:rPr>
          <w:rFonts w:cs="Times New Roman"/>
        </w:rPr>
        <w:t xml:space="preserve">. </w:t>
      </w:r>
      <w:proofErr w:type="gramStart"/>
      <w:r w:rsidR="007F5C2E" w:rsidRPr="003B198F">
        <w:rPr>
          <w:rFonts w:cs="Times New Roman"/>
        </w:rPr>
        <w:t xml:space="preserve">На </w:t>
      </w:r>
      <w:r w:rsidR="007F5C2E" w:rsidRPr="003B198F">
        <w:rPr>
          <w:rFonts w:cs="Times New Roman"/>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градостроительный регламент, установленный настоящими Правилами, не распространяется.</w:t>
      </w:r>
      <w:proofErr w:type="gramEnd"/>
    </w:p>
    <w:p w:rsidR="00E641B3" w:rsidRPr="00951A18" w:rsidRDefault="00E641B3" w:rsidP="002A339C">
      <w:pPr>
        <w:pStyle w:val="39"/>
      </w:pPr>
      <w:bookmarkStart w:id="226" w:name="_Toc536627459"/>
      <w:bookmarkStart w:id="227" w:name="_Toc91083141"/>
      <w:r w:rsidRPr="00951A18">
        <w:t xml:space="preserve">Статья </w:t>
      </w:r>
      <w:r w:rsidR="006A7582">
        <w:t>26</w:t>
      </w:r>
      <w:r w:rsidRPr="00951A18">
        <w:t>. Земельные участки, на которые действие градостроительного регламента не распространяется.</w:t>
      </w:r>
      <w:bookmarkEnd w:id="226"/>
      <w:bookmarkEnd w:id="227"/>
    </w:p>
    <w:p w:rsidR="00E641B3" w:rsidRPr="00E641B3" w:rsidRDefault="00E641B3" w:rsidP="00E641B3">
      <w:pPr>
        <w:shd w:val="clear" w:color="auto" w:fill="FFFFFF"/>
        <w:suppressAutoHyphens w:val="0"/>
        <w:spacing w:line="290" w:lineRule="atLeast"/>
        <w:ind w:firstLine="540"/>
        <w:jc w:val="both"/>
      </w:pPr>
      <w:r w:rsidRPr="00E641B3">
        <w:t>Действие градостроительного регламента не распространяется на земельные участки:</w:t>
      </w:r>
    </w:p>
    <w:p w:rsidR="00E641B3" w:rsidRPr="00E641B3" w:rsidRDefault="00E641B3" w:rsidP="00E641B3">
      <w:pPr>
        <w:shd w:val="clear" w:color="auto" w:fill="FFFFFF"/>
        <w:spacing w:line="290" w:lineRule="atLeast"/>
        <w:ind w:firstLine="540"/>
        <w:jc w:val="both"/>
      </w:pPr>
      <w:bookmarkStart w:id="228" w:name="dst1103"/>
      <w:bookmarkEnd w:id="228"/>
      <w:proofErr w:type="gramStart"/>
      <w:r w:rsidRPr="00E641B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E641B3">
        <w:t xml:space="preserve"> наследия;</w:t>
      </w:r>
    </w:p>
    <w:p w:rsidR="00E641B3" w:rsidRPr="00E641B3" w:rsidRDefault="00E641B3" w:rsidP="00E641B3">
      <w:pPr>
        <w:shd w:val="clear" w:color="auto" w:fill="FFFFFF"/>
        <w:spacing w:line="290" w:lineRule="atLeast"/>
        <w:ind w:firstLine="540"/>
        <w:jc w:val="both"/>
      </w:pPr>
      <w:r w:rsidRPr="00E641B3">
        <w:t>2) в границах территорий общего пользования;</w:t>
      </w:r>
    </w:p>
    <w:p w:rsidR="00E641B3" w:rsidRPr="00E641B3" w:rsidRDefault="00E641B3" w:rsidP="00E641B3">
      <w:pPr>
        <w:shd w:val="clear" w:color="auto" w:fill="FFFFFF"/>
        <w:spacing w:line="290" w:lineRule="atLeast"/>
        <w:ind w:firstLine="540"/>
        <w:jc w:val="both"/>
      </w:pPr>
      <w:proofErr w:type="gramStart"/>
      <w:r w:rsidRPr="00E641B3">
        <w:t>3) предназначенные для размещения линейных объектов и (или) занятые линейными объектами;</w:t>
      </w:r>
      <w:proofErr w:type="gramEnd"/>
    </w:p>
    <w:p w:rsidR="00E641B3" w:rsidRDefault="00E641B3" w:rsidP="00E641B3">
      <w:pPr>
        <w:shd w:val="clear" w:color="auto" w:fill="FFFFFF"/>
        <w:spacing w:line="290" w:lineRule="atLeast"/>
        <w:ind w:firstLine="540"/>
        <w:jc w:val="both"/>
      </w:pPr>
      <w:proofErr w:type="gramStart"/>
      <w:r w:rsidRPr="00E641B3">
        <w:t>4) предоставленные для добычи полезных ископаемых.</w:t>
      </w:r>
      <w:proofErr w:type="gramEnd"/>
    </w:p>
    <w:p w:rsidR="00E641B3" w:rsidRDefault="00E641B3" w:rsidP="00E641B3">
      <w:pPr>
        <w:shd w:val="clear" w:color="auto" w:fill="FFFFFF"/>
        <w:spacing w:line="290" w:lineRule="atLeast"/>
        <w:ind w:firstLine="540"/>
        <w:jc w:val="both"/>
      </w:pPr>
      <w:r w:rsidRPr="00E641B3">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641B3" w:rsidRPr="00951A18" w:rsidRDefault="00E641B3" w:rsidP="00E641B3">
      <w:pPr>
        <w:shd w:val="clear" w:color="auto" w:fill="FFFFFF"/>
        <w:spacing w:line="290" w:lineRule="atLeast"/>
        <w:ind w:firstLine="540"/>
        <w:jc w:val="both"/>
      </w:pPr>
      <w:r w:rsidRPr="00E641B3">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t>законами</w:t>
      </w:r>
      <w:r w:rsidRPr="00E641B3">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w:t>
      </w:r>
      <w:hyperlink r:id="rId61" w:anchor="dst100581" w:history="1">
        <w:r w:rsidRPr="00E641B3">
          <w:t>регламентом</w:t>
        </w:r>
      </w:hyperlink>
      <w:r w:rsidRPr="00E641B3">
        <w:t>, положением об особо охраняемой природной территории в соответствии с лесным </w:t>
      </w:r>
      <w:hyperlink r:id="rId62" w:anchor="dst0" w:history="1">
        <w:r w:rsidRPr="00E641B3">
          <w:t>законодательством</w:t>
        </w:r>
      </w:hyperlink>
      <w:r w:rsidRPr="00E641B3">
        <w:t>, </w:t>
      </w:r>
      <w:hyperlink r:id="rId63" w:anchor="dst0" w:history="1">
        <w:r w:rsidRPr="00E641B3">
          <w:t>законодательством</w:t>
        </w:r>
      </w:hyperlink>
      <w:r w:rsidRPr="00E641B3">
        <w:t> об особо охраняемых природных территориях.</w:t>
      </w:r>
    </w:p>
    <w:p w:rsidR="00E641B3" w:rsidRPr="003B198F" w:rsidRDefault="00E641B3" w:rsidP="00506E09">
      <w:pPr>
        <w:suppressAutoHyphens w:val="0"/>
        <w:autoSpaceDE w:val="0"/>
        <w:autoSpaceDN w:val="0"/>
        <w:adjustRightInd w:val="0"/>
        <w:ind w:firstLine="709"/>
        <w:contextualSpacing/>
        <w:jc w:val="both"/>
        <w:rPr>
          <w:rFonts w:cs="Times New Roman"/>
          <w:lang w:eastAsia="ru-RU"/>
        </w:rPr>
      </w:pPr>
    </w:p>
    <w:p w:rsidR="00C84AD3" w:rsidRDefault="007F5C2E" w:rsidP="002A339C">
      <w:pPr>
        <w:pStyle w:val="39"/>
      </w:pPr>
      <w:bookmarkStart w:id="229" w:name="_Toc241293430"/>
      <w:bookmarkStart w:id="230" w:name="_Toc356390712"/>
      <w:bookmarkStart w:id="231" w:name="_Toc467668539"/>
      <w:bookmarkStart w:id="232" w:name="_Toc468262253"/>
      <w:bookmarkStart w:id="233" w:name="_Toc492973671"/>
      <w:bookmarkStart w:id="234" w:name="_Toc529951968"/>
      <w:bookmarkStart w:id="235" w:name="_Toc91083142"/>
      <w:r w:rsidRPr="003B198F">
        <w:t xml:space="preserve">Статья </w:t>
      </w:r>
      <w:r w:rsidR="00F65B93">
        <w:t>2</w:t>
      </w:r>
      <w:r w:rsidR="006A7582">
        <w:t>7</w:t>
      </w:r>
      <w:r w:rsidRPr="003B198F">
        <w:t xml:space="preserve">. </w:t>
      </w:r>
      <w:bookmarkEnd w:id="229"/>
      <w:bookmarkEnd w:id="230"/>
      <w:bookmarkEnd w:id="231"/>
      <w:bookmarkEnd w:id="232"/>
      <w:bookmarkEnd w:id="233"/>
      <w:r w:rsidR="00C84AD3" w:rsidRPr="003B198F">
        <w:t>Градостроительные регламенты. Жилые зоны - "Ж".</w:t>
      </w:r>
      <w:bookmarkEnd w:id="234"/>
      <w:bookmarkEnd w:id="235"/>
    </w:p>
    <w:p w:rsidR="002A339C" w:rsidRPr="003B198F" w:rsidRDefault="002A339C" w:rsidP="002A339C">
      <w:pPr>
        <w:widowControl w:val="0"/>
        <w:autoSpaceDE w:val="0"/>
        <w:ind w:firstLine="709"/>
        <w:contextualSpacing/>
        <w:jc w:val="both"/>
        <w:rPr>
          <w:rFonts w:cs="Times New Roman"/>
          <w:snapToGrid w:val="0"/>
        </w:rPr>
      </w:pPr>
      <w:r w:rsidRPr="003B198F">
        <w:rPr>
          <w:rFonts w:cs="Times New Roman"/>
          <w:snapToGrid w:val="0"/>
        </w:rPr>
        <w:t>Жилые зоны образованы</w:t>
      </w:r>
      <w:r>
        <w:rPr>
          <w:rFonts w:cs="Times New Roman"/>
          <w:snapToGrid w:val="0"/>
        </w:rPr>
        <w:t xml:space="preserve"> </w:t>
      </w:r>
      <w:r w:rsidRPr="003B198F">
        <w:rPr>
          <w:rFonts w:cs="Times New Roman"/>
          <w:snapToGrid w:val="0"/>
        </w:rPr>
        <w:t>в целях создания для населения удобной, здоровой и безопасной среды проживания. Объекты и виды деятельности, непредусмотренные</w:t>
      </w:r>
      <w:r>
        <w:rPr>
          <w:rFonts w:cs="Times New Roman"/>
          <w:snapToGrid w:val="0"/>
        </w:rPr>
        <w:t xml:space="preserve"> </w:t>
      </w:r>
      <w:r w:rsidRPr="003B198F">
        <w:rPr>
          <w:rFonts w:cs="Times New Roman"/>
          <w:snapToGrid w:val="0"/>
        </w:rPr>
        <w:t>требованиями настоящей статьи, не допускается размещать в жилых зонах.</w:t>
      </w:r>
    </w:p>
    <w:p w:rsidR="002A339C" w:rsidRPr="003B198F" w:rsidRDefault="002A339C" w:rsidP="002A339C">
      <w:pPr>
        <w:widowControl w:val="0"/>
        <w:autoSpaceDE w:val="0"/>
        <w:ind w:firstLine="709"/>
        <w:contextualSpacing/>
        <w:jc w:val="both"/>
        <w:rPr>
          <w:rFonts w:cs="Times New Roman"/>
          <w:snapToGrid w:val="0"/>
        </w:rPr>
      </w:pPr>
      <w:r w:rsidRPr="003B198F">
        <w:rPr>
          <w:rFonts w:cs="Times New Roman"/>
          <w:snapToGrid w:val="0"/>
        </w:rPr>
        <w:t>Данная зона выделена для обеспечения правовых условий формирования кварталов комфортного жилья на территориях застройки при низкой плотности использования территории и преимущественном размещении объектов индивидуального жилищного строительства и жилых домов блокированной застройки.</w:t>
      </w:r>
    </w:p>
    <w:p w:rsidR="002A339C" w:rsidRPr="003B198F" w:rsidRDefault="002A339C" w:rsidP="002A339C">
      <w:pPr>
        <w:pStyle w:val="40"/>
      </w:pPr>
      <w:r w:rsidRPr="003B198F">
        <w:lastRenderedPageBreak/>
        <w:t>1. Ж</w:t>
      </w:r>
      <w:proofErr w:type="gramStart"/>
      <w:r w:rsidRPr="003B198F">
        <w:t>1</w:t>
      </w:r>
      <w:proofErr w:type="gramEnd"/>
      <w:r w:rsidRPr="003B198F">
        <w:t xml:space="preserve"> -</w:t>
      </w:r>
      <w:r w:rsidR="006B6080" w:rsidRPr="006B6080">
        <w:t xml:space="preserve"> </w:t>
      </w:r>
      <w:r w:rsidR="006B6080">
        <w:t>Зона малоэтажной жилой застройки</w:t>
      </w:r>
      <w:r w:rsidRPr="003B198F">
        <w:t>.</w:t>
      </w:r>
    </w:p>
    <w:tbl>
      <w:tblPr>
        <w:tblW w:w="10724" w:type="dxa"/>
        <w:tblInd w:w="62" w:type="dxa"/>
        <w:tblLayout w:type="fixed"/>
        <w:tblCellMar>
          <w:top w:w="75" w:type="dxa"/>
          <w:left w:w="0" w:type="dxa"/>
          <w:bottom w:w="75" w:type="dxa"/>
          <w:right w:w="0" w:type="dxa"/>
        </w:tblCellMar>
        <w:tblLook w:val="0000"/>
      </w:tblPr>
      <w:tblGrid>
        <w:gridCol w:w="1863"/>
        <w:gridCol w:w="206"/>
        <w:gridCol w:w="7087"/>
        <w:gridCol w:w="784"/>
        <w:gridCol w:w="784"/>
      </w:tblGrid>
      <w:tr w:rsidR="00A9316F"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9316F" w:rsidRPr="00044054" w:rsidRDefault="00A9316F" w:rsidP="00A9316F">
            <w:pPr>
              <w:widowControl w:val="0"/>
              <w:autoSpaceDE w:val="0"/>
              <w:autoSpaceDN w:val="0"/>
              <w:adjustRightInd w:val="0"/>
              <w:contextualSpacing/>
              <w:jc w:val="center"/>
              <w:rPr>
                <w:sz w:val="22"/>
                <w:szCs w:val="22"/>
              </w:rPr>
            </w:pPr>
            <w:r w:rsidRPr="00044054">
              <w:rPr>
                <w:sz w:val="22"/>
                <w:szCs w:val="22"/>
              </w:rPr>
              <w:t>Наименование вида разрешенного использования</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Pr>
          <w:p w:rsidR="00A9316F" w:rsidRPr="00044054" w:rsidRDefault="00A9316F" w:rsidP="00A9316F">
            <w:pPr>
              <w:widowControl w:val="0"/>
              <w:autoSpaceDE w:val="0"/>
              <w:autoSpaceDN w:val="0"/>
              <w:adjustRightInd w:val="0"/>
              <w:contextualSpacing/>
              <w:jc w:val="center"/>
              <w:rPr>
                <w:sz w:val="22"/>
                <w:szCs w:val="22"/>
              </w:rPr>
            </w:pPr>
            <w:r w:rsidRPr="00044054">
              <w:rPr>
                <w:sz w:val="22"/>
                <w:szCs w:val="22"/>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tcPr>
          <w:p w:rsidR="00A9316F" w:rsidRPr="00044054" w:rsidRDefault="00A9316F" w:rsidP="00A9316F">
            <w:pPr>
              <w:widowControl w:val="0"/>
              <w:autoSpaceDE w:val="0"/>
              <w:autoSpaceDN w:val="0"/>
              <w:adjustRightInd w:val="0"/>
              <w:contextualSpacing/>
              <w:jc w:val="center"/>
              <w:rPr>
                <w:sz w:val="22"/>
                <w:szCs w:val="22"/>
              </w:rPr>
            </w:pPr>
            <w:r w:rsidRPr="00044054">
              <w:rPr>
                <w:sz w:val="22"/>
                <w:szCs w:val="22"/>
              </w:rPr>
              <w:t>Код</w:t>
            </w:r>
          </w:p>
        </w:tc>
      </w:tr>
      <w:tr w:rsidR="00A9316F" w:rsidRPr="00044054" w:rsidTr="002754E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9316F" w:rsidRPr="00044054" w:rsidRDefault="00A9316F" w:rsidP="00A9316F">
            <w:pPr>
              <w:widowControl w:val="0"/>
              <w:autoSpaceDE w:val="0"/>
              <w:autoSpaceDN w:val="0"/>
              <w:adjustRightInd w:val="0"/>
              <w:contextualSpacing/>
              <w:jc w:val="center"/>
              <w:rPr>
                <w:b/>
                <w:sz w:val="22"/>
                <w:szCs w:val="22"/>
              </w:rPr>
            </w:pPr>
            <w:r w:rsidRPr="00044054">
              <w:rPr>
                <w:b/>
                <w:sz w:val="22"/>
                <w:szCs w:val="22"/>
              </w:rPr>
              <w:t>Основные виды разрешенного использования</w:t>
            </w:r>
          </w:p>
        </w:tc>
      </w:tr>
      <w:tr w:rsidR="002754E8" w:rsidRPr="00044054" w:rsidTr="002754E8">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pStyle w:val="afffffe"/>
              <w:contextualSpacing/>
              <w:rPr>
                <w:shd w:val="clear" w:color="auto" w:fill="FFFFFF"/>
              </w:rPr>
            </w:pPr>
            <w:r w:rsidRPr="002754E8">
              <w:rPr>
                <w:shd w:val="clear" w:color="auto" w:fill="FFFFFF"/>
              </w:rPr>
              <w:t>Хранение и переработка сельскохозяйственной продукции</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rPr>
                <w:shd w:val="clear" w:color="auto" w:fill="FFFFFF"/>
              </w:rPr>
            </w:pPr>
            <w:r w:rsidRPr="002754E8">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pStyle w:val="afffffe"/>
              <w:contextualSpacing/>
              <w:jc w:val="center"/>
              <w:rPr>
                <w:shd w:val="clear" w:color="auto" w:fill="FFFFFF"/>
              </w:rPr>
            </w:pPr>
          </w:p>
          <w:p w:rsidR="002754E8" w:rsidRPr="002754E8" w:rsidRDefault="002754E8" w:rsidP="002754E8">
            <w:pPr>
              <w:pStyle w:val="afffffe"/>
              <w:contextualSpacing/>
              <w:jc w:val="center"/>
              <w:rPr>
                <w:shd w:val="clear" w:color="auto" w:fill="FFFFFF"/>
              </w:rPr>
            </w:pPr>
            <w:r w:rsidRPr="002754E8">
              <w:rPr>
                <w:shd w:val="clear" w:color="auto" w:fill="FFFFFF"/>
              </w:rPr>
              <w:t>1.15</w:t>
            </w:r>
          </w:p>
        </w:tc>
        <w:tc>
          <w:tcPr>
            <w:tcW w:w="784" w:type="dxa"/>
          </w:tcPr>
          <w:p w:rsidR="002754E8" w:rsidRDefault="002754E8" w:rsidP="002754E8">
            <w:pPr>
              <w:widowControl w:val="0"/>
              <w:autoSpaceDE w:val="0"/>
              <w:autoSpaceDN w:val="0"/>
              <w:adjustRightInd w:val="0"/>
              <w:contextualSpacing/>
              <w:jc w:val="center"/>
              <w:rPr>
                <w:sz w:val="22"/>
                <w:szCs w:val="22"/>
              </w:rPr>
            </w:pP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pStyle w:val="afffffe"/>
              <w:contextualSpacing/>
              <w:rPr>
                <w:shd w:val="clear" w:color="auto" w:fill="FFFFFF"/>
              </w:rPr>
            </w:pPr>
            <w:r w:rsidRPr="002754E8">
              <w:rPr>
                <w:shd w:val="clear" w:color="auto" w:fill="FFFFFF"/>
              </w:rPr>
              <w:t>Ведение личного подсобного хозяйства на полевых участках</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rPr>
                <w:shd w:val="clear" w:color="auto" w:fill="FFFFFF"/>
              </w:rPr>
            </w:pPr>
            <w:r w:rsidRPr="002754E8">
              <w:rPr>
                <w:shd w:val="clear" w:color="auto" w:fill="FFFFFF"/>
              </w:rPr>
              <w:t>Производство сельскохозяйственной продукции без права возведения объектов капитального строительства</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pStyle w:val="afffffe"/>
              <w:contextualSpacing/>
              <w:jc w:val="center"/>
              <w:rPr>
                <w:shd w:val="clear" w:color="auto" w:fill="FFFFFF"/>
              </w:rPr>
            </w:pPr>
          </w:p>
          <w:p w:rsidR="002754E8" w:rsidRPr="002754E8" w:rsidRDefault="002754E8" w:rsidP="002754E8">
            <w:pPr>
              <w:pStyle w:val="afffffe"/>
              <w:contextualSpacing/>
              <w:jc w:val="center"/>
              <w:rPr>
                <w:shd w:val="clear" w:color="auto" w:fill="FFFFFF"/>
              </w:rPr>
            </w:pPr>
            <w:r w:rsidRPr="002754E8">
              <w:rPr>
                <w:shd w:val="clear" w:color="auto" w:fill="FFFFFF"/>
              </w:rPr>
              <w:t>1.16</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pStyle w:val="afffffe"/>
              <w:contextualSpacing/>
              <w:rPr>
                <w:shd w:val="clear" w:color="auto" w:fill="FFFFFF"/>
              </w:rPr>
            </w:pPr>
            <w:r w:rsidRPr="002754E8">
              <w:rPr>
                <w:shd w:val="clear" w:color="auto" w:fill="FFFFFF"/>
              </w:rPr>
              <w:t>Обеспечение сельскохозяйственного производства</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rPr>
                <w:shd w:val="clear" w:color="auto" w:fill="FFFFFF"/>
              </w:rPr>
            </w:pPr>
            <w:r w:rsidRPr="002754E8">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pStyle w:val="afffffe"/>
              <w:contextualSpacing/>
              <w:jc w:val="center"/>
              <w:rPr>
                <w:shd w:val="clear" w:color="auto" w:fill="FFFFFF"/>
              </w:rPr>
            </w:pPr>
          </w:p>
          <w:p w:rsidR="002754E8" w:rsidRPr="002754E8" w:rsidRDefault="002754E8" w:rsidP="002754E8">
            <w:pPr>
              <w:pStyle w:val="afffffe"/>
              <w:contextualSpacing/>
              <w:jc w:val="center"/>
              <w:rPr>
                <w:shd w:val="clear" w:color="auto" w:fill="FFFFFF"/>
              </w:rPr>
            </w:pPr>
            <w:r w:rsidRPr="002754E8">
              <w:rPr>
                <w:shd w:val="clear" w:color="auto" w:fill="FFFFFF"/>
              </w:rPr>
              <w:t>1.18</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pStyle w:val="afffffe"/>
              <w:contextualSpacing/>
              <w:rPr>
                <w:shd w:val="clear" w:color="auto" w:fill="FFFFFF"/>
              </w:rPr>
            </w:pPr>
            <w:r w:rsidRPr="002754E8">
              <w:rPr>
                <w:shd w:val="clear" w:color="auto" w:fill="FFFFFF"/>
              </w:rPr>
              <w:t>Сенокошение</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rPr>
                <w:shd w:val="clear" w:color="auto" w:fill="FFFFFF"/>
              </w:rPr>
            </w:pPr>
            <w:r w:rsidRPr="002754E8">
              <w:rPr>
                <w:shd w:val="clear" w:color="auto" w:fill="FFFFFF"/>
              </w:rPr>
              <w:t>Кошение трав, сбор и заготовка сена</w:t>
            </w:r>
          </w:p>
        </w:tc>
        <w:tc>
          <w:tcPr>
            <w:tcW w:w="784"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jc w:val="center"/>
              <w:rPr>
                <w:shd w:val="clear" w:color="auto" w:fill="FFFFFF"/>
              </w:rPr>
            </w:pPr>
            <w:r w:rsidRPr="002754E8">
              <w:rPr>
                <w:shd w:val="clear" w:color="auto" w:fill="FFFFFF"/>
              </w:rPr>
              <w:t>1.19</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pStyle w:val="afffffe"/>
              <w:contextualSpacing/>
              <w:rPr>
                <w:shd w:val="clear" w:color="auto" w:fill="FFFFFF"/>
              </w:rPr>
            </w:pPr>
            <w:r w:rsidRPr="002754E8">
              <w:rPr>
                <w:shd w:val="clear" w:color="auto" w:fill="FFFFFF"/>
              </w:rPr>
              <w:t>Выпас сельскохозяйственных животных</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pStyle w:val="afffffe"/>
              <w:contextualSpacing/>
              <w:rPr>
                <w:shd w:val="clear" w:color="auto" w:fill="FFFFFF"/>
              </w:rPr>
            </w:pPr>
            <w:r w:rsidRPr="002754E8">
              <w:rPr>
                <w:shd w:val="clear" w:color="auto" w:fill="FFFFFF"/>
              </w:rPr>
              <w:t>Выпас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pStyle w:val="afffffe"/>
              <w:contextualSpacing/>
              <w:jc w:val="center"/>
              <w:rPr>
                <w:shd w:val="clear" w:color="auto" w:fill="FFFFFF"/>
              </w:rPr>
            </w:pPr>
          </w:p>
          <w:p w:rsidR="002754E8" w:rsidRPr="002754E8" w:rsidRDefault="002754E8" w:rsidP="002754E8">
            <w:pPr>
              <w:pStyle w:val="afffffe"/>
              <w:contextualSpacing/>
              <w:jc w:val="center"/>
              <w:rPr>
                <w:shd w:val="clear" w:color="auto" w:fill="FFFFFF"/>
              </w:rPr>
            </w:pPr>
            <w:r w:rsidRPr="002754E8">
              <w:rPr>
                <w:shd w:val="clear" w:color="auto" w:fill="FFFFFF"/>
              </w:rPr>
              <w:t>1.20</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pStyle w:val="afffffe"/>
              <w:contextualSpacing/>
            </w:pPr>
            <w:r w:rsidRPr="002270C7">
              <w:rPr>
                <w:shd w:val="clear" w:color="auto" w:fill="FFFFFF"/>
              </w:rPr>
              <w:t>Жилая застройка</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Размещение жилых помещений различного вида и обеспечение проживания в них.</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К жилой застройке относятся здания (помещения в них), предназначенные для проживания человека, за исключением зданий (помещений), используемых:</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 xml:space="preserve">- для проживания с </w:t>
            </w:r>
            <w:proofErr w:type="gramStart"/>
            <w:r w:rsidRPr="002270C7">
              <w:rPr>
                <w:sz w:val="22"/>
                <w:szCs w:val="22"/>
              </w:rPr>
              <w:t>одновременным</w:t>
            </w:r>
            <w:proofErr w:type="gramEnd"/>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 xml:space="preserve">осуществлением лечения или социального обслуживания населения (санатории, дома ребенка, дома </w:t>
            </w:r>
            <w:proofErr w:type="gramStart"/>
            <w:r w:rsidRPr="002270C7">
              <w:rPr>
                <w:sz w:val="22"/>
                <w:szCs w:val="22"/>
              </w:rPr>
              <w:t>престарелых</w:t>
            </w:r>
            <w:proofErr w:type="gramEnd"/>
            <w:r w:rsidRPr="002270C7">
              <w:rPr>
                <w:sz w:val="22"/>
                <w:szCs w:val="22"/>
              </w:rPr>
              <w:t>, больницы);</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 как способ обеспечения непрерывности производства (вахтовые помещения, служебные жилые помещения на производственных объектах);</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 как способ обеспечения деятельности</w:t>
            </w:r>
          </w:p>
          <w:p w:rsidR="002754E8" w:rsidRPr="002270C7" w:rsidRDefault="002754E8" w:rsidP="00A9316F">
            <w:pPr>
              <w:pStyle w:val="s1"/>
              <w:shd w:val="clear" w:color="auto" w:fill="FFFFFF"/>
              <w:spacing w:beforeAutospacing="0" w:afterAutospacing="0"/>
              <w:ind w:left="100" w:right="100"/>
              <w:rPr>
                <w:sz w:val="22"/>
                <w:szCs w:val="22"/>
              </w:rPr>
            </w:pPr>
            <w:r w:rsidRPr="002270C7">
              <w:rPr>
                <w:sz w:val="22"/>
                <w:szCs w:val="22"/>
              </w:rPr>
              <w:t>режимного учреждения (казармы, караульные помещения, места лишения свободы, содержания под стражей).</w:t>
            </w:r>
          </w:p>
          <w:p w:rsidR="002754E8" w:rsidRPr="002270C7" w:rsidRDefault="002754E8" w:rsidP="00A9316F">
            <w:pPr>
              <w:pStyle w:val="s1"/>
              <w:shd w:val="clear" w:color="auto" w:fill="FFFFFF"/>
              <w:spacing w:before="0" w:beforeAutospacing="0" w:after="0" w:afterAutospacing="0"/>
              <w:ind w:left="100" w:right="100"/>
              <w:rPr>
                <w:sz w:val="22"/>
                <w:szCs w:val="22"/>
              </w:rPr>
            </w:pPr>
            <w:r w:rsidRPr="002270C7">
              <w:rPr>
                <w:sz w:val="22"/>
                <w:szCs w:val="22"/>
              </w:rPr>
              <w:t>Содержание данного вида разрешенного использования включает в себя содержание видов разрешенного использования с кодами 2.1 - 2.3, 2.5 - 2.7.1</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contextualSpacing/>
              <w:jc w:val="center"/>
              <w:rPr>
                <w:sz w:val="22"/>
                <w:szCs w:val="22"/>
              </w:rPr>
            </w:pPr>
            <w:r>
              <w:rPr>
                <w:sz w:val="22"/>
                <w:szCs w:val="22"/>
              </w:rPr>
              <w:t>2.0</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contextualSpacing/>
              <w:rPr>
                <w:rFonts w:cs="Times New Roman"/>
                <w:sz w:val="22"/>
                <w:szCs w:val="22"/>
              </w:rPr>
            </w:pPr>
            <w:r w:rsidRPr="002270C7">
              <w:rPr>
                <w:rFonts w:cs="Times New Roman"/>
                <w:sz w:val="22"/>
                <w:szCs w:val="22"/>
                <w:shd w:val="clear" w:color="auto" w:fill="FFFFFF"/>
              </w:rPr>
              <w:t>Для индивидуального жилищного строительства</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s1"/>
              <w:shd w:val="clear" w:color="auto" w:fill="FFFFFF"/>
              <w:spacing w:beforeAutospacing="0" w:afterAutospacing="0"/>
              <w:ind w:left="100" w:right="100"/>
              <w:rPr>
                <w:sz w:val="22"/>
                <w:szCs w:val="22"/>
              </w:rPr>
            </w:pPr>
            <w:proofErr w:type="gramStart"/>
            <w:r w:rsidRPr="002270C7">
              <w:rPr>
                <w:sz w:val="22"/>
                <w:szCs w:val="22"/>
              </w:rPr>
              <w:t>Размещение жилого дома (отдел</w:t>
            </w:r>
            <w:r>
              <w:rPr>
                <w:sz w:val="22"/>
                <w:szCs w:val="22"/>
              </w:rPr>
              <w:t xml:space="preserve">ьно стоящего здания количеством </w:t>
            </w:r>
            <w:r w:rsidRPr="002270C7">
              <w:rPr>
                <w:sz w:val="22"/>
                <w:szCs w:val="22"/>
              </w:rPr>
              <w:t>надземных этажей не более чем три, вы</w:t>
            </w:r>
            <w:r>
              <w:rPr>
                <w:sz w:val="22"/>
                <w:szCs w:val="22"/>
              </w:rPr>
              <w:t xml:space="preserve">сотой не более двадцати метров, </w:t>
            </w:r>
            <w:r w:rsidRPr="002270C7">
              <w:rPr>
                <w:sz w:val="22"/>
                <w:szCs w:val="22"/>
              </w:rPr>
              <w:t>которое состоит из комн</w:t>
            </w:r>
            <w:r>
              <w:rPr>
                <w:sz w:val="22"/>
                <w:szCs w:val="22"/>
              </w:rPr>
              <w:t xml:space="preserve">ат и помещений вспомогательного </w:t>
            </w:r>
            <w:r w:rsidRPr="002270C7">
              <w:rPr>
                <w:sz w:val="22"/>
                <w:szCs w:val="22"/>
              </w:rPr>
              <w:t>использования, предназначенны</w:t>
            </w:r>
            <w:r>
              <w:rPr>
                <w:sz w:val="22"/>
                <w:szCs w:val="22"/>
              </w:rPr>
              <w:t xml:space="preserve">х для удовлетворения гражданами </w:t>
            </w:r>
            <w:r w:rsidRPr="002270C7">
              <w:rPr>
                <w:sz w:val="22"/>
                <w:szCs w:val="22"/>
              </w:rPr>
              <w:t>бытовых и иных нужд, связанных с их</w:t>
            </w:r>
            <w:r>
              <w:rPr>
                <w:sz w:val="22"/>
                <w:szCs w:val="22"/>
              </w:rPr>
              <w:t xml:space="preserve"> проживанием в таком здании, не </w:t>
            </w:r>
            <w:r w:rsidRPr="002270C7">
              <w:rPr>
                <w:sz w:val="22"/>
                <w:szCs w:val="22"/>
              </w:rPr>
              <w:lastRenderedPageBreak/>
              <w:t>предназначенного для раз</w:t>
            </w:r>
            <w:r>
              <w:rPr>
                <w:sz w:val="22"/>
                <w:szCs w:val="22"/>
              </w:rPr>
              <w:t xml:space="preserve">дела на самостоятельные объекты </w:t>
            </w:r>
            <w:r w:rsidRPr="002270C7">
              <w:rPr>
                <w:sz w:val="22"/>
                <w:szCs w:val="22"/>
              </w:rPr>
              <w:t>недвижимости);</w:t>
            </w:r>
            <w:r>
              <w:rPr>
                <w:sz w:val="22"/>
                <w:szCs w:val="22"/>
              </w:rPr>
              <w:t xml:space="preserve"> </w:t>
            </w:r>
            <w:r w:rsidRPr="002270C7">
              <w:rPr>
                <w:sz w:val="22"/>
                <w:szCs w:val="22"/>
              </w:rPr>
              <w:t>выращивание сельскохозяйственных культур;</w:t>
            </w:r>
            <w:proofErr w:type="gramEnd"/>
            <w:r>
              <w:rPr>
                <w:sz w:val="22"/>
                <w:szCs w:val="22"/>
              </w:rPr>
              <w:t xml:space="preserve"> </w:t>
            </w:r>
            <w:r w:rsidRPr="002270C7">
              <w:rPr>
                <w:sz w:val="22"/>
                <w:szCs w:val="22"/>
              </w:rPr>
              <w:t>размещение индивидуальных гаражей и хозяйственных построек</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contextualSpacing/>
              <w:jc w:val="center"/>
              <w:rPr>
                <w:sz w:val="22"/>
                <w:szCs w:val="22"/>
              </w:rPr>
            </w:pPr>
            <w:r>
              <w:rPr>
                <w:sz w:val="22"/>
                <w:szCs w:val="22"/>
              </w:rPr>
              <w:lastRenderedPageBreak/>
              <w:t>2.1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b/>
                <w:sz w:val="22"/>
                <w:szCs w:val="22"/>
              </w:rPr>
            </w:pPr>
            <w:r w:rsidRPr="002270C7">
              <w:rPr>
                <w:rFonts w:cs="Times New Roman"/>
                <w:sz w:val="22"/>
                <w:szCs w:val="22"/>
                <w:shd w:val="clear" w:color="auto" w:fill="FFFFFF"/>
              </w:rPr>
              <w:lastRenderedPageBreak/>
              <w:t>Малоэтажная многоквартирная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s1"/>
              <w:shd w:val="clear" w:color="auto" w:fill="FFFFFF"/>
              <w:spacing w:beforeAutospacing="0" w:afterAutospacing="0"/>
              <w:ind w:left="100" w:right="100"/>
              <w:rPr>
                <w:sz w:val="22"/>
                <w:szCs w:val="22"/>
              </w:rPr>
            </w:pPr>
            <w:proofErr w:type="gramStart"/>
            <w:r w:rsidRPr="002270C7">
              <w:rPr>
                <w:sz w:val="22"/>
                <w:szCs w:val="22"/>
              </w:rPr>
              <w:t>Размещение малоэтажных многоквартирных домов (многоквартирные дома высотой до 4 этажей, включая мансардный);</w:t>
            </w:r>
            <w:r>
              <w:rPr>
                <w:sz w:val="22"/>
                <w:szCs w:val="22"/>
              </w:rPr>
              <w:t xml:space="preserve"> </w:t>
            </w:r>
            <w:r w:rsidRPr="002270C7">
              <w:rPr>
                <w:sz w:val="22"/>
                <w:szCs w:val="22"/>
              </w:rPr>
              <w:t xml:space="preserve">обустройство спортивных и детских площадок, </w:t>
            </w:r>
            <w:r>
              <w:rPr>
                <w:sz w:val="22"/>
                <w:szCs w:val="22"/>
              </w:rPr>
              <w:t xml:space="preserve">площадок для отдыха; размещение </w:t>
            </w:r>
            <w:r w:rsidRPr="002270C7">
              <w:rPr>
                <w:sz w:val="22"/>
                <w:szCs w:val="22"/>
              </w:rPr>
              <w:t>объектов обслуживания жилой застройки во встроенных, пристроенных и встроенно-прист</w:t>
            </w:r>
            <w:r>
              <w:rPr>
                <w:sz w:val="22"/>
                <w:szCs w:val="22"/>
              </w:rPr>
              <w:t xml:space="preserve">роенных помещениях малоэтажного </w:t>
            </w:r>
            <w:r w:rsidRPr="002270C7">
              <w:rPr>
                <w:sz w:val="22"/>
                <w:szCs w:val="22"/>
              </w:rPr>
              <w:t>многоквартирного дома, если общая площадь таких помещений в малоэтажном многоквартирном доме не составляет более 15% общей площади помещений дома</w:t>
            </w:r>
            <w:proofErr w:type="gramEnd"/>
          </w:p>
          <w:p w:rsidR="002754E8" w:rsidRPr="002270C7" w:rsidRDefault="002754E8" w:rsidP="00A9316F">
            <w:pPr>
              <w:pStyle w:val="s1"/>
              <w:tabs>
                <w:tab w:val="left" w:pos="2200"/>
              </w:tabs>
              <w:spacing w:before="0" w:beforeAutospacing="0" w:after="0" w:afterAutospacing="0"/>
              <w:rPr>
                <w:sz w:val="22"/>
                <w:szCs w:val="22"/>
              </w:rPr>
            </w:pP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2.1.1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b/>
                <w:sz w:val="22"/>
                <w:szCs w:val="22"/>
              </w:rPr>
            </w:pPr>
            <w:r w:rsidRPr="002270C7">
              <w:rPr>
                <w:rFonts w:cs="Times New Roman"/>
                <w:sz w:val="22"/>
                <w:szCs w:val="22"/>
                <w:shd w:val="clear" w:color="auto" w:fill="FFFFFF"/>
              </w:rPr>
              <w:t>Для ведения личного подсобного хозяйства (приусадебный земельный участок)</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s1"/>
              <w:shd w:val="clear" w:color="auto" w:fill="FFFFFF"/>
              <w:spacing w:before="0" w:beforeAutospacing="0" w:after="0" w:afterAutospacing="0"/>
              <w:ind w:left="100" w:right="100"/>
              <w:rPr>
                <w:sz w:val="22"/>
                <w:szCs w:val="22"/>
              </w:rPr>
            </w:pPr>
            <w:r w:rsidRPr="002270C7">
              <w:rPr>
                <w:sz w:val="22"/>
                <w:szCs w:val="22"/>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2.2</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b/>
                <w:sz w:val="22"/>
                <w:szCs w:val="22"/>
              </w:rPr>
            </w:pPr>
            <w:r w:rsidRPr="002270C7">
              <w:rPr>
                <w:rFonts w:cs="Times New Roman"/>
                <w:sz w:val="22"/>
                <w:szCs w:val="22"/>
                <w:shd w:val="clear" w:color="auto" w:fill="FFFFFF"/>
              </w:rPr>
              <w:t>Блокированная жилая застройка</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s1"/>
              <w:shd w:val="clear" w:color="auto" w:fill="FFFFFF"/>
              <w:spacing w:beforeAutospacing="0" w:afterAutospacing="0"/>
              <w:ind w:left="100" w:right="100"/>
              <w:rPr>
                <w:sz w:val="22"/>
                <w:szCs w:val="22"/>
              </w:rPr>
            </w:pPr>
            <w:proofErr w:type="gramStart"/>
            <w:r w:rsidRPr="002270C7">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270C7">
              <w:rPr>
                <w:sz w:val="22"/>
                <w:szCs w:val="22"/>
              </w:rPr>
              <w:t xml:space="preserve">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2.3</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contextualSpacing/>
              <w:rPr>
                <w:rFonts w:cs="Times New Roman"/>
                <w:b/>
                <w:sz w:val="22"/>
                <w:szCs w:val="22"/>
              </w:rPr>
            </w:pPr>
            <w:r w:rsidRPr="002270C7">
              <w:rPr>
                <w:rFonts w:cs="Times New Roman"/>
                <w:sz w:val="22"/>
                <w:szCs w:val="22"/>
                <w:shd w:val="clear" w:color="auto" w:fill="FFFFFF"/>
              </w:rPr>
              <w:t>Обслуживание жилой застройки</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contextualSpacing/>
              <w:rPr>
                <w:rFonts w:cs="Times New Roman"/>
                <w:sz w:val="22"/>
                <w:szCs w:val="22"/>
              </w:rPr>
            </w:pPr>
            <w:proofErr w:type="gramStart"/>
            <w:r w:rsidRPr="002270C7">
              <w:rPr>
                <w:rFonts w:cs="Times New Roman"/>
                <w:sz w:val="22"/>
                <w:szCs w:val="22"/>
                <w:shd w:val="clear" w:color="auto" w:fill="FFFFFF"/>
              </w:rPr>
              <w:t>Размещение объектов капитального строительства, размещение которых предусмотрено видами разрешенного использования с </w:t>
            </w:r>
            <w:hyperlink r:id="rId64" w:anchor="block_1031" w:history="1">
              <w:r w:rsidRPr="002270C7">
                <w:rPr>
                  <w:rStyle w:val="af4"/>
                  <w:rFonts w:cs="Times New Roman"/>
                  <w:color w:val="auto"/>
                  <w:sz w:val="22"/>
                  <w:szCs w:val="22"/>
                  <w:shd w:val="clear" w:color="auto" w:fill="FFFFFF"/>
                </w:rPr>
                <w:t>кодами 3.1</w:t>
              </w:r>
            </w:hyperlink>
            <w:r w:rsidRPr="002270C7">
              <w:rPr>
                <w:rFonts w:cs="Times New Roman"/>
                <w:sz w:val="22"/>
                <w:szCs w:val="22"/>
                <w:shd w:val="clear" w:color="auto" w:fill="FFFFFF"/>
              </w:rPr>
              <w:t>, </w:t>
            </w:r>
            <w:hyperlink r:id="rId65" w:anchor="block_1032" w:history="1">
              <w:r w:rsidRPr="002270C7">
                <w:rPr>
                  <w:rStyle w:val="af4"/>
                  <w:rFonts w:cs="Times New Roman"/>
                  <w:color w:val="auto"/>
                  <w:sz w:val="22"/>
                  <w:szCs w:val="22"/>
                  <w:shd w:val="clear" w:color="auto" w:fill="FFFFFF"/>
                </w:rPr>
                <w:t>3.2</w:t>
              </w:r>
            </w:hyperlink>
            <w:r w:rsidRPr="002270C7">
              <w:rPr>
                <w:rFonts w:cs="Times New Roman"/>
                <w:sz w:val="22"/>
                <w:szCs w:val="22"/>
                <w:shd w:val="clear" w:color="auto" w:fill="FFFFFF"/>
              </w:rPr>
              <w:t>, </w:t>
            </w:r>
            <w:hyperlink r:id="rId66" w:anchor="block_1033" w:history="1">
              <w:r w:rsidRPr="002270C7">
                <w:rPr>
                  <w:rStyle w:val="af4"/>
                  <w:rFonts w:cs="Times New Roman"/>
                  <w:color w:val="auto"/>
                  <w:sz w:val="22"/>
                  <w:szCs w:val="22"/>
                  <w:shd w:val="clear" w:color="auto" w:fill="FFFFFF"/>
                </w:rPr>
                <w:t>3.3</w:t>
              </w:r>
            </w:hyperlink>
            <w:r w:rsidRPr="002270C7">
              <w:rPr>
                <w:rFonts w:cs="Times New Roman"/>
                <w:sz w:val="22"/>
                <w:szCs w:val="22"/>
                <w:shd w:val="clear" w:color="auto" w:fill="FFFFFF"/>
              </w:rPr>
              <w:t>, </w:t>
            </w:r>
            <w:hyperlink r:id="rId67" w:anchor="block_1034" w:history="1">
              <w:r w:rsidRPr="002270C7">
                <w:rPr>
                  <w:rStyle w:val="af4"/>
                  <w:rFonts w:cs="Times New Roman"/>
                  <w:color w:val="auto"/>
                  <w:sz w:val="22"/>
                  <w:szCs w:val="22"/>
                  <w:shd w:val="clear" w:color="auto" w:fill="FFFFFF"/>
                </w:rPr>
                <w:t>3.4</w:t>
              </w:r>
            </w:hyperlink>
            <w:r w:rsidRPr="002270C7">
              <w:rPr>
                <w:rFonts w:cs="Times New Roman"/>
                <w:sz w:val="22"/>
                <w:szCs w:val="22"/>
                <w:shd w:val="clear" w:color="auto" w:fill="FFFFFF"/>
              </w:rPr>
              <w:t>, </w:t>
            </w:r>
            <w:hyperlink r:id="rId68" w:anchor="block_1341" w:history="1">
              <w:r w:rsidRPr="002270C7">
                <w:rPr>
                  <w:rStyle w:val="af4"/>
                  <w:rFonts w:cs="Times New Roman"/>
                  <w:color w:val="auto"/>
                  <w:sz w:val="22"/>
                  <w:szCs w:val="22"/>
                  <w:shd w:val="clear" w:color="auto" w:fill="FFFFFF"/>
                </w:rPr>
                <w:t>3.4.1</w:t>
              </w:r>
            </w:hyperlink>
            <w:r w:rsidRPr="002270C7">
              <w:rPr>
                <w:rFonts w:cs="Times New Roman"/>
                <w:sz w:val="22"/>
                <w:szCs w:val="22"/>
                <w:shd w:val="clear" w:color="auto" w:fill="FFFFFF"/>
              </w:rPr>
              <w:t>, </w:t>
            </w:r>
            <w:hyperlink r:id="rId69" w:anchor="block_1351" w:history="1">
              <w:r w:rsidRPr="002270C7">
                <w:rPr>
                  <w:rStyle w:val="af4"/>
                  <w:rFonts w:cs="Times New Roman"/>
                  <w:color w:val="auto"/>
                  <w:sz w:val="22"/>
                  <w:szCs w:val="22"/>
                  <w:shd w:val="clear" w:color="auto" w:fill="FFFFFF"/>
                </w:rPr>
                <w:t>3.5.1</w:t>
              </w:r>
            </w:hyperlink>
            <w:r w:rsidRPr="002270C7">
              <w:rPr>
                <w:rFonts w:cs="Times New Roman"/>
                <w:sz w:val="22"/>
                <w:szCs w:val="22"/>
                <w:shd w:val="clear" w:color="auto" w:fill="FFFFFF"/>
              </w:rPr>
              <w:t>, </w:t>
            </w:r>
            <w:hyperlink r:id="rId70" w:anchor="block_1036" w:history="1">
              <w:r w:rsidRPr="002270C7">
                <w:rPr>
                  <w:rStyle w:val="af4"/>
                  <w:rFonts w:cs="Times New Roman"/>
                  <w:color w:val="auto"/>
                  <w:sz w:val="22"/>
                  <w:szCs w:val="22"/>
                  <w:shd w:val="clear" w:color="auto" w:fill="FFFFFF"/>
                </w:rPr>
                <w:t>3.6</w:t>
              </w:r>
            </w:hyperlink>
            <w:r w:rsidRPr="002270C7">
              <w:rPr>
                <w:rFonts w:cs="Times New Roman"/>
                <w:sz w:val="22"/>
                <w:szCs w:val="22"/>
                <w:shd w:val="clear" w:color="auto" w:fill="FFFFFF"/>
              </w:rPr>
              <w:t>, </w:t>
            </w:r>
            <w:hyperlink r:id="rId71" w:anchor="block_1037" w:history="1">
              <w:r w:rsidRPr="002270C7">
                <w:rPr>
                  <w:rStyle w:val="af4"/>
                  <w:rFonts w:cs="Times New Roman"/>
                  <w:color w:val="auto"/>
                  <w:sz w:val="22"/>
                  <w:szCs w:val="22"/>
                  <w:shd w:val="clear" w:color="auto" w:fill="FFFFFF"/>
                </w:rPr>
                <w:t>3.7</w:t>
              </w:r>
            </w:hyperlink>
            <w:r w:rsidRPr="002270C7">
              <w:rPr>
                <w:rFonts w:cs="Times New Roman"/>
                <w:sz w:val="22"/>
                <w:szCs w:val="22"/>
                <w:shd w:val="clear" w:color="auto" w:fill="FFFFFF"/>
              </w:rPr>
              <w:t>, </w:t>
            </w:r>
            <w:hyperlink r:id="rId72" w:anchor="block_13101" w:history="1">
              <w:r w:rsidRPr="002270C7">
                <w:rPr>
                  <w:rStyle w:val="af4"/>
                  <w:rFonts w:cs="Times New Roman"/>
                  <w:color w:val="auto"/>
                  <w:sz w:val="22"/>
                  <w:szCs w:val="22"/>
                  <w:shd w:val="clear" w:color="auto" w:fill="FFFFFF"/>
                </w:rPr>
                <w:t>3.10.1</w:t>
              </w:r>
            </w:hyperlink>
            <w:r w:rsidRPr="002270C7">
              <w:rPr>
                <w:rFonts w:cs="Times New Roman"/>
                <w:sz w:val="22"/>
                <w:szCs w:val="22"/>
                <w:shd w:val="clear" w:color="auto" w:fill="FFFFFF"/>
              </w:rPr>
              <w:t>, </w:t>
            </w:r>
            <w:hyperlink r:id="rId73" w:anchor="block_1041" w:history="1">
              <w:r w:rsidRPr="002270C7">
                <w:rPr>
                  <w:rStyle w:val="af4"/>
                  <w:rFonts w:cs="Times New Roman"/>
                  <w:color w:val="auto"/>
                  <w:sz w:val="22"/>
                  <w:szCs w:val="22"/>
                  <w:shd w:val="clear" w:color="auto" w:fill="FFFFFF"/>
                </w:rPr>
                <w:t>4.1</w:t>
              </w:r>
            </w:hyperlink>
            <w:r w:rsidRPr="002270C7">
              <w:rPr>
                <w:rFonts w:cs="Times New Roman"/>
                <w:sz w:val="22"/>
                <w:szCs w:val="22"/>
                <w:shd w:val="clear" w:color="auto" w:fill="FFFFFF"/>
              </w:rPr>
              <w:t>, </w:t>
            </w:r>
            <w:hyperlink r:id="rId74" w:anchor="block_1043" w:history="1">
              <w:r w:rsidRPr="002270C7">
                <w:rPr>
                  <w:rStyle w:val="af4"/>
                  <w:rFonts w:cs="Times New Roman"/>
                  <w:color w:val="auto"/>
                  <w:sz w:val="22"/>
                  <w:szCs w:val="22"/>
                  <w:shd w:val="clear" w:color="auto" w:fill="FFFFFF"/>
                </w:rPr>
                <w:t>4.3</w:t>
              </w:r>
            </w:hyperlink>
            <w:r w:rsidRPr="002270C7">
              <w:rPr>
                <w:rFonts w:cs="Times New Roman"/>
                <w:sz w:val="22"/>
                <w:szCs w:val="22"/>
                <w:shd w:val="clear" w:color="auto" w:fill="FFFFFF"/>
              </w:rPr>
              <w:t>, </w:t>
            </w:r>
            <w:hyperlink r:id="rId75" w:anchor="block_1044" w:history="1">
              <w:r w:rsidRPr="002270C7">
                <w:rPr>
                  <w:rStyle w:val="af4"/>
                  <w:rFonts w:cs="Times New Roman"/>
                  <w:color w:val="auto"/>
                  <w:sz w:val="22"/>
                  <w:szCs w:val="22"/>
                  <w:shd w:val="clear" w:color="auto" w:fill="FFFFFF"/>
                </w:rPr>
                <w:t>4.4</w:t>
              </w:r>
            </w:hyperlink>
            <w:r w:rsidRPr="002270C7">
              <w:rPr>
                <w:rFonts w:cs="Times New Roman"/>
                <w:sz w:val="22"/>
                <w:szCs w:val="22"/>
                <w:shd w:val="clear" w:color="auto" w:fill="FFFFFF"/>
              </w:rPr>
              <w:t>, </w:t>
            </w:r>
            <w:hyperlink r:id="rId76" w:anchor="block_1046" w:history="1">
              <w:r w:rsidRPr="002270C7">
                <w:rPr>
                  <w:rStyle w:val="af4"/>
                  <w:rFonts w:cs="Times New Roman"/>
                  <w:color w:val="auto"/>
                  <w:sz w:val="22"/>
                  <w:szCs w:val="22"/>
                  <w:shd w:val="clear" w:color="auto" w:fill="FFFFFF"/>
                </w:rPr>
                <w:t>4.6</w:t>
              </w:r>
            </w:hyperlink>
            <w:r w:rsidRPr="002270C7">
              <w:rPr>
                <w:rFonts w:cs="Times New Roman"/>
                <w:sz w:val="22"/>
                <w:szCs w:val="22"/>
                <w:shd w:val="clear" w:color="auto" w:fill="FFFFFF"/>
              </w:rPr>
              <w:t>, </w:t>
            </w:r>
            <w:hyperlink r:id="rId77" w:anchor="block_1512" w:history="1">
              <w:r w:rsidRPr="002270C7">
                <w:rPr>
                  <w:rStyle w:val="af4"/>
                  <w:rFonts w:cs="Times New Roman"/>
                  <w:color w:val="auto"/>
                  <w:sz w:val="22"/>
                  <w:szCs w:val="22"/>
                  <w:shd w:val="clear" w:color="auto" w:fill="FFFFFF"/>
                </w:rPr>
                <w:t>5.1.2</w:t>
              </w:r>
            </w:hyperlink>
            <w:r w:rsidRPr="002270C7">
              <w:rPr>
                <w:rFonts w:cs="Times New Roman"/>
                <w:sz w:val="22"/>
                <w:szCs w:val="22"/>
                <w:shd w:val="clear" w:color="auto" w:fill="FFFFFF"/>
              </w:rPr>
              <w:t>, </w:t>
            </w:r>
            <w:hyperlink r:id="rId78" w:anchor="block_1513" w:history="1">
              <w:r w:rsidRPr="002270C7">
                <w:rPr>
                  <w:rStyle w:val="af4"/>
                  <w:rFonts w:cs="Times New Roman"/>
                  <w:color w:val="auto"/>
                  <w:sz w:val="22"/>
                  <w:szCs w:val="22"/>
                  <w:shd w:val="clear" w:color="auto" w:fill="FFFFFF"/>
                </w:rPr>
                <w:t>5.1.3</w:t>
              </w:r>
            </w:hyperlink>
            <w:r w:rsidRPr="002270C7">
              <w:rPr>
                <w:rFonts w:cs="Times New Roman"/>
                <w:sz w:val="22"/>
                <w:szCs w:val="22"/>
                <w:shd w:val="clear" w:color="auto" w:fill="FFFFFF"/>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contextualSpacing/>
              <w:jc w:val="center"/>
              <w:rPr>
                <w:sz w:val="22"/>
                <w:szCs w:val="22"/>
              </w:rPr>
            </w:pPr>
            <w:r>
              <w:rPr>
                <w:sz w:val="22"/>
                <w:szCs w:val="22"/>
              </w:rPr>
              <w:t>2.7</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widowControl w:val="0"/>
              <w:autoSpaceDE w:val="0"/>
              <w:autoSpaceDN w:val="0"/>
              <w:adjustRightInd w:val="0"/>
              <w:contextualSpacing/>
              <w:rPr>
                <w:rFonts w:cs="Times New Roman"/>
                <w:sz w:val="22"/>
                <w:szCs w:val="22"/>
                <w:shd w:val="clear" w:color="auto" w:fill="FFFFFF"/>
              </w:rPr>
            </w:pPr>
            <w:r w:rsidRPr="002754E8">
              <w:rPr>
                <w:rFonts w:cs="Times New Roman"/>
                <w:sz w:val="22"/>
                <w:szCs w:val="22"/>
                <w:shd w:val="clear" w:color="auto" w:fill="FFFFFF"/>
              </w:rPr>
              <w:t>Хранение автотранспорта</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widowControl w:val="0"/>
              <w:autoSpaceDE w:val="0"/>
              <w:autoSpaceDN w:val="0"/>
              <w:adjustRightInd w:val="0"/>
              <w:contextualSpacing/>
              <w:rPr>
                <w:rFonts w:cs="Times New Roman"/>
                <w:sz w:val="22"/>
                <w:szCs w:val="22"/>
                <w:shd w:val="clear" w:color="auto" w:fill="FFFFFF"/>
              </w:rPr>
            </w:pPr>
            <w:r w:rsidRPr="002754E8">
              <w:rPr>
                <w:rFonts w:cs="Times New Roman"/>
                <w:sz w:val="22"/>
                <w:szCs w:val="22"/>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754E8">
              <w:rPr>
                <w:rFonts w:cs="Times New Roman"/>
                <w:sz w:val="22"/>
                <w:szCs w:val="22"/>
                <w:shd w:val="clear" w:color="auto" w:fill="FFFFFF"/>
              </w:rPr>
              <w:t>машино-места</w:t>
            </w:r>
            <w:proofErr w:type="spellEnd"/>
            <w:r w:rsidRPr="002754E8">
              <w:rPr>
                <w:rFonts w:cs="Times New Roman"/>
                <w:sz w:val="22"/>
                <w:szCs w:val="22"/>
                <w:shd w:val="clear" w:color="auto" w:fill="FFFFFF"/>
              </w:rPr>
              <w:t>, за исключением гаражей, размещение которых предусмотрено содержанием видов 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tcPr>
          <w:p w:rsidR="002754E8" w:rsidRDefault="002754E8">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widowControl w:val="0"/>
              <w:autoSpaceDE w:val="0"/>
              <w:autoSpaceDN w:val="0"/>
              <w:adjustRightInd w:val="0"/>
              <w:contextualSpacing/>
              <w:rPr>
                <w:rFonts w:cs="Times New Roman"/>
                <w:sz w:val="22"/>
                <w:szCs w:val="22"/>
                <w:shd w:val="clear" w:color="auto" w:fill="FFFFFF"/>
              </w:rPr>
            </w:pPr>
            <w:r w:rsidRPr="002754E8">
              <w:rPr>
                <w:rFonts w:cs="Times New Roman"/>
                <w:sz w:val="22"/>
                <w:szCs w:val="22"/>
                <w:shd w:val="clear" w:color="auto" w:fill="FFFFFF"/>
              </w:rPr>
              <w:t>Размещение гаражей для собственных нужд</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widowControl w:val="0"/>
              <w:autoSpaceDE w:val="0"/>
              <w:autoSpaceDN w:val="0"/>
              <w:adjustRightInd w:val="0"/>
              <w:contextualSpacing/>
              <w:rPr>
                <w:rFonts w:cs="Times New Roman"/>
                <w:sz w:val="22"/>
                <w:szCs w:val="22"/>
                <w:shd w:val="clear" w:color="auto" w:fill="FFFFFF"/>
              </w:rPr>
            </w:pPr>
            <w:r w:rsidRPr="002754E8">
              <w:rPr>
                <w:rFonts w:cs="Times New Roman"/>
                <w:sz w:val="22"/>
                <w:szCs w:val="22"/>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84" w:type="dxa"/>
            <w:tcBorders>
              <w:top w:val="single" w:sz="4" w:space="0" w:color="auto"/>
              <w:left w:val="single" w:sz="4" w:space="0" w:color="auto"/>
              <w:bottom w:val="single" w:sz="4" w:space="0" w:color="auto"/>
              <w:right w:val="single" w:sz="4" w:space="0" w:color="auto"/>
            </w:tcBorders>
          </w:tcPr>
          <w:p w:rsidR="002754E8" w:rsidRDefault="002754E8">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2.7.2</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pStyle w:val="affffff8"/>
              <w:jc w:val="left"/>
              <w:rPr>
                <w:sz w:val="22"/>
                <w:szCs w:val="22"/>
              </w:rPr>
            </w:pPr>
            <w:r w:rsidRPr="002270C7">
              <w:rPr>
                <w:sz w:val="22"/>
                <w:szCs w:val="22"/>
                <w:shd w:val="clear" w:color="auto" w:fill="FFFFFF"/>
              </w:rPr>
              <w:t>Коммунальное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pStyle w:val="affffff8"/>
              <w:jc w:val="left"/>
              <w:rPr>
                <w:sz w:val="22"/>
                <w:szCs w:val="22"/>
              </w:rPr>
            </w:pPr>
            <w:r w:rsidRPr="002270C7">
              <w:rPr>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pStyle w:val="affffff8"/>
              <w:jc w:val="center"/>
            </w:pPr>
            <w:r>
              <w:t>3.1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Предоставление</w:t>
            </w:r>
            <w:r w:rsidRPr="002270C7">
              <w:rPr>
                <w:rFonts w:cs="Times New Roman"/>
                <w:color w:val="000000"/>
                <w:sz w:val="22"/>
                <w:szCs w:val="22"/>
              </w:rPr>
              <w:br/>
            </w:r>
            <w:r w:rsidRPr="002270C7">
              <w:rPr>
                <w:rStyle w:val="fontstyle01"/>
                <w:rFonts w:ascii="Times New Roman" w:hAnsi="Times New Roman" w:cs="Times New Roman"/>
                <w:sz w:val="22"/>
                <w:szCs w:val="22"/>
              </w:rPr>
              <w:t xml:space="preserve">коммунальных </w:t>
            </w:r>
            <w:r w:rsidRPr="002270C7">
              <w:rPr>
                <w:rStyle w:val="fontstyle01"/>
                <w:rFonts w:ascii="Times New Roman" w:hAnsi="Times New Roman" w:cs="Times New Roman"/>
                <w:sz w:val="22"/>
                <w:szCs w:val="22"/>
              </w:rPr>
              <w:lastRenderedPageBreak/>
              <w:t>услуг</w:t>
            </w:r>
          </w:p>
          <w:p w:rsidR="002754E8" w:rsidRPr="002270C7" w:rsidRDefault="002754E8" w:rsidP="00A9316F">
            <w:pPr>
              <w:pStyle w:val="affffff8"/>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lastRenderedPageBreak/>
              <w:t>Размещение зданий и сооружений,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обеспечивающих поставку воды, тепла,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электричества, газа, отвод канализационных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 xml:space="preserve">стоков, очистку и уборку </w:t>
            </w:r>
            <w:r w:rsidRPr="002270C7">
              <w:rPr>
                <w:rStyle w:val="fontstyle01"/>
                <w:rFonts w:ascii="Times New Roman" w:hAnsi="Times New Roman" w:cs="Times New Roman"/>
                <w:sz w:val="22"/>
                <w:szCs w:val="22"/>
              </w:rPr>
              <w:lastRenderedPageBreak/>
              <w:t>объектов недвижимости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(котельных, водозаборов, очистных сооружений,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насосных станций, водопроводов, линий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электропередач, трансформаторных подстанций,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газопроводов, линий связи, телефонных станций,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канализаций, стоянок, гаражей и мастерских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обслуживания уборочной и аварийной техники,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сооружений, необходимых для сбора и плавки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снега)</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pPr>
            <w:r>
              <w:lastRenderedPageBreak/>
              <w:t>3.1.1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lastRenderedPageBreak/>
              <w:t>Дома социального</w:t>
            </w:r>
            <w:r w:rsidRPr="002270C7">
              <w:rPr>
                <w:rFonts w:cs="Times New Roman"/>
                <w:color w:val="000000"/>
                <w:sz w:val="22"/>
                <w:szCs w:val="22"/>
              </w:rPr>
              <w:br/>
            </w:r>
            <w:r w:rsidRPr="002270C7">
              <w:rPr>
                <w:rStyle w:val="fontstyle01"/>
                <w:rFonts w:ascii="Times New Roman" w:hAnsi="Times New Roman" w:cs="Times New Roman"/>
                <w:sz w:val="22"/>
                <w:szCs w:val="22"/>
              </w:rPr>
              <w:t>обслуживания</w:t>
            </w:r>
          </w:p>
          <w:p w:rsidR="002754E8" w:rsidRPr="002270C7" w:rsidRDefault="002754E8" w:rsidP="00A9316F">
            <w:pPr>
              <w:pStyle w:val="affffff8"/>
              <w:jc w:val="left"/>
              <w:rPr>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размещения домов престарелых, домов ребенка,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детских домов, пунктов ночлега для бездомных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граждан; 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для временного размещения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вынужденных переселенцев, лиц, признанных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беженцами</w:t>
            </w:r>
          </w:p>
          <w:p w:rsidR="002754E8" w:rsidRPr="002270C7" w:rsidRDefault="002754E8" w:rsidP="00A9316F">
            <w:pPr>
              <w:tabs>
                <w:tab w:val="left" w:pos="1843"/>
              </w:tabs>
              <w:ind w:firstLine="709"/>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contextualSpacing/>
              <w:jc w:val="center"/>
              <w:rPr>
                <w:sz w:val="22"/>
                <w:szCs w:val="22"/>
              </w:rPr>
            </w:pPr>
            <w:r>
              <w:rPr>
                <w:sz w:val="22"/>
                <w:szCs w:val="22"/>
              </w:rPr>
              <w:t>3.2.1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pStyle w:val="affffff8"/>
              <w:jc w:val="left"/>
              <w:rPr>
                <w:sz w:val="22"/>
                <w:szCs w:val="22"/>
                <w:shd w:val="clear" w:color="auto" w:fill="FFFFFF"/>
              </w:rPr>
            </w:pPr>
            <w:r w:rsidRPr="002270C7">
              <w:rPr>
                <w:sz w:val="22"/>
                <w:szCs w:val="22"/>
                <w:shd w:val="clear" w:color="auto" w:fill="FFFFFF"/>
              </w:rPr>
              <w:t>Оказание услуг связи</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размещения пунктов оказания услуг почтовой,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телеграфной, междугородней и международной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телефонной связи</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contextualSpacing/>
              <w:jc w:val="center"/>
              <w:rPr>
                <w:sz w:val="22"/>
                <w:szCs w:val="22"/>
              </w:rPr>
            </w:pPr>
            <w:r>
              <w:rPr>
                <w:sz w:val="22"/>
                <w:szCs w:val="22"/>
              </w:rPr>
              <w:t>3.2.3</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widowControl w:val="0"/>
              <w:autoSpaceDE w:val="0"/>
              <w:autoSpaceDN w:val="0"/>
              <w:adjustRightInd w:val="0"/>
              <w:rPr>
                <w:rFonts w:cs="Times New Roman"/>
                <w:sz w:val="22"/>
                <w:szCs w:val="22"/>
                <w:shd w:val="clear" w:color="auto" w:fill="FFFFFF"/>
              </w:rPr>
            </w:pPr>
            <w:proofErr w:type="spellStart"/>
            <w:r w:rsidRPr="002754E8">
              <w:rPr>
                <w:rFonts w:cs="Times New Roman"/>
                <w:sz w:val="22"/>
                <w:szCs w:val="22"/>
                <w:shd w:val="clear" w:color="auto" w:fill="FFFFFF"/>
              </w:rPr>
              <w:t>Амбулаторн</w:t>
            </w:r>
            <w:proofErr w:type="gramStart"/>
            <w:r w:rsidRPr="002754E8">
              <w:rPr>
                <w:rFonts w:cs="Times New Roman"/>
                <w:sz w:val="22"/>
                <w:szCs w:val="22"/>
                <w:shd w:val="clear" w:color="auto" w:fill="FFFFFF"/>
              </w:rPr>
              <w:t>о</w:t>
            </w:r>
            <w:proofErr w:type="spellEnd"/>
            <w:r w:rsidRPr="002754E8">
              <w:rPr>
                <w:rFonts w:cs="Times New Roman"/>
                <w:sz w:val="22"/>
                <w:szCs w:val="22"/>
                <w:shd w:val="clear" w:color="auto" w:fill="FFFFFF"/>
              </w:rPr>
              <w:t>-</w:t>
            </w:r>
            <w:proofErr w:type="gramEnd"/>
            <w:r w:rsidRPr="002754E8">
              <w:rPr>
                <w:rFonts w:cs="Times New Roman"/>
                <w:sz w:val="22"/>
                <w:szCs w:val="22"/>
                <w:shd w:val="clear" w:color="auto" w:fill="FFFFFF"/>
              </w:rPr>
              <w:t xml:space="preserve"> поликлиническое обслуживание</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widowControl w:val="0"/>
              <w:autoSpaceDE w:val="0"/>
              <w:autoSpaceDN w:val="0"/>
              <w:adjustRightInd w:val="0"/>
              <w:rPr>
                <w:rFonts w:cs="Times New Roman"/>
                <w:sz w:val="22"/>
                <w:szCs w:val="22"/>
                <w:shd w:val="clear" w:color="auto" w:fill="FFFFFF"/>
              </w:rPr>
            </w:pPr>
            <w:r w:rsidRPr="002754E8">
              <w:rPr>
                <w:rFonts w:cs="Times New Roman"/>
                <w:sz w:val="22"/>
                <w:szCs w:val="22"/>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widowControl w:val="0"/>
              <w:autoSpaceDE w:val="0"/>
              <w:autoSpaceDN w:val="0"/>
              <w:adjustRightInd w:val="0"/>
              <w:rPr>
                <w:rFonts w:cs="Times New Roman"/>
                <w:sz w:val="22"/>
                <w:szCs w:val="22"/>
                <w:shd w:val="clear" w:color="auto" w:fill="FFFFFF"/>
              </w:rPr>
            </w:pPr>
            <w:r w:rsidRPr="002754E8">
              <w:rPr>
                <w:rFonts w:cs="Times New Roman"/>
                <w:sz w:val="22"/>
                <w:szCs w:val="22"/>
                <w:shd w:val="clear" w:color="auto" w:fill="FFFFFF"/>
              </w:rPr>
              <w:t>3.4.1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rPr>
            </w:pPr>
            <w:r w:rsidRPr="002270C7">
              <w:rPr>
                <w:rFonts w:cs="Times New Roman"/>
                <w:sz w:val="22"/>
                <w:szCs w:val="22"/>
                <w:shd w:val="clear" w:color="auto" w:fill="FFFFFF"/>
              </w:rPr>
              <w:t>Образование и просвещение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tabs>
                <w:tab w:val="left" w:pos="4960"/>
              </w:tabs>
              <w:suppressAutoHyphens w:val="0"/>
              <w:ind w:right="1095"/>
              <w:rPr>
                <w:rFonts w:cs="Times New Roman"/>
                <w:sz w:val="22"/>
                <w:szCs w:val="22"/>
                <w:lang w:eastAsia="ru-RU"/>
              </w:rPr>
            </w:pPr>
            <w:r w:rsidRPr="002270C7">
              <w:rPr>
                <w:rFonts w:cs="Times New Roman"/>
                <w:sz w:val="22"/>
                <w:szCs w:val="22"/>
                <w:shd w:val="clear" w:color="auto" w:fill="FFFFFF"/>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3.5</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rPr>
            </w:pPr>
            <w:r w:rsidRPr="002270C7">
              <w:rPr>
                <w:rFonts w:cs="Times New Roman"/>
                <w:sz w:val="22"/>
                <w:szCs w:val="22"/>
                <w:shd w:val="clear" w:color="auto" w:fill="FFFFFF"/>
              </w:rPr>
              <w:t>Дошкольное, начальное и среднее общее образование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suppressAutoHyphens w:val="0"/>
              <w:ind w:right="1095"/>
              <w:rPr>
                <w:rFonts w:cs="Times New Roman"/>
                <w:sz w:val="22"/>
                <w:szCs w:val="22"/>
                <w:lang w:eastAsia="ru-RU"/>
              </w:rPr>
            </w:pPr>
            <w:proofErr w:type="gramStart"/>
            <w:r w:rsidRPr="002270C7">
              <w:rPr>
                <w:rFonts w:cs="Times New Roman"/>
                <w:sz w:val="22"/>
                <w:szCs w:val="22"/>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3.5.1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Объекты культурно</w:t>
            </w:r>
            <w:r w:rsidRPr="002270C7">
              <w:rPr>
                <w:rFonts w:cs="Times New Roman"/>
                <w:color w:val="000000"/>
                <w:sz w:val="22"/>
                <w:szCs w:val="22"/>
              </w:rPr>
              <w:br/>
            </w:r>
            <w:proofErr w:type="spellStart"/>
            <w:r w:rsidRPr="002270C7">
              <w:rPr>
                <w:rStyle w:val="fontstyle01"/>
                <w:rFonts w:ascii="Times New Roman" w:hAnsi="Times New Roman" w:cs="Times New Roman"/>
                <w:sz w:val="22"/>
                <w:szCs w:val="22"/>
              </w:rPr>
              <w:t>досуговой</w:t>
            </w:r>
            <w:proofErr w:type="spellEnd"/>
            <w:r w:rsidRPr="002270C7">
              <w:rPr>
                <w:rStyle w:val="fontstyle01"/>
                <w:rFonts w:ascii="Times New Roman" w:hAnsi="Times New Roman" w:cs="Times New Roman"/>
                <w:sz w:val="22"/>
                <w:szCs w:val="22"/>
              </w:rPr>
              <w:t xml:space="preserve"> деятельности</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размещения музеев, выставочных залов,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художественных галерей, домов культуры,</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библиотек, кинотеатров и кинозалов, театров,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филармоний, концертных залов, планетариев</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3.6.1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Парки культуры и отдыха</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парков культуры и отдыха</w:t>
            </w:r>
          </w:p>
          <w:p w:rsidR="002754E8" w:rsidRPr="002270C7" w:rsidRDefault="002754E8" w:rsidP="00A9316F">
            <w:pPr>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3.6.2</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rPr>
            </w:pPr>
            <w:r w:rsidRPr="002270C7">
              <w:rPr>
                <w:rFonts w:cs="Times New Roman"/>
                <w:sz w:val="22"/>
                <w:szCs w:val="22"/>
                <w:shd w:val="clear" w:color="auto" w:fill="FFFFFF"/>
              </w:rPr>
              <w:t>Религиозное использование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Fonts w:cs="Times New Roman"/>
                <w:sz w:val="22"/>
                <w:szCs w:val="22"/>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3.7</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Осуществление</w:t>
            </w:r>
            <w:r w:rsidRPr="002270C7">
              <w:rPr>
                <w:rFonts w:cs="Times New Roman"/>
                <w:color w:val="000000"/>
                <w:sz w:val="22"/>
                <w:szCs w:val="22"/>
              </w:rPr>
              <w:br/>
            </w:r>
            <w:r w:rsidRPr="002270C7">
              <w:rPr>
                <w:rStyle w:val="fontstyle01"/>
                <w:rFonts w:ascii="Times New Roman" w:hAnsi="Times New Roman" w:cs="Times New Roman"/>
                <w:sz w:val="22"/>
                <w:szCs w:val="22"/>
              </w:rPr>
              <w:t>религиозных обрядов</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и сооружений,</w:t>
            </w:r>
            <w:r w:rsidRPr="002270C7">
              <w:rPr>
                <w:rFonts w:cs="Times New Roman"/>
                <w:sz w:val="22"/>
                <w:szCs w:val="22"/>
              </w:rPr>
              <w:t xml:space="preserve"> </w:t>
            </w:r>
            <w:r w:rsidRPr="002270C7">
              <w:rPr>
                <w:rStyle w:val="fontstyle01"/>
                <w:rFonts w:ascii="Times New Roman" w:hAnsi="Times New Roman" w:cs="Times New Roman"/>
                <w:sz w:val="22"/>
                <w:szCs w:val="22"/>
              </w:rPr>
              <w:t>предназначенных для совершения религиозных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обрядов и церемоний (в том числе церкви,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соборы, храмы, часовни, мечети, молельные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дома, синагоги)</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3.7.1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и сооружений,</w:t>
            </w:r>
            <w:r w:rsidRPr="002270C7">
              <w:rPr>
                <w:rFonts w:cs="Times New Roman"/>
                <w:color w:val="000000"/>
                <w:sz w:val="22"/>
                <w:szCs w:val="22"/>
              </w:rPr>
              <w:br/>
            </w:r>
            <w:r w:rsidRPr="002270C7">
              <w:rPr>
                <w:rStyle w:val="fontstyle01"/>
                <w:rFonts w:ascii="Times New Roman" w:hAnsi="Times New Roman" w:cs="Times New Roman"/>
                <w:sz w:val="22"/>
                <w:szCs w:val="22"/>
              </w:rPr>
              <w:t xml:space="preserve">предназначенных </w:t>
            </w:r>
            <w:r w:rsidRPr="002270C7">
              <w:rPr>
                <w:rStyle w:val="fontstyle01"/>
                <w:rFonts w:ascii="Times New Roman" w:hAnsi="Times New Roman" w:cs="Times New Roman"/>
                <w:sz w:val="22"/>
                <w:szCs w:val="22"/>
              </w:rPr>
              <w:lastRenderedPageBreak/>
              <w:t>для совершения религиозных</w:t>
            </w:r>
            <w:r w:rsidRPr="002270C7">
              <w:rPr>
                <w:rFonts w:cs="Times New Roman"/>
                <w:color w:val="000000"/>
                <w:sz w:val="22"/>
                <w:szCs w:val="22"/>
              </w:rPr>
              <w:br/>
            </w:r>
            <w:r w:rsidRPr="002270C7">
              <w:rPr>
                <w:rStyle w:val="fontstyle01"/>
                <w:rFonts w:ascii="Times New Roman" w:hAnsi="Times New Roman" w:cs="Times New Roman"/>
                <w:sz w:val="22"/>
                <w:szCs w:val="22"/>
              </w:rPr>
              <w:t>обрядов и церемоний (в том числе церкви,</w:t>
            </w:r>
            <w:r w:rsidRPr="002270C7">
              <w:rPr>
                <w:rFonts w:cs="Times New Roman"/>
                <w:color w:val="000000"/>
                <w:sz w:val="22"/>
                <w:szCs w:val="22"/>
              </w:rPr>
              <w:br/>
            </w:r>
            <w:r w:rsidRPr="002270C7">
              <w:rPr>
                <w:rStyle w:val="fontstyle01"/>
                <w:rFonts w:ascii="Times New Roman" w:hAnsi="Times New Roman" w:cs="Times New Roman"/>
                <w:sz w:val="22"/>
                <w:szCs w:val="22"/>
              </w:rPr>
              <w:t>соборы, храмы, часовни, мечети, молельные</w:t>
            </w:r>
            <w:r w:rsidRPr="002270C7">
              <w:rPr>
                <w:rFonts w:cs="Times New Roman"/>
                <w:color w:val="000000"/>
                <w:sz w:val="22"/>
                <w:szCs w:val="22"/>
              </w:rPr>
              <w:br/>
            </w:r>
            <w:r w:rsidRPr="002270C7">
              <w:rPr>
                <w:rStyle w:val="fontstyle01"/>
                <w:rFonts w:ascii="Times New Roman" w:hAnsi="Times New Roman" w:cs="Times New Roman"/>
                <w:sz w:val="22"/>
                <w:szCs w:val="22"/>
              </w:rPr>
              <w:t>дома, синагоги)</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lastRenderedPageBreak/>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постоянного местонахождения духовных лиц,</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паломников и послушников в связи с</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осуществлением ими религиозной службы, 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также для осуществления благотворительной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lastRenderedPageBreak/>
              <w:t>религиозной образовательной деятельности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(монастыри, скиты, дома священнослужителей,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воскресные и религиозные школы, семинарии,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духовные училища)</w:t>
            </w:r>
          </w:p>
          <w:p w:rsidR="002754E8" w:rsidRPr="002270C7" w:rsidRDefault="002754E8" w:rsidP="00A9316F">
            <w:pPr>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lastRenderedPageBreak/>
              <w:t>3.7.2</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lastRenderedPageBreak/>
              <w:t>Государственное</w:t>
            </w:r>
            <w:r w:rsidRPr="002270C7">
              <w:rPr>
                <w:rFonts w:cs="Times New Roman"/>
                <w:color w:val="000000"/>
                <w:sz w:val="22"/>
                <w:szCs w:val="22"/>
              </w:rPr>
              <w:br/>
            </w:r>
            <w:r w:rsidRPr="002270C7">
              <w:rPr>
                <w:rStyle w:val="fontstyle01"/>
                <w:rFonts w:ascii="Times New Roman" w:hAnsi="Times New Roman" w:cs="Times New Roman"/>
                <w:sz w:val="22"/>
                <w:szCs w:val="22"/>
              </w:rPr>
              <w:t>управление</w:t>
            </w:r>
          </w:p>
          <w:p w:rsidR="002754E8" w:rsidRPr="002270C7" w:rsidRDefault="002754E8" w:rsidP="00A9316F">
            <w:pPr>
              <w:widowControl w:val="0"/>
              <w:autoSpaceDE w:val="0"/>
              <w:autoSpaceDN w:val="0"/>
              <w:adjustRightInd w:val="0"/>
              <w:rPr>
                <w:rFonts w:cs="Times New Roman"/>
                <w:sz w:val="22"/>
                <w:szCs w:val="22"/>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размещения государственных органов,</w:t>
            </w:r>
            <w:r w:rsidRPr="002270C7">
              <w:rPr>
                <w:rFonts w:cs="Times New Roman"/>
                <w:color w:val="000000"/>
                <w:sz w:val="22"/>
                <w:szCs w:val="22"/>
              </w:rPr>
              <w:br/>
            </w:r>
            <w:r w:rsidRPr="002270C7">
              <w:rPr>
                <w:rStyle w:val="fontstyle01"/>
                <w:rFonts w:ascii="Times New Roman" w:hAnsi="Times New Roman" w:cs="Times New Roman"/>
                <w:sz w:val="22"/>
                <w:szCs w:val="22"/>
              </w:rPr>
              <w:t>государственного пенсионного фонда, органов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местного самоуправления, судов, а также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организаций, непосредственно обеспечивающих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их деятельность или оказывающих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государственные и (или) муниципальные услуги</w:t>
            </w:r>
          </w:p>
        </w:tc>
        <w:tc>
          <w:tcPr>
            <w:tcW w:w="784" w:type="dxa"/>
            <w:tcBorders>
              <w:top w:val="single" w:sz="4" w:space="0" w:color="auto"/>
              <w:left w:val="single" w:sz="4" w:space="0" w:color="auto"/>
              <w:bottom w:val="single" w:sz="4" w:space="0" w:color="auto"/>
              <w:right w:val="single" w:sz="4" w:space="0" w:color="auto"/>
            </w:tcBorders>
          </w:tcPr>
          <w:p w:rsidR="002754E8" w:rsidRPr="00044054" w:rsidRDefault="002754E8" w:rsidP="00A9316F">
            <w:pPr>
              <w:widowControl w:val="0"/>
              <w:autoSpaceDE w:val="0"/>
              <w:autoSpaceDN w:val="0"/>
              <w:adjustRightInd w:val="0"/>
              <w:jc w:val="center"/>
              <w:rPr>
                <w:sz w:val="22"/>
                <w:szCs w:val="22"/>
              </w:rPr>
            </w:pPr>
            <w:r>
              <w:rPr>
                <w:sz w:val="22"/>
                <w:szCs w:val="22"/>
              </w:rPr>
              <w:t>3.8.1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shd w:val="clear" w:color="auto" w:fill="FFFFFF"/>
              </w:rPr>
            </w:pPr>
            <w:r w:rsidRPr="002270C7">
              <w:rPr>
                <w:rFonts w:cs="Times New Roman"/>
                <w:sz w:val="22"/>
                <w:szCs w:val="22"/>
                <w:shd w:val="clear" w:color="auto" w:fill="FFFFFF"/>
              </w:rPr>
              <w:t>Магазины</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suppressAutoHyphens w:val="0"/>
              <w:ind w:right="1095"/>
              <w:rPr>
                <w:rFonts w:cs="Times New Roman"/>
                <w:sz w:val="22"/>
                <w:szCs w:val="22"/>
                <w:shd w:val="clear" w:color="auto" w:fill="FFFFFF"/>
              </w:rPr>
            </w:pPr>
            <w:r w:rsidRPr="002270C7">
              <w:rPr>
                <w:rFonts w:cs="Times New Roman"/>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4.4</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shd w:val="clear" w:color="auto" w:fill="FFFFFF"/>
              </w:rPr>
            </w:pPr>
            <w:r w:rsidRPr="002270C7">
              <w:rPr>
                <w:rFonts w:cs="Times New Roman"/>
                <w:sz w:val="22"/>
                <w:szCs w:val="22"/>
                <w:shd w:val="clear" w:color="auto" w:fill="FFFFFF"/>
              </w:rPr>
              <w:t>Общественное питание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suppressAutoHyphens w:val="0"/>
              <w:ind w:right="1095"/>
              <w:rPr>
                <w:rFonts w:cs="Times New Roman"/>
                <w:sz w:val="22"/>
                <w:szCs w:val="22"/>
                <w:shd w:val="clear" w:color="auto" w:fill="FFFFFF"/>
              </w:rPr>
            </w:pPr>
            <w:r w:rsidRPr="002270C7">
              <w:rPr>
                <w:rFonts w:cs="Times New Roman"/>
                <w:sz w:val="22"/>
                <w:szCs w:val="22"/>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4.6</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shd w:val="clear" w:color="auto" w:fill="FFFFFF"/>
              </w:rPr>
            </w:pPr>
            <w:r w:rsidRPr="002270C7">
              <w:rPr>
                <w:rFonts w:cs="Times New Roman"/>
                <w:sz w:val="22"/>
                <w:szCs w:val="22"/>
                <w:shd w:val="clear" w:color="auto" w:fill="FFFFFF"/>
              </w:rPr>
              <w:t>Гостиничное обслуживание</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suppressAutoHyphens w:val="0"/>
              <w:ind w:right="1095"/>
              <w:rPr>
                <w:rFonts w:cs="Times New Roman"/>
                <w:sz w:val="22"/>
                <w:szCs w:val="22"/>
                <w:shd w:val="clear" w:color="auto" w:fill="FFFFFF"/>
              </w:rPr>
            </w:pPr>
            <w:r w:rsidRPr="002270C7">
              <w:rPr>
                <w:rFonts w:cs="Times New Roman"/>
                <w:sz w:val="22"/>
                <w:szCs w:val="22"/>
                <w:shd w:val="clear" w:color="auto" w:fill="FFFFFF"/>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4.7</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widowControl w:val="0"/>
              <w:autoSpaceDE w:val="0"/>
              <w:autoSpaceDN w:val="0"/>
              <w:adjustRightInd w:val="0"/>
              <w:rPr>
                <w:rFonts w:cs="Times New Roman"/>
                <w:sz w:val="22"/>
                <w:szCs w:val="22"/>
                <w:shd w:val="clear" w:color="auto" w:fill="FFFFFF"/>
              </w:rPr>
            </w:pPr>
            <w:r w:rsidRPr="002754E8">
              <w:rPr>
                <w:rFonts w:cs="Times New Roman"/>
                <w:sz w:val="22"/>
                <w:szCs w:val="22"/>
                <w:shd w:val="clear" w:color="auto" w:fill="FFFFFF"/>
              </w:rPr>
              <w:t>Спорт</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widowControl w:val="0"/>
              <w:autoSpaceDE w:val="0"/>
              <w:autoSpaceDN w:val="0"/>
              <w:adjustRightInd w:val="0"/>
              <w:rPr>
                <w:rFonts w:cs="Times New Roman"/>
                <w:sz w:val="22"/>
                <w:szCs w:val="22"/>
                <w:shd w:val="clear" w:color="auto" w:fill="FFFFFF"/>
              </w:rPr>
            </w:pPr>
            <w:r w:rsidRPr="002754E8">
              <w:rPr>
                <w:rFonts w:cs="Times New Roman"/>
                <w:sz w:val="22"/>
                <w:szCs w:val="22"/>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widowControl w:val="0"/>
              <w:autoSpaceDE w:val="0"/>
              <w:autoSpaceDN w:val="0"/>
              <w:adjustRightInd w:val="0"/>
              <w:jc w:val="center"/>
              <w:rPr>
                <w:rFonts w:cs="Times New Roman"/>
                <w:sz w:val="22"/>
                <w:szCs w:val="22"/>
                <w:shd w:val="clear" w:color="auto" w:fill="FFFFFF"/>
              </w:rPr>
            </w:pPr>
          </w:p>
          <w:p w:rsidR="002754E8" w:rsidRPr="002754E8" w:rsidRDefault="002754E8" w:rsidP="002754E8">
            <w:pPr>
              <w:widowControl w:val="0"/>
              <w:autoSpaceDE w:val="0"/>
              <w:autoSpaceDN w:val="0"/>
              <w:adjustRightInd w:val="0"/>
              <w:jc w:val="center"/>
              <w:rPr>
                <w:rFonts w:cs="Times New Roman"/>
                <w:sz w:val="22"/>
                <w:szCs w:val="22"/>
                <w:shd w:val="clear" w:color="auto" w:fill="FFFFFF"/>
              </w:rPr>
            </w:pPr>
            <w:r w:rsidRPr="002754E8">
              <w:rPr>
                <w:rFonts w:cs="Times New Roman"/>
                <w:sz w:val="22"/>
                <w:szCs w:val="22"/>
                <w:shd w:val="clear" w:color="auto" w:fill="FFFFFF"/>
              </w:rPr>
              <w:t>5.1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rPr>
                <w:rStyle w:val="fontstyle01"/>
                <w:rFonts w:ascii="Times New Roman" w:hAnsi="Times New Roman" w:cs="Times New Roman"/>
                <w:sz w:val="22"/>
                <w:szCs w:val="22"/>
              </w:rPr>
            </w:pPr>
            <w:r w:rsidRPr="002754E8">
              <w:rPr>
                <w:rStyle w:val="fontstyle01"/>
                <w:rFonts w:ascii="Times New Roman" w:hAnsi="Times New Roman" w:cs="Times New Roman"/>
                <w:sz w:val="22"/>
                <w:szCs w:val="22"/>
              </w:rPr>
              <w:t>Площадки для занятий спортом</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rPr>
                <w:rStyle w:val="fontstyle01"/>
                <w:rFonts w:ascii="Times New Roman" w:hAnsi="Times New Roman" w:cs="Times New Roman"/>
                <w:sz w:val="22"/>
                <w:szCs w:val="22"/>
              </w:rPr>
            </w:pPr>
            <w:r w:rsidRPr="002754E8">
              <w:rPr>
                <w:rStyle w:val="fontstyle01"/>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jc w:val="center"/>
              <w:rPr>
                <w:rStyle w:val="fontstyle01"/>
                <w:rFonts w:ascii="Times New Roman" w:hAnsi="Times New Roman" w:cs="Times New Roman"/>
                <w:sz w:val="22"/>
                <w:szCs w:val="22"/>
              </w:rPr>
            </w:pPr>
          </w:p>
          <w:p w:rsidR="002754E8" w:rsidRPr="002754E8" w:rsidRDefault="002754E8" w:rsidP="002754E8">
            <w:pPr>
              <w:jc w:val="center"/>
              <w:rPr>
                <w:rStyle w:val="fontstyle01"/>
                <w:rFonts w:ascii="Times New Roman" w:hAnsi="Times New Roman" w:cs="Times New Roman"/>
                <w:sz w:val="22"/>
                <w:szCs w:val="22"/>
              </w:rPr>
            </w:pPr>
            <w:r w:rsidRPr="002754E8">
              <w:rPr>
                <w:rStyle w:val="fontstyle01"/>
                <w:rFonts w:ascii="Times New Roman" w:hAnsi="Times New Roman" w:cs="Times New Roman"/>
                <w:sz w:val="22"/>
                <w:szCs w:val="22"/>
              </w:rPr>
              <w:t>5.1.3</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Связь</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связи, радиовещания,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телевидения, включая воздушные</w:t>
            </w:r>
            <w:r w:rsidRPr="002270C7">
              <w:rPr>
                <w:rFonts w:cs="Times New Roman"/>
                <w:sz w:val="22"/>
                <w:szCs w:val="22"/>
              </w:rPr>
              <w:t xml:space="preserve"> </w:t>
            </w:r>
            <w:r w:rsidRPr="002270C7">
              <w:rPr>
                <w:rStyle w:val="fontstyle01"/>
                <w:rFonts w:ascii="Times New Roman" w:hAnsi="Times New Roman" w:cs="Times New Roman"/>
                <w:sz w:val="22"/>
                <w:szCs w:val="22"/>
              </w:rPr>
              <w:t>радиорелейные, надземные и подземные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кабельные линии связи, линии радиофикации,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антенные поля, усилительные пункты на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кабельных линиях связи, инфраструктуру</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спутниковой связи и телерадиовещания, за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исключением объектов связи, размещение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которых предусмотрено содержанием видов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разрешенного использования с кодами 3.1.1,</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3.2.3</w:t>
            </w:r>
          </w:p>
          <w:p w:rsidR="002754E8" w:rsidRPr="002270C7" w:rsidRDefault="002754E8" w:rsidP="00A9316F">
            <w:pPr>
              <w:tabs>
                <w:tab w:val="left" w:pos="1660"/>
              </w:tabs>
              <w:suppressAutoHyphens w:val="0"/>
              <w:ind w:right="1095"/>
              <w:rPr>
                <w:rFonts w:cs="Times New Roman"/>
                <w:sz w:val="22"/>
                <w:szCs w:val="22"/>
                <w:shd w:val="clear" w:color="auto" w:fill="FFFFFF"/>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6.8</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rPr>
                <w:rFonts w:cs="Times New Roman"/>
                <w:sz w:val="22"/>
                <w:szCs w:val="22"/>
                <w:shd w:val="clear" w:color="auto" w:fill="FFFFFF"/>
              </w:rPr>
            </w:pPr>
            <w:r w:rsidRPr="002270C7">
              <w:rPr>
                <w:rFonts w:cs="Times New Roman"/>
                <w:sz w:val="22"/>
                <w:szCs w:val="22"/>
                <w:shd w:val="clear" w:color="auto" w:fill="FFFFFF"/>
              </w:rPr>
              <w:t>Склад</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t>Размещение сооружений, имеющих назначение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 временному хранению, распределению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перевалке грузов (за исключением хранения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стратегических запасов), не являющихся частями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производственных комплексов, на которых был</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создан груз: промышленные базы, склады,</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погрузочные терминалы и доки, нефтехранилища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 нефтеналивные станции, газовые хранилища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обслуживающие их газоконденсатные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газоперекачивающие станции, элеваторы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продовольственные склады, за исключением</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железнодорожных перевалочных складов</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6.9</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754E8" w:rsidRDefault="002754E8" w:rsidP="002754E8">
            <w:pPr>
              <w:rPr>
                <w:rStyle w:val="fontstyle01"/>
                <w:rFonts w:ascii="Times New Roman" w:hAnsi="Times New Roman" w:cs="Times New Roman"/>
                <w:sz w:val="22"/>
                <w:szCs w:val="22"/>
              </w:rPr>
            </w:pPr>
            <w:r w:rsidRPr="002754E8">
              <w:rPr>
                <w:rStyle w:val="fontstyle01"/>
                <w:rFonts w:ascii="Times New Roman" w:hAnsi="Times New Roman" w:cs="Times New Roman"/>
                <w:sz w:val="22"/>
                <w:szCs w:val="22"/>
              </w:rPr>
              <w:t>Складские площадки</w:t>
            </w:r>
          </w:p>
        </w:tc>
        <w:tc>
          <w:tcPr>
            <w:tcW w:w="7087" w:type="dxa"/>
            <w:tcBorders>
              <w:top w:val="single" w:sz="4" w:space="0" w:color="auto"/>
              <w:left w:val="single" w:sz="4" w:space="0" w:color="auto"/>
              <w:bottom w:val="single" w:sz="4" w:space="0" w:color="auto"/>
              <w:right w:val="single" w:sz="4" w:space="0" w:color="auto"/>
            </w:tcBorders>
          </w:tcPr>
          <w:p w:rsidR="002754E8" w:rsidRPr="002754E8" w:rsidRDefault="002754E8" w:rsidP="002754E8">
            <w:pPr>
              <w:rPr>
                <w:rStyle w:val="fontstyle01"/>
                <w:rFonts w:ascii="Times New Roman" w:hAnsi="Times New Roman" w:cs="Times New Roman"/>
                <w:sz w:val="22"/>
                <w:szCs w:val="22"/>
              </w:rPr>
            </w:pPr>
            <w:r w:rsidRPr="002754E8">
              <w:rPr>
                <w:rStyle w:val="fontstyle01"/>
                <w:rFonts w:ascii="Times New Roman" w:hAnsi="Times New Roman" w:cs="Times New Roman"/>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2754E8">
            <w:pPr>
              <w:jc w:val="center"/>
              <w:rPr>
                <w:rStyle w:val="fontstyle01"/>
                <w:rFonts w:ascii="Times New Roman" w:hAnsi="Times New Roman" w:cs="Times New Roman"/>
                <w:sz w:val="22"/>
                <w:szCs w:val="22"/>
              </w:rPr>
            </w:pPr>
          </w:p>
          <w:p w:rsidR="002754E8" w:rsidRPr="002754E8" w:rsidRDefault="002754E8" w:rsidP="002754E8">
            <w:pPr>
              <w:rPr>
                <w:rStyle w:val="fontstyle01"/>
                <w:rFonts w:ascii="Times New Roman" w:hAnsi="Times New Roman" w:cs="Times New Roman"/>
                <w:sz w:val="22"/>
                <w:szCs w:val="22"/>
              </w:rPr>
            </w:pPr>
            <w:r>
              <w:rPr>
                <w:rStyle w:val="fontstyle01"/>
                <w:rFonts w:ascii="Times New Roman" w:hAnsi="Times New Roman" w:cs="Times New Roman"/>
                <w:sz w:val="22"/>
                <w:szCs w:val="22"/>
              </w:rPr>
              <w:t xml:space="preserve">   </w:t>
            </w:r>
            <w:r w:rsidRPr="002754E8">
              <w:rPr>
                <w:rStyle w:val="fontstyle01"/>
                <w:rFonts w:ascii="Times New Roman" w:hAnsi="Times New Roman" w:cs="Times New Roman"/>
                <w:sz w:val="22"/>
                <w:szCs w:val="22"/>
              </w:rPr>
              <w:t>6.9.1</w:t>
            </w:r>
          </w:p>
        </w:tc>
      </w:tr>
      <w:tr w:rsidR="008C62EB" w:rsidRPr="008C62EB"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2EB" w:rsidRPr="008C62EB" w:rsidRDefault="008C62EB" w:rsidP="008C62EB">
            <w:pPr>
              <w:rPr>
                <w:rStyle w:val="fontstyle01"/>
                <w:rFonts w:ascii="Times New Roman" w:hAnsi="Times New Roman" w:cs="Times New Roman"/>
                <w:sz w:val="22"/>
                <w:szCs w:val="22"/>
              </w:rPr>
            </w:pPr>
            <w:r w:rsidRPr="008C62EB">
              <w:rPr>
                <w:rStyle w:val="fontstyle01"/>
                <w:rFonts w:ascii="Times New Roman" w:hAnsi="Times New Roman" w:cs="Times New Roman"/>
                <w:sz w:val="22"/>
                <w:szCs w:val="22"/>
              </w:rPr>
              <w:lastRenderedPageBreak/>
              <w:t>Трубопроводный транспорт</w:t>
            </w:r>
          </w:p>
        </w:tc>
        <w:tc>
          <w:tcPr>
            <w:tcW w:w="7087" w:type="dxa"/>
            <w:tcBorders>
              <w:top w:val="single" w:sz="4" w:space="0" w:color="auto"/>
              <w:left w:val="single" w:sz="4" w:space="0" w:color="auto"/>
              <w:bottom w:val="single" w:sz="4" w:space="0" w:color="auto"/>
              <w:right w:val="single" w:sz="4" w:space="0" w:color="auto"/>
            </w:tcBorders>
          </w:tcPr>
          <w:p w:rsidR="008C62EB" w:rsidRPr="008C62EB" w:rsidRDefault="008C62EB" w:rsidP="008C62EB">
            <w:pPr>
              <w:rPr>
                <w:rStyle w:val="fontstyle01"/>
                <w:rFonts w:ascii="Times New Roman" w:hAnsi="Times New Roman" w:cs="Times New Roman"/>
                <w:sz w:val="22"/>
                <w:szCs w:val="22"/>
              </w:rPr>
            </w:pPr>
            <w:r w:rsidRPr="008C62EB">
              <w:rPr>
                <w:rStyle w:val="fontstyle01"/>
                <w:rFonts w:ascii="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84" w:type="dxa"/>
            <w:tcBorders>
              <w:top w:val="single" w:sz="4" w:space="0" w:color="auto"/>
              <w:left w:val="single" w:sz="4" w:space="0" w:color="auto"/>
              <w:bottom w:val="single" w:sz="4" w:space="0" w:color="auto"/>
              <w:right w:val="single" w:sz="4" w:space="0" w:color="auto"/>
            </w:tcBorders>
          </w:tcPr>
          <w:p w:rsidR="008C62EB" w:rsidRDefault="008C62EB" w:rsidP="008C62EB">
            <w:pPr>
              <w:jc w:val="center"/>
              <w:rPr>
                <w:rStyle w:val="fontstyle01"/>
                <w:rFonts w:ascii="Times New Roman" w:hAnsi="Times New Roman" w:cs="Times New Roman"/>
                <w:sz w:val="22"/>
                <w:szCs w:val="22"/>
              </w:rPr>
            </w:pPr>
          </w:p>
          <w:p w:rsidR="008C62EB" w:rsidRPr="008C62EB" w:rsidRDefault="008C62EB" w:rsidP="008C62EB">
            <w:pPr>
              <w:jc w:val="center"/>
              <w:rPr>
                <w:rStyle w:val="fontstyle01"/>
                <w:rFonts w:ascii="Times New Roman" w:hAnsi="Times New Roman" w:cs="Times New Roman"/>
                <w:sz w:val="22"/>
                <w:szCs w:val="22"/>
              </w:rPr>
            </w:pPr>
            <w:r w:rsidRPr="008C62EB">
              <w:rPr>
                <w:rStyle w:val="fontstyle01"/>
                <w:rFonts w:ascii="Times New Roman" w:hAnsi="Times New Roman" w:cs="Times New Roman"/>
                <w:sz w:val="22"/>
                <w:szCs w:val="22"/>
              </w:rPr>
              <w:t>7.5</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Земельные участки</w:t>
            </w:r>
            <w:r w:rsidRPr="002270C7">
              <w:rPr>
                <w:rFonts w:cs="Times New Roman"/>
                <w:color w:val="000000"/>
                <w:sz w:val="22"/>
                <w:szCs w:val="22"/>
              </w:rPr>
              <w:br/>
            </w:r>
            <w:r w:rsidRPr="002270C7">
              <w:rPr>
                <w:rStyle w:val="fontstyle01"/>
                <w:rFonts w:ascii="Times New Roman" w:hAnsi="Times New Roman" w:cs="Times New Roman"/>
                <w:sz w:val="22"/>
                <w:szCs w:val="22"/>
              </w:rPr>
              <w:t>(территории) общего</w:t>
            </w:r>
            <w:r w:rsidRPr="002270C7">
              <w:rPr>
                <w:rFonts w:cs="Times New Roman"/>
                <w:color w:val="000000"/>
                <w:sz w:val="22"/>
                <w:szCs w:val="22"/>
              </w:rPr>
              <w:br/>
            </w:r>
            <w:r w:rsidRPr="002270C7">
              <w:rPr>
                <w:rStyle w:val="fontstyle01"/>
                <w:rFonts w:ascii="Times New Roman" w:hAnsi="Times New Roman" w:cs="Times New Roman"/>
                <w:sz w:val="22"/>
                <w:szCs w:val="22"/>
              </w:rPr>
              <w:t>пользования</w:t>
            </w: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Земельные участки общего пользования.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Содержание данного вида разрешенного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использования включает в себя содержание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видов разрешенного использования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 кодами 12.0.1-12.0.2</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12.0</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Улично-дорожная сеть</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t>Размещение объектов улично-дорожной сети: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автомобильных дорог, трамвайных путей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пешеходных тротуаров в границах населенных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пунктов, пешеходных переходов, бульваров,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площадей, проездов, велодорожек и объектов</w:t>
            </w:r>
            <w:r w:rsidRPr="002270C7">
              <w:rPr>
                <w:rFonts w:cs="Times New Roman"/>
                <w:color w:val="000000"/>
                <w:sz w:val="22"/>
                <w:szCs w:val="22"/>
              </w:rPr>
              <w:t xml:space="preserve"> </w:t>
            </w:r>
            <w:proofErr w:type="spellStart"/>
            <w:r w:rsidRPr="002270C7">
              <w:rPr>
                <w:rStyle w:val="fontstyle01"/>
                <w:rFonts w:ascii="Times New Roman" w:hAnsi="Times New Roman" w:cs="Times New Roman"/>
                <w:sz w:val="22"/>
                <w:szCs w:val="22"/>
              </w:rPr>
              <w:t>велотранспортной</w:t>
            </w:r>
            <w:proofErr w:type="spellEnd"/>
            <w:r w:rsidRPr="002270C7">
              <w:rPr>
                <w:rStyle w:val="fontstyle01"/>
                <w:rFonts w:ascii="Times New Roman" w:hAnsi="Times New Roman" w:cs="Times New Roman"/>
                <w:sz w:val="22"/>
                <w:szCs w:val="22"/>
              </w:rPr>
              <w:t xml:space="preserve"> и инженерной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инфраструктуры; размещение придорожных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стоянок (парковок) транспортных средств 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границах городских улиц и дорог, за исключением</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предусмотренных видами разрешенного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использования с кодами 2.7.1, 4.9, 7.2.3, а также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некапитальных сооружений, предназначенных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для охраны транспортных средств</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12.0.1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Благоустройство</w:t>
            </w:r>
            <w:r w:rsidRPr="002270C7">
              <w:rPr>
                <w:rFonts w:cs="Times New Roman"/>
                <w:color w:val="000000"/>
                <w:sz w:val="22"/>
                <w:szCs w:val="22"/>
              </w:rPr>
              <w:br/>
            </w:r>
            <w:r w:rsidRPr="002270C7">
              <w:rPr>
                <w:rStyle w:val="fontstyle01"/>
                <w:rFonts w:ascii="Times New Roman" w:hAnsi="Times New Roman" w:cs="Times New Roman"/>
                <w:sz w:val="22"/>
                <w:szCs w:val="22"/>
              </w:rPr>
              <w:t>территории</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декоративных, технических,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планировочных, конструктивных устройств,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элементов озеленения, различных видов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оборудования и оформления, малых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архитектурных форм, некапитальных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нестационарных строений и сооружений,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информационных щитов и указателей,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применяемых как составные части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благоустройства территории, общественных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туалетов</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12.0.2</w:t>
            </w:r>
          </w:p>
        </w:tc>
      </w:tr>
      <w:tr w:rsidR="008C62EB"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C62EB" w:rsidRPr="008C62EB" w:rsidRDefault="008C62EB" w:rsidP="008C62EB">
            <w:pPr>
              <w:rPr>
                <w:rStyle w:val="fontstyle01"/>
                <w:rFonts w:ascii="Times New Roman" w:hAnsi="Times New Roman" w:cs="Times New Roman"/>
                <w:sz w:val="22"/>
                <w:szCs w:val="22"/>
              </w:rPr>
            </w:pPr>
            <w:r w:rsidRPr="008C62EB">
              <w:rPr>
                <w:rStyle w:val="fontstyle01"/>
                <w:rFonts w:ascii="Times New Roman" w:hAnsi="Times New Roman" w:cs="Times New Roman"/>
                <w:sz w:val="22"/>
                <w:szCs w:val="22"/>
              </w:rPr>
              <w:t>Ведение садоводства</w:t>
            </w:r>
          </w:p>
        </w:tc>
        <w:tc>
          <w:tcPr>
            <w:tcW w:w="7087" w:type="dxa"/>
            <w:tcBorders>
              <w:top w:val="single" w:sz="4" w:space="0" w:color="auto"/>
              <w:left w:val="single" w:sz="4" w:space="0" w:color="auto"/>
              <w:bottom w:val="single" w:sz="4" w:space="0" w:color="auto"/>
              <w:right w:val="single" w:sz="4" w:space="0" w:color="auto"/>
            </w:tcBorders>
          </w:tcPr>
          <w:p w:rsidR="008C62EB" w:rsidRPr="008C62EB" w:rsidRDefault="008C62EB" w:rsidP="008C62EB">
            <w:pPr>
              <w:rPr>
                <w:rStyle w:val="fontstyle01"/>
                <w:rFonts w:ascii="Times New Roman" w:hAnsi="Times New Roman" w:cs="Times New Roman"/>
                <w:sz w:val="22"/>
                <w:szCs w:val="22"/>
              </w:rPr>
            </w:pPr>
            <w:r w:rsidRPr="008C62EB">
              <w:rPr>
                <w:rStyle w:val="fontstyle01"/>
                <w:rFonts w:ascii="Times New Roman" w:hAnsi="Times New Roman" w:cs="Times New Roman"/>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784" w:type="dxa"/>
            <w:tcBorders>
              <w:top w:val="single" w:sz="4" w:space="0" w:color="auto"/>
              <w:left w:val="single" w:sz="4" w:space="0" w:color="auto"/>
              <w:bottom w:val="single" w:sz="4" w:space="0" w:color="auto"/>
              <w:right w:val="single" w:sz="4" w:space="0" w:color="auto"/>
            </w:tcBorders>
          </w:tcPr>
          <w:p w:rsidR="008C62EB" w:rsidRDefault="008C62EB">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13.2</w:t>
            </w:r>
          </w:p>
        </w:tc>
      </w:tr>
      <w:tr w:rsidR="002754E8" w:rsidRPr="00044054" w:rsidTr="002754E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jc w:val="center"/>
              <w:rPr>
                <w:rFonts w:cs="Times New Roman"/>
                <w:sz w:val="22"/>
                <w:szCs w:val="22"/>
              </w:rPr>
            </w:pPr>
            <w:r w:rsidRPr="002270C7">
              <w:rPr>
                <w:rFonts w:cs="Times New Roman"/>
                <w:b/>
                <w:sz w:val="22"/>
                <w:szCs w:val="22"/>
              </w:rPr>
              <w:t>Вспомогательные виды разрешенного использования</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Хранение</w:t>
            </w:r>
            <w:r w:rsidRPr="002270C7">
              <w:rPr>
                <w:rFonts w:cs="Times New Roman"/>
                <w:color w:val="000000"/>
                <w:sz w:val="22"/>
                <w:szCs w:val="22"/>
              </w:rPr>
              <w:br/>
            </w:r>
            <w:r w:rsidRPr="002270C7">
              <w:rPr>
                <w:rStyle w:val="fontstyle01"/>
                <w:rFonts w:ascii="Times New Roman" w:hAnsi="Times New Roman" w:cs="Times New Roman"/>
                <w:sz w:val="22"/>
                <w:szCs w:val="22"/>
              </w:rPr>
              <w:t>автотранспорта</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отдельно стоящих и пристроенных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гаражей, в том числе подземных,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предназначенных для хранения автотранспорта,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 xml:space="preserve">в том числе с разделением на </w:t>
            </w:r>
            <w:proofErr w:type="spellStart"/>
            <w:r w:rsidRPr="002270C7">
              <w:rPr>
                <w:rStyle w:val="fontstyle01"/>
                <w:rFonts w:ascii="Times New Roman" w:hAnsi="Times New Roman" w:cs="Times New Roman"/>
                <w:sz w:val="22"/>
                <w:szCs w:val="22"/>
              </w:rPr>
              <w:t>машино-места</w:t>
            </w:r>
            <w:proofErr w:type="spellEnd"/>
            <w:r w:rsidRPr="002270C7">
              <w:rPr>
                <w:rStyle w:val="fontstyle01"/>
                <w:rFonts w:ascii="Times New Roman" w:hAnsi="Times New Roman" w:cs="Times New Roman"/>
                <w:sz w:val="22"/>
                <w:szCs w:val="22"/>
              </w:rPr>
              <w:t>, за</w:t>
            </w:r>
            <w:r w:rsidRPr="002270C7">
              <w:rPr>
                <w:rFonts w:cs="Times New Roman"/>
                <w:sz w:val="22"/>
                <w:szCs w:val="22"/>
              </w:rPr>
              <w:t xml:space="preserve"> </w:t>
            </w:r>
            <w:r w:rsidRPr="002270C7">
              <w:rPr>
                <w:rStyle w:val="fontstyle01"/>
                <w:rFonts w:ascii="Times New Roman" w:hAnsi="Times New Roman" w:cs="Times New Roman"/>
                <w:sz w:val="22"/>
                <w:szCs w:val="22"/>
              </w:rPr>
              <w:t>исключением гаражей, размещение которых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предусмотрено содержанием видов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разрешенного использования с кодами 2.7.2, 4.9</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2.7.1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Предоставление</w:t>
            </w:r>
            <w:r w:rsidRPr="002270C7">
              <w:rPr>
                <w:rFonts w:cs="Times New Roman"/>
                <w:color w:val="000000"/>
                <w:sz w:val="22"/>
                <w:szCs w:val="22"/>
              </w:rPr>
              <w:br/>
            </w:r>
            <w:r w:rsidRPr="002270C7">
              <w:rPr>
                <w:rStyle w:val="fontstyle01"/>
                <w:rFonts w:ascii="Times New Roman" w:hAnsi="Times New Roman" w:cs="Times New Roman"/>
                <w:sz w:val="22"/>
                <w:szCs w:val="22"/>
              </w:rPr>
              <w:t>коммунальных услуг</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t>Размещение зданий и сооружений,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обеспечивающих поставку воды, тепла,</w:t>
            </w:r>
            <w:r w:rsidRPr="002270C7">
              <w:rPr>
                <w:rFonts w:cs="Times New Roman"/>
                <w:color w:val="000000"/>
                <w:sz w:val="22"/>
                <w:szCs w:val="22"/>
              </w:rPr>
              <w:br/>
            </w:r>
            <w:r w:rsidRPr="002270C7">
              <w:rPr>
                <w:rStyle w:val="fontstyle01"/>
                <w:rFonts w:ascii="Times New Roman" w:hAnsi="Times New Roman" w:cs="Times New Roman"/>
                <w:sz w:val="22"/>
                <w:szCs w:val="22"/>
              </w:rPr>
              <w:t>электричества, газа, отвод канализационных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стоков, очистку и уборку объектов недвижимости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(котельных, водозаборов, очистных сооружений,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насосных станций, водопроводов, линий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электропередач, трансформаторных подстанций,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газопроводов, линий связи, телефонных станций,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канализаций, стоянок, гаражей и мастерских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обслуживания уборочной и аварийной техники,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сооружений, необходимых для сбора и плавки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снега)</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3.1.1</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Площадки для занятий</w:t>
            </w:r>
            <w:r w:rsidRPr="002270C7">
              <w:rPr>
                <w:rFonts w:cs="Times New Roman"/>
                <w:color w:val="000000"/>
                <w:sz w:val="22"/>
                <w:szCs w:val="22"/>
              </w:rPr>
              <w:br/>
            </w:r>
            <w:r w:rsidRPr="002270C7">
              <w:rPr>
                <w:rStyle w:val="fontstyle01"/>
                <w:rFonts w:ascii="Times New Roman" w:hAnsi="Times New Roman" w:cs="Times New Roman"/>
                <w:sz w:val="22"/>
                <w:szCs w:val="22"/>
              </w:rPr>
              <w:t>спортом</w:t>
            </w:r>
          </w:p>
          <w:p w:rsidR="002754E8" w:rsidRPr="002270C7" w:rsidRDefault="002754E8" w:rsidP="00A9316F">
            <w:pPr>
              <w:widowControl w:val="0"/>
              <w:autoSpaceDE w:val="0"/>
              <w:autoSpaceDN w:val="0"/>
              <w:adjustRightInd w:val="0"/>
              <w:ind w:firstLine="709"/>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площадок для занятия спортом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физкультурой на открытом воздухе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(физкультурные площадки, беговые дорожки,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поля для спортивной игры)</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5.1.3</w:t>
            </w:r>
          </w:p>
        </w:tc>
      </w:tr>
      <w:tr w:rsidR="002754E8" w:rsidRPr="00044054" w:rsidTr="002754E8">
        <w:trPr>
          <w:gridAfter w:val="1"/>
          <w:wAfter w:w="784" w:type="dxa"/>
        </w:trPr>
        <w:tc>
          <w:tcPr>
            <w:tcW w:w="206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Ведение огородничества</w:t>
            </w:r>
          </w:p>
          <w:p w:rsidR="002754E8" w:rsidRPr="002270C7" w:rsidRDefault="002754E8" w:rsidP="00A9316F">
            <w:pPr>
              <w:widowControl w:val="0"/>
              <w:autoSpaceDE w:val="0"/>
              <w:autoSpaceDN w:val="0"/>
              <w:adjustRightInd w:val="0"/>
              <w:rPr>
                <w:rFonts w:cs="Times New Roman"/>
                <w:sz w:val="22"/>
                <w:szCs w:val="22"/>
                <w:shd w:val="clear" w:color="auto" w:fill="FFFFFF"/>
              </w:rPr>
            </w:pPr>
          </w:p>
        </w:tc>
        <w:tc>
          <w:tcPr>
            <w:tcW w:w="7087" w:type="dxa"/>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Осуществление отдыха и (или) выращивания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гражданами для собственных нужд</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сельскохозяйственных культур; размещение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хозяйственных построек, не являющихся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объектами недвижимости, предназначенных для хранения инвентаря и урожая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widowControl w:val="0"/>
              <w:autoSpaceDE w:val="0"/>
              <w:autoSpaceDN w:val="0"/>
              <w:adjustRightInd w:val="0"/>
              <w:jc w:val="center"/>
              <w:rPr>
                <w:sz w:val="22"/>
                <w:szCs w:val="22"/>
              </w:rPr>
            </w:pPr>
            <w:r>
              <w:rPr>
                <w:sz w:val="22"/>
                <w:szCs w:val="22"/>
              </w:rPr>
              <w:t>13.1</w:t>
            </w:r>
          </w:p>
        </w:tc>
      </w:tr>
      <w:tr w:rsidR="002754E8" w:rsidRPr="00044054" w:rsidTr="002754E8">
        <w:trPr>
          <w:gridAfter w:val="1"/>
          <w:wAfter w:w="784" w:type="dxa"/>
        </w:trPr>
        <w:tc>
          <w:tcPr>
            <w:tcW w:w="99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widowControl w:val="0"/>
              <w:autoSpaceDE w:val="0"/>
              <w:autoSpaceDN w:val="0"/>
              <w:adjustRightInd w:val="0"/>
              <w:contextualSpacing/>
              <w:jc w:val="center"/>
              <w:rPr>
                <w:rFonts w:cs="Times New Roman"/>
                <w:sz w:val="22"/>
                <w:szCs w:val="22"/>
              </w:rPr>
            </w:pPr>
            <w:r w:rsidRPr="002270C7">
              <w:rPr>
                <w:rFonts w:cs="Times New Roman"/>
                <w:b/>
                <w:sz w:val="22"/>
                <w:szCs w:val="22"/>
              </w:rPr>
              <w:lastRenderedPageBreak/>
              <w:t>Условно разрешенные виды использования</w:t>
            </w:r>
          </w:p>
        </w:tc>
      </w:tr>
      <w:tr w:rsidR="002754E8" w:rsidRPr="00044054" w:rsidTr="002754E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Административные</w:t>
            </w:r>
            <w:r w:rsidRPr="002270C7">
              <w:rPr>
                <w:rFonts w:cs="Times New Roman"/>
                <w:color w:val="000000"/>
                <w:sz w:val="22"/>
                <w:szCs w:val="22"/>
              </w:rPr>
              <w:br/>
            </w:r>
            <w:r w:rsidRPr="002270C7">
              <w:rPr>
                <w:rStyle w:val="fontstyle01"/>
                <w:rFonts w:ascii="Times New Roman" w:hAnsi="Times New Roman" w:cs="Times New Roman"/>
                <w:sz w:val="22"/>
                <w:szCs w:val="22"/>
              </w:rPr>
              <w:t>здания организаций,</w:t>
            </w:r>
            <w:r w:rsidRPr="002270C7">
              <w:rPr>
                <w:rFonts w:cs="Times New Roman"/>
                <w:color w:val="000000"/>
                <w:sz w:val="22"/>
                <w:szCs w:val="22"/>
              </w:rPr>
              <w:br/>
            </w:r>
            <w:r w:rsidRPr="002270C7">
              <w:rPr>
                <w:rStyle w:val="fontstyle01"/>
                <w:rFonts w:ascii="Times New Roman" w:hAnsi="Times New Roman" w:cs="Times New Roman"/>
                <w:sz w:val="22"/>
                <w:szCs w:val="22"/>
              </w:rPr>
              <w:t>обеспечивающих</w:t>
            </w:r>
            <w:r w:rsidRPr="002270C7">
              <w:rPr>
                <w:rFonts w:cs="Times New Roman"/>
                <w:color w:val="000000"/>
                <w:sz w:val="22"/>
                <w:szCs w:val="22"/>
              </w:rPr>
              <w:br/>
            </w:r>
            <w:r w:rsidRPr="002270C7">
              <w:rPr>
                <w:rStyle w:val="fontstyle01"/>
                <w:rFonts w:ascii="Times New Roman" w:hAnsi="Times New Roman" w:cs="Times New Roman"/>
                <w:sz w:val="22"/>
                <w:szCs w:val="22"/>
              </w:rPr>
              <w:t>предоставление</w:t>
            </w:r>
            <w:r w:rsidRPr="002270C7">
              <w:rPr>
                <w:rFonts w:cs="Times New Roman"/>
                <w:color w:val="000000"/>
                <w:sz w:val="22"/>
                <w:szCs w:val="22"/>
              </w:rPr>
              <w:br/>
            </w:r>
            <w:r w:rsidRPr="002270C7">
              <w:rPr>
                <w:rStyle w:val="fontstyle01"/>
                <w:rFonts w:ascii="Times New Roman" w:hAnsi="Times New Roman" w:cs="Times New Roman"/>
                <w:sz w:val="22"/>
                <w:szCs w:val="22"/>
              </w:rPr>
              <w:t>коммунальных услуг</w:t>
            </w:r>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приема физических и юридических лиц в связи с</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предоставлением им коммунальных услуг</w:t>
            </w:r>
          </w:p>
          <w:p w:rsidR="002754E8" w:rsidRPr="002270C7" w:rsidRDefault="002754E8" w:rsidP="00A9316F">
            <w:pPr>
              <w:pStyle w:val="affffff8"/>
              <w:jc w:val="left"/>
              <w:rPr>
                <w:sz w:val="22"/>
                <w:szCs w:val="22"/>
              </w:rPr>
            </w:pPr>
          </w:p>
        </w:tc>
        <w:tc>
          <w:tcPr>
            <w:tcW w:w="784" w:type="dxa"/>
            <w:tcBorders>
              <w:top w:val="single" w:sz="4" w:space="0" w:color="auto"/>
              <w:left w:val="single" w:sz="4" w:space="0" w:color="auto"/>
              <w:bottom w:val="single" w:sz="4" w:space="0" w:color="auto"/>
              <w:right w:val="single" w:sz="4" w:space="0" w:color="auto"/>
            </w:tcBorders>
          </w:tcPr>
          <w:p w:rsidR="002754E8" w:rsidRPr="00BF7463" w:rsidRDefault="002754E8" w:rsidP="00A9316F">
            <w:pPr>
              <w:pStyle w:val="affffff8"/>
              <w:jc w:val="center"/>
              <w:rPr>
                <w:sz w:val="22"/>
                <w:szCs w:val="22"/>
              </w:rPr>
            </w:pPr>
            <w:r>
              <w:rPr>
                <w:sz w:val="22"/>
                <w:szCs w:val="22"/>
              </w:rPr>
              <w:t>3.1.2</w:t>
            </w:r>
          </w:p>
        </w:tc>
      </w:tr>
      <w:tr w:rsidR="002754E8" w:rsidRPr="00044054" w:rsidTr="002754E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Оказание социальной</w:t>
            </w:r>
            <w:r w:rsidRPr="002270C7">
              <w:rPr>
                <w:rFonts w:cs="Times New Roman"/>
                <w:color w:val="000000"/>
                <w:sz w:val="22"/>
                <w:szCs w:val="22"/>
              </w:rPr>
              <w:br/>
            </w:r>
            <w:r w:rsidRPr="002270C7">
              <w:rPr>
                <w:rStyle w:val="fontstyle01"/>
                <w:rFonts w:ascii="Times New Roman" w:hAnsi="Times New Roman" w:cs="Times New Roman"/>
                <w:sz w:val="22"/>
                <w:szCs w:val="22"/>
              </w:rPr>
              <w:t>помощи населению</w:t>
            </w:r>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proofErr w:type="gramStart"/>
            <w:r w:rsidRPr="002270C7">
              <w:rPr>
                <w:rStyle w:val="fontstyle01"/>
                <w:rFonts w:ascii="Times New Roman" w:hAnsi="Times New Roman" w:cs="Times New Roman"/>
                <w:sz w:val="22"/>
                <w:szCs w:val="22"/>
              </w:rPr>
              <w:t>Размещение зданий, предназначенных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служб психологической и бесплатной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юридической помощи, социальных, пенсионных 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иных служб (службы занятости населения, пункты</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питания малоимущих граждан), в которых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осуществляется прием граждан по вопросам</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оказания социальной помощи и назначения</w:t>
            </w:r>
            <w:r w:rsidRPr="002270C7">
              <w:rPr>
                <w:rFonts w:cs="Times New Roman"/>
                <w:color w:val="000000"/>
                <w:sz w:val="22"/>
                <w:szCs w:val="22"/>
              </w:rPr>
              <w:t xml:space="preserve"> с</w:t>
            </w:r>
            <w:r w:rsidRPr="002270C7">
              <w:rPr>
                <w:rStyle w:val="fontstyle01"/>
                <w:rFonts w:ascii="Times New Roman" w:hAnsi="Times New Roman" w:cs="Times New Roman"/>
                <w:sz w:val="22"/>
                <w:szCs w:val="22"/>
              </w:rPr>
              <w:t>оциальных или пенсионных выплат, а также для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размещения общественных некоммерческих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организаций: некоммерческих фондов,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благотворительных организаций, клубов по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интересам</w:t>
            </w:r>
            <w:proofErr w:type="gramEnd"/>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3.2.2</w:t>
            </w:r>
          </w:p>
        </w:tc>
      </w:tr>
      <w:tr w:rsidR="002754E8" w:rsidRPr="00044054" w:rsidTr="002754E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Бытовое обслуживание</w:t>
            </w:r>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предназначенных для оказания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населению или организациям бытовых услуг</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(мастерские мелкого ремонта, ателье, бани,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парикмахерские, прачечные, химчистки,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похоронные бюро)</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3.3</w:t>
            </w:r>
          </w:p>
        </w:tc>
      </w:tr>
      <w:tr w:rsidR="002754E8" w:rsidRPr="00044054" w:rsidTr="002754E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jc w:val="center"/>
              <w:rPr>
                <w:rFonts w:cs="Times New Roman"/>
                <w:sz w:val="22"/>
                <w:szCs w:val="22"/>
              </w:rPr>
            </w:pPr>
            <w:r w:rsidRPr="002270C7">
              <w:rPr>
                <w:rStyle w:val="fontstyle01"/>
                <w:rFonts w:ascii="Times New Roman" w:hAnsi="Times New Roman" w:cs="Times New Roman"/>
                <w:sz w:val="22"/>
                <w:szCs w:val="22"/>
              </w:rPr>
              <w:t>Здравоохранение</w:t>
            </w:r>
          </w:p>
          <w:p w:rsidR="002754E8" w:rsidRPr="002270C7" w:rsidRDefault="002754E8" w:rsidP="00A9316F">
            <w:pPr>
              <w:pStyle w:val="affffff8"/>
              <w:jc w:val="center"/>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предназначенных для оказания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гражданам медицинской помощи. Содержание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данного вида разрешенного использования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включает в себя содержание видов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разрешенного использования с кодами 3.4.1-3.4.2</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3.4</w:t>
            </w:r>
          </w:p>
        </w:tc>
      </w:tr>
      <w:tr w:rsidR="002754E8" w:rsidRPr="00044054" w:rsidTr="002754E8">
        <w:trPr>
          <w:gridAfter w:val="1"/>
          <w:wAfter w:w="784" w:type="dxa"/>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proofErr w:type="spellStart"/>
            <w:r w:rsidRPr="002270C7">
              <w:rPr>
                <w:rStyle w:val="fontstyle01"/>
                <w:rFonts w:ascii="Times New Roman" w:hAnsi="Times New Roman" w:cs="Times New Roman"/>
                <w:sz w:val="22"/>
                <w:szCs w:val="22"/>
              </w:rPr>
              <w:t>Амбулаторно</w:t>
            </w:r>
            <w:proofErr w:type="spellEnd"/>
            <w:r w:rsidRPr="002270C7">
              <w:rPr>
                <w:rFonts w:cs="Times New Roman"/>
                <w:color w:val="000000"/>
                <w:sz w:val="22"/>
                <w:szCs w:val="22"/>
              </w:rPr>
              <w:br/>
            </w:r>
            <w:r w:rsidRPr="002270C7">
              <w:rPr>
                <w:rStyle w:val="fontstyle01"/>
                <w:rFonts w:ascii="Times New Roman" w:hAnsi="Times New Roman" w:cs="Times New Roman"/>
                <w:sz w:val="22"/>
                <w:szCs w:val="22"/>
              </w:rPr>
              <w:t>поликлиническое</w:t>
            </w:r>
            <w:r w:rsidRPr="002270C7">
              <w:rPr>
                <w:rFonts w:cs="Times New Roman"/>
                <w:color w:val="000000"/>
                <w:sz w:val="22"/>
                <w:szCs w:val="22"/>
              </w:rPr>
              <w:br/>
            </w:r>
            <w:r w:rsidRPr="002270C7">
              <w:rPr>
                <w:rStyle w:val="fontstyle01"/>
                <w:rFonts w:ascii="Times New Roman" w:hAnsi="Times New Roman" w:cs="Times New Roman"/>
                <w:sz w:val="22"/>
                <w:szCs w:val="22"/>
              </w:rPr>
              <w:t>обслуживание</w:t>
            </w:r>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предназначенных для оказания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гражданам амбулаторно-поликлинической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медицинской помощи (поликлиники,</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фельдшерские пункты, пункты здравоохранения,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центры матери и ребенка, диагностические</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центры, молочные кухни, станции донорства</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крови, клинические лаборатории)</w:t>
            </w: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3.4.1</w:t>
            </w:r>
          </w:p>
        </w:tc>
      </w:tr>
      <w:tr w:rsidR="002754E8" w:rsidRPr="00044054" w:rsidTr="002754E8">
        <w:trPr>
          <w:gridAfter w:val="1"/>
          <w:wAfter w:w="784" w:type="dxa"/>
          <w:trHeight w:val="2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Стационарное</w:t>
            </w:r>
            <w:r w:rsidRPr="002270C7">
              <w:rPr>
                <w:rFonts w:cs="Times New Roman"/>
                <w:color w:val="000000"/>
                <w:sz w:val="22"/>
                <w:szCs w:val="22"/>
              </w:rPr>
              <w:br/>
            </w:r>
            <w:r w:rsidRPr="002270C7">
              <w:rPr>
                <w:rStyle w:val="fontstyle01"/>
                <w:rFonts w:ascii="Times New Roman" w:hAnsi="Times New Roman" w:cs="Times New Roman"/>
                <w:sz w:val="22"/>
                <w:szCs w:val="22"/>
              </w:rPr>
              <w:t>медицинское</w:t>
            </w:r>
            <w:r w:rsidRPr="002270C7">
              <w:rPr>
                <w:rFonts w:cs="Times New Roman"/>
                <w:color w:val="000000"/>
                <w:sz w:val="22"/>
                <w:szCs w:val="22"/>
              </w:rPr>
              <w:br/>
            </w:r>
            <w:proofErr w:type="spellStart"/>
            <w:r w:rsidRPr="002270C7">
              <w:rPr>
                <w:rStyle w:val="fontstyle01"/>
                <w:rFonts w:ascii="Times New Roman" w:hAnsi="Times New Roman" w:cs="Times New Roman"/>
                <w:sz w:val="22"/>
                <w:szCs w:val="22"/>
              </w:rPr>
              <w:t>обслуживани</w:t>
            </w:r>
            <w:proofErr w:type="spellEnd"/>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предназначенных для оказания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гражданам медицинской помощи в стационарах</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(больницы, родильные дома, диспансеры,</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научн</w:t>
            </w:r>
            <w:proofErr w:type="gramStart"/>
            <w:r w:rsidRPr="002270C7">
              <w:rPr>
                <w:rStyle w:val="fontstyle01"/>
                <w:rFonts w:ascii="Times New Roman" w:hAnsi="Times New Roman" w:cs="Times New Roman"/>
                <w:sz w:val="22"/>
                <w:szCs w:val="22"/>
              </w:rPr>
              <w:t>о-</w:t>
            </w:r>
            <w:proofErr w:type="gramEnd"/>
            <w:r w:rsidRPr="002270C7">
              <w:rPr>
                <w:rFonts w:cs="Times New Roman"/>
                <w:color w:val="000000"/>
                <w:sz w:val="22"/>
                <w:szCs w:val="22"/>
              </w:rPr>
              <w:t xml:space="preserve"> </w:t>
            </w:r>
            <w:r w:rsidRPr="002270C7">
              <w:rPr>
                <w:rStyle w:val="fontstyle01"/>
                <w:rFonts w:ascii="Times New Roman" w:hAnsi="Times New Roman" w:cs="Times New Roman"/>
                <w:sz w:val="22"/>
                <w:szCs w:val="22"/>
              </w:rPr>
              <w:t>медицинские учреждения и прочие объекты,</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обеспечивающие оказание услуги по лечению в</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стационаре); размещение станций скорой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помощи; размещение площадок санитарной</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авиации</w:t>
            </w:r>
          </w:p>
          <w:p w:rsidR="002754E8" w:rsidRPr="002270C7" w:rsidRDefault="002754E8" w:rsidP="00A9316F">
            <w:pPr>
              <w:pStyle w:val="affffff8"/>
              <w:jc w:val="left"/>
              <w:rPr>
                <w:sz w:val="22"/>
                <w:szCs w:val="22"/>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3.4.2</w:t>
            </w:r>
          </w:p>
        </w:tc>
      </w:tr>
      <w:tr w:rsidR="002754E8" w:rsidRPr="00044054" w:rsidTr="002754E8">
        <w:trPr>
          <w:gridAfter w:val="1"/>
          <w:wAfter w:w="784" w:type="dxa"/>
          <w:trHeight w:val="674"/>
        </w:trPr>
        <w:tc>
          <w:tcPr>
            <w:tcW w:w="18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Амбулаторное</w:t>
            </w:r>
            <w:r w:rsidRPr="002270C7">
              <w:rPr>
                <w:rFonts w:cs="Times New Roman"/>
                <w:color w:val="000000"/>
                <w:sz w:val="22"/>
                <w:szCs w:val="22"/>
              </w:rPr>
              <w:br/>
            </w:r>
            <w:r w:rsidRPr="002270C7">
              <w:rPr>
                <w:rStyle w:val="fontstyle01"/>
                <w:rFonts w:ascii="Times New Roman" w:hAnsi="Times New Roman" w:cs="Times New Roman"/>
                <w:sz w:val="22"/>
                <w:szCs w:val="22"/>
              </w:rPr>
              <w:t>ветеринарное</w:t>
            </w:r>
            <w:r w:rsidRPr="002270C7">
              <w:rPr>
                <w:rFonts w:cs="Times New Roman"/>
                <w:color w:val="000000"/>
                <w:sz w:val="22"/>
                <w:szCs w:val="22"/>
              </w:rPr>
              <w:br/>
            </w:r>
            <w:r w:rsidRPr="002270C7">
              <w:rPr>
                <w:rStyle w:val="fontstyle01"/>
                <w:rFonts w:ascii="Times New Roman" w:hAnsi="Times New Roman" w:cs="Times New Roman"/>
                <w:sz w:val="22"/>
                <w:szCs w:val="22"/>
              </w:rPr>
              <w:t>обслуживание</w:t>
            </w:r>
          </w:p>
          <w:p w:rsidR="002754E8" w:rsidRPr="002270C7" w:rsidRDefault="002754E8" w:rsidP="00A9316F">
            <w:pPr>
              <w:pStyle w:val="affffff8"/>
              <w:jc w:val="left"/>
              <w:rPr>
                <w:sz w:val="22"/>
                <w:szCs w:val="22"/>
              </w:rPr>
            </w:pPr>
          </w:p>
        </w:tc>
        <w:tc>
          <w:tcPr>
            <w:tcW w:w="7293" w:type="dxa"/>
            <w:gridSpan w:val="2"/>
            <w:tcBorders>
              <w:top w:val="single" w:sz="4" w:space="0" w:color="auto"/>
              <w:left w:val="single" w:sz="4" w:space="0" w:color="auto"/>
              <w:bottom w:val="single" w:sz="4" w:space="0" w:color="auto"/>
              <w:right w:val="single" w:sz="4" w:space="0" w:color="auto"/>
            </w:tcBorders>
          </w:tcPr>
          <w:p w:rsidR="002754E8" w:rsidRPr="002270C7" w:rsidRDefault="002754E8" w:rsidP="00A9316F">
            <w:pPr>
              <w:rPr>
                <w:rFonts w:cs="Times New Roman"/>
                <w:sz w:val="22"/>
                <w:szCs w:val="22"/>
              </w:rPr>
            </w:pPr>
            <w:r w:rsidRPr="002270C7">
              <w:rPr>
                <w:rStyle w:val="fontstyle01"/>
                <w:rFonts w:ascii="Times New Roman" w:hAnsi="Times New Roman" w:cs="Times New Roman"/>
                <w:sz w:val="22"/>
                <w:szCs w:val="22"/>
              </w:rPr>
              <w:t>Размещение объектов капитального</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строительства, предназначенных для оказания</w:t>
            </w:r>
            <w:r w:rsidRPr="002270C7">
              <w:rPr>
                <w:rFonts w:cs="Times New Roman"/>
                <w:color w:val="000000"/>
                <w:sz w:val="22"/>
                <w:szCs w:val="22"/>
              </w:rPr>
              <w:t xml:space="preserve"> </w:t>
            </w:r>
            <w:r w:rsidRPr="002270C7">
              <w:rPr>
                <w:rStyle w:val="fontstyle01"/>
                <w:rFonts w:ascii="Times New Roman" w:hAnsi="Times New Roman" w:cs="Times New Roman"/>
                <w:sz w:val="22"/>
                <w:szCs w:val="22"/>
              </w:rPr>
              <w:t>ветеринарных услуг без содержания животных</w:t>
            </w:r>
          </w:p>
          <w:p w:rsidR="002754E8" w:rsidRPr="002270C7" w:rsidRDefault="002754E8" w:rsidP="00A9316F">
            <w:pPr>
              <w:pStyle w:val="affffff8"/>
              <w:jc w:val="left"/>
              <w:rPr>
                <w:sz w:val="22"/>
                <w:szCs w:val="22"/>
              </w:rPr>
            </w:pPr>
          </w:p>
        </w:tc>
        <w:tc>
          <w:tcPr>
            <w:tcW w:w="784" w:type="dxa"/>
            <w:tcBorders>
              <w:top w:val="single" w:sz="4" w:space="0" w:color="auto"/>
              <w:left w:val="single" w:sz="4" w:space="0" w:color="auto"/>
              <w:bottom w:val="single" w:sz="4" w:space="0" w:color="auto"/>
              <w:right w:val="single" w:sz="4" w:space="0" w:color="auto"/>
            </w:tcBorders>
          </w:tcPr>
          <w:p w:rsidR="002754E8" w:rsidRDefault="002754E8" w:rsidP="00A9316F">
            <w:pPr>
              <w:pStyle w:val="affffff8"/>
              <w:jc w:val="center"/>
              <w:rPr>
                <w:sz w:val="22"/>
                <w:szCs w:val="22"/>
              </w:rPr>
            </w:pPr>
            <w:r>
              <w:rPr>
                <w:sz w:val="22"/>
                <w:szCs w:val="22"/>
              </w:rPr>
              <w:t>3.10.1</w:t>
            </w:r>
          </w:p>
        </w:tc>
      </w:tr>
    </w:tbl>
    <w:p w:rsidR="00A9316F" w:rsidRDefault="00A9316F" w:rsidP="002A339C">
      <w:pPr>
        <w:widowControl w:val="0"/>
        <w:autoSpaceDE w:val="0"/>
        <w:autoSpaceDN w:val="0"/>
        <w:adjustRightInd w:val="0"/>
        <w:ind w:firstLine="709"/>
        <w:contextualSpacing/>
        <w:jc w:val="both"/>
        <w:rPr>
          <w:b/>
        </w:rPr>
      </w:pPr>
    </w:p>
    <w:p w:rsidR="002A339C" w:rsidRDefault="002A339C" w:rsidP="002A339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A339C" w:rsidRDefault="002A339C" w:rsidP="002A339C">
      <w:pPr>
        <w:widowControl w:val="0"/>
        <w:autoSpaceDE w:val="0"/>
        <w:autoSpaceDN w:val="0"/>
        <w:adjustRightInd w:val="0"/>
        <w:ind w:firstLine="709"/>
        <w:contextualSpacing/>
        <w:jc w:val="both"/>
        <w:rPr>
          <w:b/>
        </w:rPr>
      </w:pPr>
    </w:p>
    <w:p w:rsidR="002A339C" w:rsidRDefault="0092292D" w:rsidP="002A339C">
      <w:pPr>
        <w:widowControl w:val="0"/>
        <w:autoSpaceDE w:val="0"/>
        <w:autoSpaceDN w:val="0"/>
        <w:adjustRightInd w:val="0"/>
        <w:ind w:firstLine="709"/>
        <w:contextualSpacing/>
        <w:jc w:val="both"/>
      </w:pPr>
      <w:r>
        <w:t xml:space="preserve">1. </w:t>
      </w:r>
      <w:r>
        <w:rPr>
          <w:color w:val="000000"/>
        </w:rPr>
        <w:t>П</w:t>
      </w:r>
      <w:r w:rsidRPr="008D4FCA">
        <w:rPr>
          <w:color w:val="000000"/>
        </w:rPr>
        <w:t xml:space="preserve">редельные (минимальные и максимальные) размеры </w:t>
      </w:r>
      <w:r w:rsidR="00191AFF">
        <w:rPr>
          <w:color w:val="000000"/>
        </w:rPr>
        <w:t>ИЖС составляют</w:t>
      </w:r>
      <w:r w:rsidR="002A339C">
        <w:t>:</w:t>
      </w:r>
    </w:p>
    <w:p w:rsidR="00191AFF" w:rsidRDefault="002A339C" w:rsidP="00191AFF">
      <w:pPr>
        <w:ind w:left="567"/>
        <w:jc w:val="both"/>
      </w:pPr>
      <w:r w:rsidRPr="00B3378D">
        <w:rPr>
          <w:i/>
        </w:rPr>
        <w:t xml:space="preserve">- </w:t>
      </w:r>
      <w:r w:rsidR="00191AFF">
        <w:t>Минимальная (максимальная) площадь земельного участка – 400-5000 кв.м.</w:t>
      </w:r>
    </w:p>
    <w:p w:rsidR="002A339C" w:rsidRDefault="002A339C" w:rsidP="00191AFF">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 xml:space="preserve">: </w:t>
      </w:r>
    </w:p>
    <w:p w:rsidR="002A339C" w:rsidRDefault="002A339C" w:rsidP="002A339C">
      <w:pPr>
        <w:widowControl w:val="0"/>
        <w:autoSpaceDE w:val="0"/>
        <w:autoSpaceDN w:val="0"/>
        <w:adjustRightInd w:val="0"/>
        <w:ind w:firstLine="709"/>
        <w:contextualSpacing/>
        <w:jc w:val="both"/>
      </w:pPr>
      <w:r>
        <w:lastRenderedPageBreak/>
        <w:t>-1м.</w:t>
      </w:r>
    </w:p>
    <w:p w:rsidR="002A339C" w:rsidRDefault="002A339C" w:rsidP="002A339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2A339C" w:rsidRDefault="002A339C" w:rsidP="002A339C">
      <w:pPr>
        <w:widowControl w:val="0"/>
        <w:autoSpaceDE w:val="0"/>
        <w:autoSpaceDN w:val="0"/>
        <w:adjustRightInd w:val="0"/>
        <w:ind w:firstLine="709"/>
        <w:contextualSpacing/>
        <w:jc w:val="both"/>
      </w:pPr>
      <w:r>
        <w:t>-</w:t>
      </w:r>
      <w:r w:rsidR="00C000A4">
        <w:t>4 этажа;</w:t>
      </w:r>
    </w:p>
    <w:p w:rsidR="00C000A4" w:rsidRDefault="00C000A4" w:rsidP="002A339C">
      <w:pPr>
        <w:widowControl w:val="0"/>
        <w:autoSpaceDE w:val="0"/>
        <w:autoSpaceDN w:val="0"/>
        <w:adjustRightInd w:val="0"/>
        <w:ind w:firstLine="709"/>
        <w:contextualSpacing/>
        <w:jc w:val="both"/>
      </w:pPr>
      <w:r>
        <w:t>-18м;</w:t>
      </w:r>
    </w:p>
    <w:p w:rsidR="002A339C" w:rsidRDefault="002A339C" w:rsidP="002A339C">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2A339C" w:rsidRDefault="002A339C" w:rsidP="002A339C">
      <w:pPr>
        <w:widowControl w:val="0"/>
        <w:autoSpaceDE w:val="0"/>
        <w:autoSpaceDN w:val="0"/>
        <w:adjustRightInd w:val="0"/>
        <w:ind w:firstLine="709"/>
        <w:contextualSpacing/>
        <w:jc w:val="both"/>
      </w:pPr>
      <w:r>
        <w:t>-68</w:t>
      </w:r>
      <w:r w:rsidRPr="000D05C6">
        <w:t>%</w:t>
      </w:r>
    </w:p>
    <w:p w:rsidR="0092292D" w:rsidRDefault="0092292D" w:rsidP="002A339C">
      <w:pPr>
        <w:widowControl w:val="0"/>
        <w:autoSpaceDE w:val="0"/>
        <w:autoSpaceDN w:val="0"/>
        <w:adjustRightInd w:val="0"/>
        <w:ind w:firstLine="709"/>
        <w:contextualSpacing/>
        <w:jc w:val="both"/>
      </w:pPr>
      <w:r>
        <w:t>5. П</w:t>
      </w:r>
      <w:r w:rsidRPr="0092292D">
        <w:t xml:space="preserve">редельные (минимальные и максимальные) размеры </w:t>
      </w:r>
      <w:r w:rsidR="00191AFF">
        <w:t xml:space="preserve">ЛПХ </w:t>
      </w:r>
      <w:r w:rsidRPr="0092292D">
        <w:t>составляют:</w:t>
      </w:r>
    </w:p>
    <w:p w:rsidR="00191AFF" w:rsidRDefault="00191AFF" w:rsidP="00191AFF">
      <w:pPr>
        <w:ind w:left="567"/>
        <w:jc w:val="both"/>
      </w:pPr>
      <w:r w:rsidRPr="00B3378D">
        <w:rPr>
          <w:i/>
        </w:rPr>
        <w:t xml:space="preserve">- </w:t>
      </w:r>
      <w:r>
        <w:t>Минимальная (максимальная) площадь земельного участка – 400-5000 кв.м.</w:t>
      </w:r>
    </w:p>
    <w:p w:rsidR="00C000A4" w:rsidRPr="00C000A4" w:rsidRDefault="00C000A4" w:rsidP="00C000A4">
      <w:pPr>
        <w:outlineLvl w:val="3"/>
        <w:rPr>
          <w:sz w:val="22"/>
          <w:szCs w:val="22"/>
          <w:lang w:eastAsia="ru-RU"/>
        </w:rPr>
      </w:pPr>
      <w:r w:rsidRPr="00C000A4">
        <w:rPr>
          <w:bCs/>
          <w:sz w:val="22"/>
          <w:szCs w:val="22"/>
          <w:lang w:eastAsia="ru-RU"/>
        </w:rPr>
        <w:t xml:space="preserve">Минимальный отступ от границ </w:t>
      </w:r>
      <w:r w:rsidRPr="00C000A4">
        <w:rPr>
          <w:sz w:val="22"/>
          <w:szCs w:val="22"/>
          <w:lang w:eastAsia="ru-RU"/>
        </w:rPr>
        <w:t>не применяется для тех сторон границы участка, расстояния от которых определены линией отступа от красной линии;</w:t>
      </w:r>
    </w:p>
    <w:p w:rsidR="00C000A4" w:rsidRPr="00C000A4" w:rsidRDefault="00C000A4" w:rsidP="00C000A4">
      <w:pPr>
        <w:outlineLvl w:val="3"/>
        <w:rPr>
          <w:sz w:val="22"/>
          <w:szCs w:val="22"/>
          <w:lang w:eastAsia="ru-RU"/>
        </w:rPr>
      </w:pPr>
      <w:r w:rsidRPr="00C000A4">
        <w:rPr>
          <w:sz w:val="22"/>
          <w:szCs w:val="22"/>
          <w:lang w:eastAsia="ru-RU"/>
        </w:rPr>
        <w:t>Значение максимального процента застройки используется только при соблюдении отступов от  границ земельного участка.</w:t>
      </w:r>
    </w:p>
    <w:p w:rsidR="002A339C" w:rsidRPr="00B3378D" w:rsidRDefault="002A339C" w:rsidP="002A339C">
      <w:pPr>
        <w:pStyle w:val="Default"/>
        <w:rPr>
          <w:sz w:val="22"/>
          <w:szCs w:val="22"/>
        </w:rPr>
      </w:pPr>
    </w:p>
    <w:tbl>
      <w:tblPr>
        <w:tblStyle w:val="af5"/>
        <w:tblW w:w="0" w:type="auto"/>
        <w:tblInd w:w="108" w:type="dxa"/>
        <w:tblLook w:val="04A0"/>
      </w:tblPr>
      <w:tblGrid>
        <w:gridCol w:w="1434"/>
        <w:gridCol w:w="8594"/>
      </w:tblGrid>
      <w:tr w:rsidR="002A339C" w:rsidTr="00AA59A4">
        <w:tc>
          <w:tcPr>
            <w:tcW w:w="1985" w:type="dxa"/>
          </w:tcPr>
          <w:p w:rsidR="002A339C" w:rsidRPr="00BF7463" w:rsidRDefault="002A339C" w:rsidP="00AA59A4">
            <w:pPr>
              <w:pStyle w:val="Default"/>
              <w:rPr>
                <w:sz w:val="22"/>
                <w:szCs w:val="22"/>
              </w:rPr>
            </w:pPr>
            <w:r w:rsidRPr="00BF7463">
              <w:rPr>
                <w:sz w:val="22"/>
                <w:szCs w:val="22"/>
              </w:rPr>
              <w:t xml:space="preserve">Иные предельные параметры разрешенного строительства, реконструкции объектов капитального строительства </w:t>
            </w:r>
          </w:p>
          <w:p w:rsidR="002A339C" w:rsidRPr="00BF7463" w:rsidRDefault="002A339C" w:rsidP="00AA59A4">
            <w:pPr>
              <w:rPr>
                <w:rFonts w:cs="Times New Roman"/>
                <w:sz w:val="22"/>
                <w:szCs w:val="22"/>
                <w:lang w:eastAsia="ru-RU"/>
              </w:rPr>
            </w:pPr>
          </w:p>
        </w:tc>
        <w:tc>
          <w:tcPr>
            <w:tcW w:w="7796" w:type="dxa"/>
          </w:tcPr>
          <w:p w:rsidR="00C000A4" w:rsidRPr="00C000A4" w:rsidRDefault="00C000A4" w:rsidP="00C000A4">
            <w:pPr>
              <w:ind w:firstLine="540"/>
              <w:jc w:val="both"/>
              <w:rPr>
                <w:sz w:val="22"/>
                <w:szCs w:val="22"/>
              </w:rPr>
            </w:pPr>
            <w:r w:rsidRPr="00C000A4">
              <w:rPr>
                <w:sz w:val="22"/>
                <w:szCs w:val="22"/>
              </w:rPr>
              <w:t>1. 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C000A4" w:rsidRPr="00C000A4" w:rsidRDefault="00C000A4" w:rsidP="00C000A4">
            <w:pPr>
              <w:ind w:firstLine="540"/>
              <w:jc w:val="both"/>
              <w:rPr>
                <w:sz w:val="22"/>
                <w:szCs w:val="22"/>
              </w:rPr>
            </w:pPr>
            <w:r w:rsidRPr="00C000A4">
              <w:rPr>
                <w:sz w:val="22"/>
                <w:szCs w:val="22"/>
              </w:rPr>
              <w:t>2.. Ширина земельного участка для строительства индивидуального жилого дома - не менее 15 м.</w:t>
            </w:r>
          </w:p>
          <w:p w:rsidR="00191AFF" w:rsidRDefault="00C000A4" w:rsidP="00191AFF">
            <w:pPr>
              <w:pStyle w:val="af7"/>
              <w:ind w:firstLine="540"/>
              <w:jc w:val="both"/>
              <w:rPr>
                <w:b/>
                <w:bCs/>
                <w:sz w:val="22"/>
                <w:szCs w:val="22"/>
              </w:rPr>
            </w:pPr>
            <w:r w:rsidRPr="00C000A4">
              <w:rPr>
                <w:b/>
                <w:bCs/>
                <w:sz w:val="22"/>
                <w:szCs w:val="22"/>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C000A4" w:rsidRPr="00191AFF" w:rsidRDefault="00C000A4" w:rsidP="00191AFF">
            <w:pPr>
              <w:pStyle w:val="af7"/>
              <w:ind w:firstLine="540"/>
              <w:jc w:val="both"/>
              <w:rPr>
                <w:color w:val="000000"/>
                <w:sz w:val="22"/>
                <w:szCs w:val="22"/>
              </w:rPr>
            </w:pPr>
            <w:r w:rsidRPr="00C000A4">
              <w:rPr>
                <w:sz w:val="22"/>
                <w:szCs w:val="22"/>
              </w:rPr>
              <w:t>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C000A4" w:rsidRPr="00C000A4" w:rsidRDefault="00C000A4" w:rsidP="00C000A4">
            <w:pPr>
              <w:ind w:firstLine="540"/>
              <w:jc w:val="both"/>
              <w:rPr>
                <w:sz w:val="22"/>
                <w:szCs w:val="22"/>
              </w:rPr>
            </w:pPr>
            <w:r w:rsidRPr="00C000A4">
              <w:rPr>
                <w:sz w:val="22"/>
                <w:szCs w:val="22"/>
              </w:rPr>
              <w:t>4.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C000A4" w:rsidRPr="00C000A4" w:rsidRDefault="00C000A4" w:rsidP="00C000A4">
            <w:pPr>
              <w:ind w:firstLine="540"/>
              <w:jc w:val="both"/>
              <w:rPr>
                <w:sz w:val="22"/>
                <w:szCs w:val="22"/>
              </w:rPr>
            </w:pPr>
            <w:r w:rsidRPr="00C000A4">
              <w:rPr>
                <w:sz w:val="22"/>
                <w:szCs w:val="22"/>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C000A4" w:rsidRPr="00C000A4" w:rsidRDefault="00C000A4" w:rsidP="00C000A4">
            <w:pPr>
              <w:autoSpaceDE w:val="0"/>
              <w:autoSpaceDN w:val="0"/>
              <w:adjustRightInd w:val="0"/>
              <w:ind w:firstLine="540"/>
              <w:jc w:val="both"/>
              <w:rPr>
                <w:bCs/>
                <w:sz w:val="22"/>
                <w:szCs w:val="22"/>
              </w:rPr>
            </w:pPr>
            <w:r w:rsidRPr="00C000A4">
              <w:rPr>
                <w:sz w:val="22"/>
                <w:szCs w:val="22"/>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C000A4">
              <w:rPr>
                <w:bCs/>
                <w:sz w:val="22"/>
                <w:szCs w:val="22"/>
              </w:rPr>
              <w:t xml:space="preserve"> </w:t>
            </w:r>
          </w:p>
          <w:p w:rsidR="00C000A4" w:rsidRPr="00C000A4" w:rsidRDefault="00C000A4" w:rsidP="00C000A4">
            <w:pPr>
              <w:autoSpaceDE w:val="0"/>
              <w:autoSpaceDN w:val="0"/>
              <w:adjustRightInd w:val="0"/>
              <w:ind w:firstLine="540"/>
              <w:jc w:val="both"/>
              <w:rPr>
                <w:bCs/>
                <w:sz w:val="22"/>
                <w:szCs w:val="22"/>
              </w:rPr>
            </w:pPr>
            <w:r w:rsidRPr="00C000A4">
              <w:rPr>
                <w:bCs/>
                <w:sz w:val="22"/>
                <w:szCs w:val="22"/>
              </w:rPr>
              <w:t>6. Максимальная высота здания – 12м.</w:t>
            </w:r>
          </w:p>
          <w:p w:rsidR="00C000A4" w:rsidRPr="00C000A4" w:rsidRDefault="00C000A4" w:rsidP="00C000A4">
            <w:pPr>
              <w:ind w:firstLine="540"/>
              <w:jc w:val="both"/>
              <w:rPr>
                <w:sz w:val="22"/>
                <w:szCs w:val="22"/>
              </w:rPr>
            </w:pPr>
            <w:r w:rsidRPr="00C000A4">
              <w:rPr>
                <w:sz w:val="22"/>
                <w:szCs w:val="22"/>
              </w:rPr>
              <w:t>7. Высота зданий:</w:t>
            </w:r>
          </w:p>
          <w:p w:rsidR="00C000A4" w:rsidRPr="00C000A4" w:rsidRDefault="00C000A4" w:rsidP="00C000A4">
            <w:pPr>
              <w:ind w:firstLine="540"/>
              <w:jc w:val="both"/>
              <w:rPr>
                <w:sz w:val="22"/>
                <w:szCs w:val="22"/>
              </w:rPr>
            </w:pPr>
            <w:r w:rsidRPr="00C000A4">
              <w:rPr>
                <w:sz w:val="22"/>
                <w:szCs w:val="22"/>
              </w:rPr>
              <w:t>а) для всех основных строений:</w:t>
            </w:r>
          </w:p>
          <w:p w:rsidR="00C000A4" w:rsidRPr="00C000A4" w:rsidRDefault="00C000A4" w:rsidP="00C000A4">
            <w:pPr>
              <w:ind w:firstLine="540"/>
              <w:jc w:val="both"/>
              <w:rPr>
                <w:sz w:val="22"/>
                <w:szCs w:val="22"/>
              </w:rPr>
            </w:pPr>
            <w:r w:rsidRPr="00C000A4">
              <w:rPr>
                <w:sz w:val="22"/>
                <w:szCs w:val="22"/>
              </w:rPr>
              <w:t>- количество надземных этажей - до трех;</w:t>
            </w:r>
          </w:p>
          <w:p w:rsidR="00C000A4" w:rsidRPr="00C000A4" w:rsidRDefault="00C000A4" w:rsidP="00C000A4">
            <w:pPr>
              <w:ind w:firstLine="540"/>
              <w:jc w:val="both"/>
              <w:rPr>
                <w:sz w:val="22"/>
                <w:szCs w:val="22"/>
              </w:rPr>
            </w:pPr>
            <w:r w:rsidRPr="00C000A4">
              <w:rPr>
                <w:sz w:val="22"/>
                <w:szCs w:val="22"/>
              </w:rPr>
              <w:t>- высота от уровня земли до верха плоской кровли - не более 10 м;</w:t>
            </w:r>
          </w:p>
          <w:p w:rsidR="00C000A4" w:rsidRPr="00C000A4" w:rsidRDefault="00C000A4" w:rsidP="00C000A4">
            <w:pPr>
              <w:ind w:firstLine="540"/>
              <w:jc w:val="both"/>
              <w:rPr>
                <w:sz w:val="22"/>
                <w:szCs w:val="22"/>
              </w:rPr>
            </w:pPr>
            <w:r w:rsidRPr="00C000A4">
              <w:rPr>
                <w:sz w:val="22"/>
                <w:szCs w:val="22"/>
              </w:rPr>
              <w:t>- до конька скатной кровли - не более 15 м.</w:t>
            </w:r>
          </w:p>
          <w:p w:rsidR="00C000A4" w:rsidRPr="00C000A4" w:rsidRDefault="00C000A4" w:rsidP="00C000A4">
            <w:pPr>
              <w:ind w:firstLine="540"/>
              <w:jc w:val="both"/>
              <w:rPr>
                <w:sz w:val="22"/>
                <w:szCs w:val="22"/>
              </w:rPr>
            </w:pPr>
            <w:r w:rsidRPr="00C000A4">
              <w:rPr>
                <w:sz w:val="22"/>
                <w:szCs w:val="22"/>
              </w:rPr>
              <w:t>б) для всех вспомогательных строений:</w:t>
            </w:r>
          </w:p>
          <w:p w:rsidR="00C000A4" w:rsidRPr="00C000A4" w:rsidRDefault="00C000A4" w:rsidP="00C000A4">
            <w:pPr>
              <w:ind w:firstLine="540"/>
              <w:jc w:val="both"/>
              <w:rPr>
                <w:sz w:val="22"/>
                <w:szCs w:val="22"/>
              </w:rPr>
            </w:pPr>
            <w:r w:rsidRPr="00C000A4">
              <w:rPr>
                <w:sz w:val="22"/>
                <w:szCs w:val="22"/>
              </w:rPr>
              <w:t>- высота от уровня земли до верха плоской кровли - не более 4 м;</w:t>
            </w:r>
          </w:p>
          <w:p w:rsidR="00C000A4" w:rsidRPr="00C000A4" w:rsidRDefault="00C000A4" w:rsidP="00C000A4">
            <w:pPr>
              <w:ind w:firstLine="540"/>
              <w:jc w:val="both"/>
              <w:rPr>
                <w:sz w:val="22"/>
                <w:szCs w:val="22"/>
              </w:rPr>
            </w:pPr>
            <w:r w:rsidRPr="00C000A4">
              <w:rPr>
                <w:sz w:val="22"/>
                <w:szCs w:val="22"/>
              </w:rPr>
              <w:t>- до конька скатной кровли - не более 7 м.</w:t>
            </w:r>
          </w:p>
          <w:p w:rsidR="00C000A4" w:rsidRPr="00C000A4" w:rsidRDefault="00C000A4" w:rsidP="00C000A4">
            <w:pPr>
              <w:ind w:firstLine="540"/>
              <w:jc w:val="both"/>
              <w:rPr>
                <w:sz w:val="22"/>
                <w:szCs w:val="22"/>
              </w:rPr>
            </w:pPr>
            <w:r w:rsidRPr="00C000A4">
              <w:rPr>
                <w:sz w:val="22"/>
                <w:szCs w:val="22"/>
              </w:rPr>
              <w:t>в) как исключение: шпили, башни, флагштоки - без ограничения.</w:t>
            </w:r>
          </w:p>
          <w:p w:rsidR="00C000A4" w:rsidRPr="00C000A4" w:rsidRDefault="00C000A4" w:rsidP="00C000A4">
            <w:pPr>
              <w:ind w:firstLine="540"/>
              <w:jc w:val="both"/>
              <w:rPr>
                <w:sz w:val="22"/>
                <w:szCs w:val="22"/>
              </w:rPr>
            </w:pPr>
            <w:r w:rsidRPr="00C000A4">
              <w:rPr>
                <w:sz w:val="22"/>
                <w:szCs w:val="22"/>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C000A4" w:rsidRPr="00C000A4" w:rsidRDefault="00C000A4" w:rsidP="00C000A4">
            <w:pPr>
              <w:ind w:firstLine="540"/>
              <w:jc w:val="both"/>
              <w:rPr>
                <w:sz w:val="22"/>
                <w:szCs w:val="22"/>
              </w:rPr>
            </w:pPr>
            <w:r w:rsidRPr="00C000A4">
              <w:rPr>
                <w:sz w:val="22"/>
                <w:szCs w:val="22"/>
              </w:rPr>
              <w:t>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C000A4" w:rsidRPr="00C000A4" w:rsidRDefault="00C000A4" w:rsidP="00C000A4">
            <w:pPr>
              <w:ind w:firstLine="540"/>
              <w:jc w:val="both"/>
              <w:rPr>
                <w:sz w:val="22"/>
                <w:szCs w:val="22"/>
              </w:rPr>
            </w:pPr>
            <w:r w:rsidRPr="00C000A4">
              <w:rPr>
                <w:sz w:val="22"/>
                <w:szCs w:val="22"/>
              </w:rPr>
              <w:lastRenderedPageBreak/>
              <w:t>10. Коэффициент использования территории – не более 0,67.</w:t>
            </w:r>
          </w:p>
          <w:p w:rsidR="00C000A4" w:rsidRPr="00C000A4" w:rsidRDefault="00C000A4" w:rsidP="00C000A4">
            <w:pPr>
              <w:autoSpaceDE w:val="0"/>
              <w:autoSpaceDN w:val="0"/>
              <w:adjustRightInd w:val="0"/>
              <w:ind w:firstLine="540"/>
              <w:jc w:val="both"/>
              <w:rPr>
                <w:bCs/>
                <w:sz w:val="22"/>
                <w:szCs w:val="22"/>
              </w:rPr>
            </w:pPr>
            <w:r w:rsidRPr="00C000A4">
              <w:rPr>
                <w:bCs/>
                <w:sz w:val="22"/>
                <w:szCs w:val="22"/>
              </w:rPr>
              <w:t>11.Максимальный коэффициент соотношения общей площади здания к площади участка - 1,94.</w:t>
            </w:r>
          </w:p>
          <w:p w:rsidR="00C000A4" w:rsidRPr="00C000A4" w:rsidRDefault="00C000A4" w:rsidP="00C000A4">
            <w:pPr>
              <w:autoSpaceDE w:val="0"/>
              <w:autoSpaceDN w:val="0"/>
              <w:adjustRightInd w:val="0"/>
              <w:ind w:firstLine="540"/>
              <w:jc w:val="both"/>
              <w:rPr>
                <w:sz w:val="22"/>
                <w:szCs w:val="22"/>
              </w:rPr>
            </w:pPr>
            <w:r w:rsidRPr="00C000A4">
              <w:rPr>
                <w:sz w:val="22"/>
                <w:szCs w:val="22"/>
              </w:rPr>
              <w:t>12. Ограждение приусадебных земельных участков:</w:t>
            </w:r>
          </w:p>
          <w:p w:rsidR="00C000A4" w:rsidRPr="00C000A4" w:rsidRDefault="00C000A4" w:rsidP="00C000A4">
            <w:pPr>
              <w:autoSpaceDE w:val="0"/>
              <w:autoSpaceDN w:val="0"/>
              <w:adjustRightInd w:val="0"/>
              <w:jc w:val="both"/>
              <w:rPr>
                <w:sz w:val="22"/>
                <w:szCs w:val="22"/>
              </w:rPr>
            </w:pPr>
            <w:r w:rsidRPr="00C000A4">
              <w:rPr>
                <w:sz w:val="22"/>
                <w:szCs w:val="22"/>
              </w:rPr>
              <w:t>- со стороны улицы не должно ухудшать ансамбля застройки и отвечать повышенным архитектурным требованиям, решетчатое или глухое, высотой не более 3 м;</w:t>
            </w:r>
          </w:p>
          <w:p w:rsidR="00C000A4" w:rsidRPr="00C000A4" w:rsidRDefault="00C000A4" w:rsidP="00C000A4">
            <w:pPr>
              <w:autoSpaceDE w:val="0"/>
              <w:autoSpaceDN w:val="0"/>
              <w:adjustRightInd w:val="0"/>
              <w:jc w:val="both"/>
              <w:rPr>
                <w:sz w:val="22"/>
                <w:szCs w:val="22"/>
              </w:rPr>
            </w:pPr>
            <w:r w:rsidRPr="00C000A4">
              <w:rPr>
                <w:sz w:val="22"/>
                <w:szCs w:val="22"/>
              </w:rPr>
              <w:t>- между участками соседних домовладений устраиваются ограждения, не затеняющие земельные участки (сетчатые или решетчатые) высотой не более 1,8 метров; допускается устройство глухих ограждений с согласия смежных землепользователей.</w:t>
            </w:r>
          </w:p>
          <w:p w:rsidR="00C000A4" w:rsidRDefault="00C000A4" w:rsidP="00C000A4">
            <w:pPr>
              <w:autoSpaceDE w:val="0"/>
              <w:autoSpaceDN w:val="0"/>
              <w:adjustRightInd w:val="0"/>
              <w:ind w:firstLine="540"/>
              <w:jc w:val="both"/>
              <w:rPr>
                <w:sz w:val="22"/>
                <w:szCs w:val="22"/>
              </w:rPr>
            </w:pPr>
            <w:r w:rsidRPr="00C000A4">
              <w:rPr>
                <w:sz w:val="22"/>
                <w:szCs w:val="22"/>
              </w:rPr>
              <w:t>Перед фасадами жилых домов разрешается устройство палисадов для улучшения эстетического восприятия. Ограждение палисада выполняется прозрачным (решетчатым) материалом, высотой не более 90 см.</w:t>
            </w:r>
          </w:p>
          <w:p w:rsidR="00874A5A" w:rsidRPr="00874A5A" w:rsidRDefault="00874A5A" w:rsidP="00874A5A">
            <w:pPr>
              <w:pStyle w:val="3"/>
              <w:framePr w:wrap="around"/>
              <w:ind w:firstLine="540"/>
              <w:jc w:val="both"/>
              <w:rPr>
                <w:sz w:val="22"/>
                <w:szCs w:val="22"/>
              </w:rPr>
            </w:pPr>
            <w:bookmarkStart w:id="236" w:name="_Toc91083143"/>
            <w:r w:rsidRPr="00874A5A">
              <w:rPr>
                <w:sz w:val="22"/>
                <w:szCs w:val="22"/>
              </w:rPr>
              <w:t>Строительство и размещение строений и сооружений для животноводства на территории населенных пунктов в жилой зоне (Ж</w:t>
            </w:r>
            <w:proofErr w:type="gramStart"/>
            <w:r w:rsidRPr="00874A5A">
              <w:rPr>
                <w:sz w:val="22"/>
                <w:szCs w:val="22"/>
              </w:rPr>
              <w:t>1</w:t>
            </w:r>
            <w:proofErr w:type="gramEnd"/>
            <w:r w:rsidRPr="00874A5A">
              <w:rPr>
                <w:sz w:val="22"/>
                <w:szCs w:val="22"/>
              </w:rPr>
              <w:t>).</w:t>
            </w:r>
            <w:bookmarkEnd w:id="236"/>
          </w:p>
          <w:p w:rsidR="00874A5A" w:rsidRPr="00874A5A" w:rsidRDefault="00874A5A" w:rsidP="00874A5A">
            <w:pPr>
              <w:ind w:firstLine="540"/>
              <w:jc w:val="both"/>
              <w:rPr>
                <w:rFonts w:cs="Times New Roman"/>
                <w:sz w:val="22"/>
                <w:szCs w:val="22"/>
              </w:rPr>
            </w:pPr>
            <w:r w:rsidRPr="00874A5A">
              <w:rPr>
                <w:rFonts w:cs="Times New Roman"/>
                <w:sz w:val="22"/>
                <w:szCs w:val="22"/>
              </w:rPr>
              <w:t>1. </w:t>
            </w:r>
            <w:proofErr w:type="gramStart"/>
            <w:r w:rsidRPr="00874A5A">
              <w:rPr>
                <w:rFonts w:cs="Times New Roman"/>
                <w:sz w:val="22"/>
                <w:szCs w:val="22"/>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roofErr w:type="gramEnd"/>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874A5A" w:rsidRPr="00874A5A" w:rsidRDefault="00874A5A" w:rsidP="00874A5A">
            <w:pPr>
              <w:pStyle w:val="ConsPlusNormal"/>
              <w:ind w:firstLine="540"/>
              <w:jc w:val="both"/>
              <w:rPr>
                <w:rFonts w:ascii="Times New Roman" w:hAnsi="Times New Roman" w:cs="Times New Roman"/>
                <w:sz w:val="22"/>
                <w:szCs w:val="22"/>
              </w:rPr>
            </w:pPr>
            <w:r w:rsidRPr="00874A5A">
              <w:rPr>
                <w:rFonts w:ascii="Times New Roman" w:hAnsi="Times New Roman" w:cs="Times New Roman"/>
                <w:sz w:val="22"/>
                <w:szCs w:val="22"/>
              </w:rPr>
              <w:t>При содержании пчел в населенных пунктах их количество не должно превышать двух пчелосемей на 100 квадратных метров участка.</w:t>
            </w:r>
          </w:p>
          <w:p w:rsidR="00874A5A" w:rsidRPr="00874A5A" w:rsidRDefault="00874A5A" w:rsidP="00874A5A">
            <w:pPr>
              <w:ind w:firstLine="540"/>
              <w:jc w:val="both"/>
              <w:rPr>
                <w:rFonts w:cs="Times New Roman"/>
                <w:sz w:val="22"/>
                <w:szCs w:val="22"/>
              </w:rPr>
            </w:pPr>
            <w:r w:rsidRPr="00874A5A">
              <w:rPr>
                <w:rFonts w:cs="Times New Roman"/>
                <w:sz w:val="22"/>
                <w:szCs w:val="22"/>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874A5A">
              <w:rPr>
                <w:rFonts w:cs="Times New Roman"/>
                <w:noProof/>
                <w:sz w:val="22"/>
                <w:szCs w:val="22"/>
              </w:rPr>
              <w:t xml:space="preserve"> 7</w:t>
            </w:r>
            <w:r w:rsidRPr="00874A5A">
              <w:rPr>
                <w:rFonts w:cs="Times New Roman"/>
                <w:sz w:val="22"/>
                <w:szCs w:val="22"/>
              </w:rPr>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874A5A" w:rsidRPr="00874A5A" w:rsidRDefault="00874A5A" w:rsidP="00874A5A">
            <w:pPr>
              <w:ind w:firstLine="540"/>
              <w:jc w:val="both"/>
              <w:rPr>
                <w:rFonts w:cs="Times New Roman"/>
                <w:sz w:val="22"/>
                <w:szCs w:val="22"/>
              </w:rPr>
            </w:pPr>
            <w:r w:rsidRPr="00874A5A">
              <w:rPr>
                <w:rFonts w:cs="Times New Roman"/>
                <w:sz w:val="22"/>
                <w:szCs w:val="22"/>
              </w:rPr>
              <w:t>4. Максимальное предельное количество голов домашних животных, разрешаемых содержать на территории одного домовладения площадью менее 1500 м. кв. указано в таблице 1 (</w:t>
            </w:r>
            <w:r w:rsidRPr="00874A5A">
              <w:rPr>
                <w:rFonts w:cs="Times New Roman"/>
                <w:i/>
                <w:sz w:val="22"/>
                <w:szCs w:val="22"/>
              </w:rPr>
              <w:t>каждое сельское поселение или населенный пункт может установить свои предельные размеры)</w:t>
            </w:r>
            <w:r w:rsidRPr="00874A5A">
              <w:rPr>
                <w:rFonts w:cs="Times New Roman"/>
                <w:sz w:val="22"/>
                <w:szCs w:val="22"/>
              </w:rPr>
              <w:t>:</w:t>
            </w:r>
          </w:p>
          <w:p w:rsidR="00874A5A" w:rsidRPr="00874A5A" w:rsidRDefault="00874A5A" w:rsidP="00874A5A">
            <w:pPr>
              <w:ind w:firstLine="540"/>
              <w:jc w:val="right"/>
              <w:rPr>
                <w:rFonts w:cs="Times New Roman"/>
                <w:sz w:val="22"/>
                <w:szCs w:val="22"/>
              </w:rPr>
            </w:pPr>
            <w:r w:rsidRPr="00874A5A">
              <w:rPr>
                <w:rFonts w:cs="Times New Roman"/>
                <w:sz w:val="22"/>
                <w:szCs w:val="22"/>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676"/>
              <w:gridCol w:w="5692"/>
            </w:tblGrid>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Наименование</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Предельное количество взрослых особей (ед.)</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Коровы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4</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Лошади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4</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Свиньи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10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Кролики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50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Козы, овцы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30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Куры</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100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Гуси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50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Утки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50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Индюки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50</w:t>
                  </w:r>
                </w:p>
              </w:tc>
            </w:tr>
            <w:tr w:rsidR="00874A5A" w:rsidRPr="00874A5A" w:rsidTr="009421BE">
              <w:tc>
                <w:tcPr>
                  <w:tcW w:w="2709"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lastRenderedPageBreak/>
                    <w:t>Собаки</w:t>
                  </w:r>
                </w:p>
              </w:tc>
              <w:tc>
                <w:tcPr>
                  <w:tcW w:w="5824" w:type="dxa"/>
                  <w:tcBorders>
                    <w:top w:val="single" w:sz="4" w:space="0" w:color="000000"/>
                    <w:left w:val="single" w:sz="4" w:space="0" w:color="000000"/>
                    <w:bottom w:val="single" w:sz="4" w:space="0" w:color="000000"/>
                    <w:right w:val="single" w:sz="4" w:space="0" w:color="000000"/>
                  </w:tcBorders>
                  <w:hideMark/>
                </w:tcPr>
                <w:p w:rsidR="00874A5A" w:rsidRPr="00874A5A" w:rsidRDefault="00874A5A" w:rsidP="009421BE">
                  <w:pPr>
                    <w:jc w:val="both"/>
                    <w:rPr>
                      <w:rFonts w:cs="Times New Roman"/>
                      <w:sz w:val="22"/>
                      <w:szCs w:val="22"/>
                    </w:rPr>
                  </w:pPr>
                  <w:r w:rsidRPr="00874A5A">
                    <w:rPr>
                      <w:rFonts w:cs="Times New Roman"/>
                      <w:sz w:val="22"/>
                      <w:szCs w:val="22"/>
                    </w:rPr>
                    <w:t>2</w:t>
                  </w:r>
                </w:p>
              </w:tc>
            </w:tr>
          </w:tbl>
          <w:p w:rsidR="00874A5A" w:rsidRPr="00874A5A" w:rsidRDefault="00874A5A" w:rsidP="00874A5A">
            <w:pPr>
              <w:pStyle w:val="ConsPlusNormal"/>
              <w:jc w:val="center"/>
              <w:rPr>
                <w:rFonts w:ascii="Times New Roman" w:hAnsi="Times New Roman" w:cs="Times New Roman"/>
                <w:sz w:val="22"/>
                <w:szCs w:val="22"/>
              </w:rPr>
            </w:pPr>
          </w:p>
          <w:p w:rsidR="00874A5A" w:rsidRPr="00874A5A" w:rsidRDefault="00874A5A" w:rsidP="00874A5A">
            <w:pPr>
              <w:pStyle w:val="ConsPlusNormal"/>
              <w:jc w:val="both"/>
              <w:rPr>
                <w:rFonts w:ascii="Times New Roman" w:hAnsi="Times New Roman" w:cs="Times New Roman"/>
                <w:sz w:val="22"/>
                <w:szCs w:val="22"/>
              </w:rPr>
            </w:pPr>
            <w:r w:rsidRPr="00874A5A">
              <w:rPr>
                <w:rFonts w:ascii="Times New Roman" w:hAnsi="Times New Roman" w:cs="Times New Roman"/>
                <w:sz w:val="22"/>
                <w:szCs w:val="22"/>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2:</w:t>
            </w:r>
          </w:p>
          <w:p w:rsidR="00874A5A" w:rsidRPr="00874A5A" w:rsidRDefault="00874A5A" w:rsidP="00874A5A">
            <w:pPr>
              <w:pStyle w:val="ConsPlusNormal"/>
              <w:ind w:left="1789" w:firstLine="0"/>
              <w:jc w:val="right"/>
              <w:rPr>
                <w:rFonts w:ascii="Times New Roman" w:hAnsi="Times New Roman" w:cs="Times New Roman"/>
                <w:sz w:val="22"/>
                <w:szCs w:val="22"/>
              </w:rPr>
            </w:pPr>
            <w:r w:rsidRPr="00874A5A">
              <w:rPr>
                <w:rFonts w:ascii="Times New Roman" w:hAnsi="Times New Roman" w:cs="Times New Roman"/>
                <w:sz w:val="22"/>
                <w:szCs w:val="22"/>
              </w:rPr>
              <w:t>Таблица 2</w:t>
            </w:r>
          </w:p>
          <w:p w:rsidR="00874A5A" w:rsidRPr="00874A5A" w:rsidRDefault="00874A5A" w:rsidP="00874A5A">
            <w:pPr>
              <w:pStyle w:val="ConsPlusNormal"/>
              <w:jc w:val="both"/>
              <w:rPr>
                <w:rFonts w:ascii="Times New Roman" w:hAnsi="Times New Roman" w:cs="Times New Roman"/>
                <w:sz w:val="22"/>
                <w:szCs w:val="22"/>
              </w:rPr>
            </w:pPr>
          </w:p>
          <w:tbl>
            <w:tblPr>
              <w:tblW w:w="960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121"/>
              <w:gridCol w:w="6479"/>
            </w:tblGrid>
            <w:tr w:rsidR="00874A5A" w:rsidRPr="00874A5A" w:rsidTr="009421BE">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Минимальное расстояние, не менее, метров</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Поголовье взрослых (половозрелых) свиней, содержащихся в свиноводческом помещении, не более, голов</w:t>
                  </w:r>
                </w:p>
              </w:tc>
            </w:tr>
            <w:tr w:rsidR="00874A5A" w:rsidRPr="00874A5A" w:rsidTr="009421BE">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w:t>
                  </w:r>
                </w:p>
              </w:tc>
            </w:tr>
            <w:tr w:rsidR="00874A5A" w:rsidRPr="00874A5A" w:rsidTr="009421BE">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20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8</w:t>
                  </w:r>
                </w:p>
              </w:tc>
            </w:tr>
            <w:tr w:rsidR="00874A5A" w:rsidRPr="00874A5A" w:rsidTr="009421BE">
              <w:tc>
                <w:tcPr>
                  <w:tcW w:w="3122"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30</w:t>
                  </w:r>
                </w:p>
              </w:tc>
              <w:tc>
                <w:tcPr>
                  <w:tcW w:w="6480" w:type="dxa"/>
                  <w:tcBorders>
                    <w:top w:val="single" w:sz="4" w:space="0" w:color="auto"/>
                    <w:left w:val="single" w:sz="4" w:space="0" w:color="auto"/>
                    <w:bottom w:val="single" w:sz="4" w:space="0" w:color="auto"/>
                    <w:right w:val="single" w:sz="4" w:space="0" w:color="auto"/>
                  </w:tcBorders>
                  <w:hideMark/>
                </w:tcPr>
                <w:p w:rsidR="00874A5A" w:rsidRPr="00874A5A" w:rsidRDefault="00874A5A" w:rsidP="009421BE">
                  <w:pPr>
                    <w:pStyle w:val="ConsPlusNormal"/>
                    <w:jc w:val="center"/>
                    <w:rPr>
                      <w:rFonts w:ascii="Times New Roman" w:hAnsi="Times New Roman" w:cs="Times New Roman"/>
                      <w:sz w:val="22"/>
                      <w:szCs w:val="22"/>
                    </w:rPr>
                  </w:pPr>
                  <w:r w:rsidRPr="00874A5A">
                    <w:rPr>
                      <w:rFonts w:ascii="Times New Roman" w:hAnsi="Times New Roman" w:cs="Times New Roman"/>
                      <w:sz w:val="22"/>
                      <w:szCs w:val="22"/>
                    </w:rPr>
                    <w:t>10</w:t>
                  </w:r>
                </w:p>
              </w:tc>
            </w:tr>
          </w:tbl>
          <w:p w:rsidR="00874A5A" w:rsidRPr="00874A5A" w:rsidRDefault="00874A5A" w:rsidP="00874A5A">
            <w:pPr>
              <w:jc w:val="both"/>
              <w:rPr>
                <w:rFonts w:cs="Times New Roman"/>
                <w:sz w:val="22"/>
                <w:szCs w:val="22"/>
              </w:rPr>
            </w:pPr>
          </w:p>
          <w:p w:rsidR="00874A5A" w:rsidRPr="00874A5A" w:rsidRDefault="00874A5A" w:rsidP="00874A5A">
            <w:pPr>
              <w:ind w:firstLine="540"/>
              <w:jc w:val="both"/>
              <w:rPr>
                <w:rFonts w:cs="Times New Roman"/>
                <w:sz w:val="22"/>
                <w:szCs w:val="22"/>
              </w:rPr>
            </w:pPr>
            <w:r w:rsidRPr="00874A5A">
              <w:rPr>
                <w:rFonts w:cs="Times New Roman"/>
                <w:sz w:val="22"/>
                <w:szCs w:val="22"/>
              </w:rPr>
              <w:t xml:space="preserve">6. Содержание диких животных (волков, лосей, лисиц и др.) на территории приусадебных участков </w:t>
            </w:r>
            <w:proofErr w:type="gramStart"/>
            <w:r w:rsidRPr="00874A5A">
              <w:rPr>
                <w:rFonts w:cs="Times New Roman"/>
                <w:sz w:val="22"/>
                <w:szCs w:val="22"/>
              </w:rPr>
              <w:t>домовладений</w:t>
            </w:r>
            <w:proofErr w:type="gramEnd"/>
            <w:r w:rsidRPr="00874A5A">
              <w:rPr>
                <w:rFonts w:cs="Times New Roman"/>
                <w:sz w:val="22"/>
                <w:szCs w:val="22"/>
              </w:rPr>
              <w:t xml:space="preserve"> на территории населенных пунктов разрешено при разрешении ветеринарных служб. </w:t>
            </w:r>
          </w:p>
          <w:p w:rsidR="00874A5A" w:rsidRPr="00874A5A" w:rsidRDefault="00874A5A" w:rsidP="00874A5A">
            <w:pPr>
              <w:ind w:firstLine="540"/>
              <w:jc w:val="both"/>
              <w:rPr>
                <w:rFonts w:cs="Times New Roman"/>
                <w:sz w:val="22"/>
                <w:szCs w:val="22"/>
              </w:rPr>
            </w:pPr>
            <w:r w:rsidRPr="00874A5A">
              <w:rPr>
                <w:rFonts w:cs="Times New Roman"/>
                <w:sz w:val="22"/>
                <w:szCs w:val="22"/>
              </w:rPr>
              <w:t>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C000A4" w:rsidRDefault="00C000A4" w:rsidP="00C000A4">
            <w:pPr>
              <w:autoSpaceDE w:val="0"/>
              <w:autoSpaceDN w:val="0"/>
              <w:adjustRightInd w:val="0"/>
              <w:ind w:firstLine="540"/>
              <w:jc w:val="both"/>
              <w:rPr>
                <w:sz w:val="26"/>
                <w:szCs w:val="26"/>
              </w:rPr>
            </w:pPr>
          </w:p>
          <w:p w:rsidR="002A339C" w:rsidRPr="00BF7463" w:rsidRDefault="002A339C" w:rsidP="00C000A4">
            <w:pPr>
              <w:pStyle w:val="Default"/>
              <w:rPr>
                <w:sz w:val="22"/>
                <w:szCs w:val="22"/>
              </w:rPr>
            </w:pPr>
          </w:p>
        </w:tc>
      </w:tr>
    </w:tbl>
    <w:p w:rsidR="004E27F5" w:rsidRPr="003B198F" w:rsidRDefault="003B263C" w:rsidP="002A339C">
      <w:pPr>
        <w:pStyle w:val="39"/>
      </w:pPr>
      <w:bookmarkStart w:id="237" w:name="_Toc529951972"/>
      <w:bookmarkStart w:id="238" w:name="_Toc91083144"/>
      <w:r w:rsidRPr="003B198F">
        <w:lastRenderedPageBreak/>
        <w:t xml:space="preserve">Статья </w:t>
      </w:r>
      <w:r w:rsidR="006A7582">
        <w:t>28</w:t>
      </w:r>
      <w:r w:rsidRPr="003B198F">
        <w:t xml:space="preserve">. </w:t>
      </w:r>
      <w:r w:rsidR="004E27F5" w:rsidRPr="003B198F">
        <w:t xml:space="preserve">Градостроительные регламенты. </w:t>
      </w:r>
      <w:r w:rsidR="006B6080" w:rsidRPr="003B198F">
        <w:t xml:space="preserve">Зоны </w:t>
      </w:r>
      <w:r w:rsidR="006B6080">
        <w:t>инженерно-</w:t>
      </w:r>
      <w:r w:rsidR="006B6080" w:rsidRPr="003B198F">
        <w:t>транспортной инфраструктуры – "</w:t>
      </w:r>
      <w:proofErr w:type="gramStart"/>
      <w:r w:rsidR="006B6080">
        <w:t>И</w:t>
      </w:r>
      <w:r w:rsidR="006B6080" w:rsidRPr="003B198F">
        <w:t>Т</w:t>
      </w:r>
      <w:proofErr w:type="gramEnd"/>
      <w:r w:rsidR="006B6080" w:rsidRPr="003B198F">
        <w:t xml:space="preserve"> </w:t>
      </w:r>
      <w:r w:rsidR="004E27F5" w:rsidRPr="003B198F">
        <w:t>".</w:t>
      </w:r>
      <w:bookmarkEnd w:id="237"/>
      <w:bookmarkEnd w:id="238"/>
    </w:p>
    <w:p w:rsidR="004E27F5" w:rsidRPr="003B198F" w:rsidRDefault="0038108C" w:rsidP="007463B2">
      <w:pPr>
        <w:pStyle w:val="40"/>
        <w:numPr>
          <w:ilvl w:val="0"/>
          <w:numId w:val="6"/>
        </w:numPr>
      </w:pPr>
      <w:proofErr w:type="gramStart"/>
      <w:r>
        <w:t>И</w:t>
      </w:r>
      <w:r w:rsidR="004E27F5" w:rsidRPr="003B198F">
        <w:t>Т</w:t>
      </w:r>
      <w:proofErr w:type="gramEnd"/>
      <w:r w:rsidR="004E27F5" w:rsidRPr="003B198F">
        <w:t xml:space="preserve"> – </w:t>
      </w:r>
      <w:r w:rsidR="006B6080" w:rsidRPr="003B198F">
        <w:t xml:space="preserve">Зона </w:t>
      </w:r>
      <w:r w:rsidR="006B6080">
        <w:t>инженерно-</w:t>
      </w:r>
      <w:r w:rsidR="006B6080" w:rsidRPr="003B198F">
        <w:t>транспортной инфраструктуры</w:t>
      </w:r>
      <w:r w:rsidR="004E27F5" w:rsidRPr="003B198F">
        <w:t>.</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D26EAD" w:rsidRPr="003B198F" w:rsidTr="002C264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D26EAD" w:rsidRPr="003B198F" w:rsidRDefault="00D26EAD" w:rsidP="00D26EAD">
            <w:pPr>
              <w:widowControl w:val="0"/>
              <w:autoSpaceDE w:val="0"/>
              <w:autoSpaceDN w:val="0"/>
              <w:adjustRightInd w:val="0"/>
              <w:jc w:val="center"/>
              <w:rPr>
                <w:sz w:val="22"/>
                <w:szCs w:val="22"/>
              </w:rPr>
            </w:pPr>
            <w:r w:rsidRPr="003B198F">
              <w:rPr>
                <w:sz w:val="22"/>
                <w:szCs w:val="22"/>
              </w:rPr>
              <w:t>Код</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both"/>
              <w:rPr>
                <w:b/>
                <w:sz w:val="22"/>
                <w:szCs w:val="22"/>
              </w:rPr>
            </w:pPr>
            <w:r w:rsidRPr="003B198F">
              <w:rPr>
                <w:sz w:val="22"/>
                <w:szCs w:val="22"/>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proofErr w:type="gramStart"/>
            <w:r w:rsidRPr="003B198F">
              <w:rPr>
                <w:sz w:val="22"/>
                <w:szCs w:val="22"/>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B198F">
              <w:rPr>
                <w:sz w:val="22"/>
                <w:szCs w:val="22"/>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widowControl w:val="0"/>
              <w:autoSpaceDE w:val="0"/>
              <w:autoSpaceDN w:val="0"/>
              <w:adjustRightInd w:val="0"/>
              <w:jc w:val="center"/>
              <w:rPr>
                <w:sz w:val="22"/>
                <w:szCs w:val="22"/>
              </w:rPr>
            </w:pPr>
            <w:r w:rsidRPr="003B198F">
              <w:rPr>
                <w:sz w:val="22"/>
                <w:szCs w:val="22"/>
              </w:rPr>
              <w:t>3.1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Обслуживание автотранспорта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r:id="rId79" w:anchor="block_10271" w:history="1">
              <w:r w:rsidRPr="003B198F">
                <w:rPr>
                  <w:sz w:val="22"/>
                  <w:szCs w:val="22"/>
                  <w:u w:val="single"/>
                </w:rPr>
                <w:t>коде 2.7.1</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4.9</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придорожного сервиса</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w:t>
            </w:r>
            <w:r w:rsidRPr="003B198F">
              <w:rPr>
                <w:sz w:val="22"/>
                <w:szCs w:val="22"/>
              </w:rPr>
              <w:lastRenderedPageBreak/>
              <w:t>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lastRenderedPageBreak/>
              <w:t>4.9.1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различного рода путей сообщения и сооружений, используемых для перевозки людей или грузов, либо передачи веществ.</w:t>
            </w:r>
          </w:p>
          <w:p w:rsidR="00D26EAD" w:rsidRPr="003B198F" w:rsidRDefault="00D26EAD" w:rsidP="00D26EAD">
            <w:pPr>
              <w:jc w:val="both"/>
              <w:rPr>
                <w:sz w:val="22"/>
                <w:szCs w:val="22"/>
              </w:rPr>
            </w:pPr>
            <w:r w:rsidRPr="003B198F">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80" w:anchor="block_1071" w:history="1">
              <w:r w:rsidRPr="003B198F">
                <w:rPr>
                  <w:sz w:val="22"/>
                  <w:szCs w:val="22"/>
                  <w:u w:val="single"/>
                </w:rPr>
                <w:t>кодами 7.1 -7.5</w:t>
              </w:r>
            </w:hyperlink>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7.0</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Железнодорожный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3B198F">
              <w:rPr>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D26EAD" w:rsidRPr="003B198F" w:rsidRDefault="00D26EAD" w:rsidP="00D26EAD">
            <w:pPr>
              <w:jc w:val="both"/>
              <w:rPr>
                <w:sz w:val="22"/>
                <w:szCs w:val="22"/>
              </w:rPr>
            </w:pPr>
            <w:r w:rsidRPr="003B198F">
              <w:rPr>
                <w:sz w:val="22"/>
                <w:szCs w:val="22"/>
              </w:rPr>
              <w:t>размещение наземных сооружений для трамвайного сообщения и иных специальных дорог (канатных, монорельсовых, фуникулеров)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7.1</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Автомобильный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D26EAD" w:rsidRPr="003B198F" w:rsidRDefault="00D26EAD" w:rsidP="00D26EAD">
            <w:pPr>
              <w:jc w:val="both"/>
              <w:rPr>
                <w:sz w:val="22"/>
                <w:szCs w:val="22"/>
              </w:rPr>
            </w:pPr>
            <w:r w:rsidRPr="003B198F">
              <w:rPr>
                <w:sz w:val="22"/>
                <w:szCs w:val="22"/>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7.2</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Трубопроводный транспорт</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both"/>
              <w:rPr>
                <w:sz w:val="22"/>
                <w:szCs w:val="22"/>
              </w:rPr>
            </w:pPr>
            <w:r w:rsidRPr="003B198F">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7.5</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 не установлен</w:t>
            </w:r>
            <w:r w:rsidR="00874A5A">
              <w:rPr>
                <w:b/>
                <w:sz w:val="22"/>
                <w:szCs w:val="22"/>
              </w:rPr>
              <w:t>ы</w:t>
            </w:r>
          </w:p>
        </w:tc>
      </w:tr>
      <w:tr w:rsidR="00D26EAD" w:rsidRPr="003B198F" w:rsidTr="002C264C">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Объекты гаражного назначения</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2.7.1</w:t>
            </w:r>
          </w:p>
        </w:tc>
      </w:tr>
      <w:tr w:rsidR="00D26EAD" w:rsidRPr="003B198F" w:rsidTr="002C264C">
        <w:trPr>
          <w:trHeight w:val="1197"/>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Магазины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4.4</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t>Общественное питание</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r w:rsidRPr="003B198F">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4.6</w:t>
            </w:r>
          </w:p>
        </w:tc>
      </w:tr>
      <w:tr w:rsidR="00D26EAD" w:rsidRPr="003B198F" w:rsidTr="002C264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26EAD" w:rsidRPr="003B198F" w:rsidRDefault="00D26EAD" w:rsidP="00D26EAD">
            <w:pPr>
              <w:rPr>
                <w:sz w:val="22"/>
                <w:szCs w:val="22"/>
              </w:rPr>
            </w:pPr>
            <w:r w:rsidRPr="003B198F">
              <w:rPr>
                <w:sz w:val="22"/>
                <w:szCs w:val="22"/>
              </w:rPr>
              <w:lastRenderedPageBreak/>
              <w:t>Склады</w:t>
            </w:r>
          </w:p>
        </w:tc>
        <w:tc>
          <w:tcPr>
            <w:tcW w:w="6945"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rPr>
                <w:sz w:val="22"/>
                <w:szCs w:val="22"/>
              </w:rPr>
            </w:pPr>
            <w:proofErr w:type="gramStart"/>
            <w:r w:rsidRPr="003B198F">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851" w:type="dxa"/>
            <w:tcBorders>
              <w:top w:val="single" w:sz="4" w:space="0" w:color="auto"/>
              <w:left w:val="single" w:sz="4" w:space="0" w:color="auto"/>
              <w:bottom w:val="single" w:sz="4" w:space="0" w:color="auto"/>
              <w:right w:val="single" w:sz="4" w:space="0" w:color="auto"/>
            </w:tcBorders>
          </w:tcPr>
          <w:p w:rsidR="00D26EAD" w:rsidRPr="003B198F" w:rsidRDefault="00D26EAD" w:rsidP="00D26EAD">
            <w:pPr>
              <w:jc w:val="center"/>
              <w:rPr>
                <w:sz w:val="22"/>
                <w:szCs w:val="22"/>
              </w:rPr>
            </w:pPr>
            <w:r w:rsidRPr="003B198F">
              <w:rPr>
                <w:sz w:val="22"/>
                <w:szCs w:val="22"/>
              </w:rPr>
              <w:t>6.9</w:t>
            </w:r>
          </w:p>
        </w:tc>
      </w:tr>
    </w:tbl>
    <w:p w:rsidR="00D26EAD" w:rsidRPr="003B198F" w:rsidRDefault="00D26EAD" w:rsidP="00D26EAD">
      <w:pPr>
        <w:pStyle w:val="ab"/>
        <w:ind w:left="0" w:firstLine="709"/>
        <w:contextualSpacing/>
        <w:rPr>
          <w:lang w:eastAsia="ru-RU"/>
        </w:rPr>
      </w:pPr>
    </w:p>
    <w:p w:rsidR="002C264C" w:rsidRDefault="002C264C" w:rsidP="002C264C">
      <w:pPr>
        <w:widowControl w:val="0"/>
        <w:autoSpaceDE w:val="0"/>
        <w:autoSpaceDN w:val="0"/>
        <w:adjustRightInd w:val="0"/>
        <w:ind w:firstLine="709"/>
        <w:contextualSpacing/>
        <w:jc w:val="both"/>
        <w:rPr>
          <w:b/>
        </w:rPr>
      </w:pPr>
      <w:bookmarkStart w:id="239" w:name="_Toc529951973"/>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A7582" w:rsidRDefault="006A7582" w:rsidP="002A339C">
      <w:pPr>
        <w:pStyle w:val="39"/>
      </w:pPr>
    </w:p>
    <w:p w:rsidR="006A7582" w:rsidRPr="003B198F" w:rsidRDefault="006A7582" w:rsidP="006A7582">
      <w:pPr>
        <w:pStyle w:val="39"/>
      </w:pPr>
      <w:bookmarkStart w:id="240" w:name="_Toc86744600"/>
      <w:bookmarkStart w:id="241" w:name="_Toc91083145"/>
      <w:r w:rsidRPr="003B198F">
        <w:t xml:space="preserve">Статья </w:t>
      </w:r>
      <w:r>
        <w:t>29</w:t>
      </w:r>
      <w:r w:rsidRPr="003B198F">
        <w:t xml:space="preserve">. Градостроительные регламенты. </w:t>
      </w:r>
      <w:r>
        <w:t>Производственные зоны -  "П".</w:t>
      </w:r>
      <w:bookmarkEnd w:id="240"/>
      <w:bookmarkEnd w:id="241"/>
    </w:p>
    <w:p w:rsidR="006A7582" w:rsidRDefault="006A7582" w:rsidP="006A7582">
      <w:pPr>
        <w:widowControl w:val="0"/>
        <w:autoSpaceDE w:val="0"/>
        <w:autoSpaceDN w:val="0"/>
        <w:adjustRightInd w:val="0"/>
        <w:ind w:firstLine="709"/>
        <w:contextualSpacing/>
        <w:jc w:val="both"/>
        <w:rPr>
          <w:b/>
        </w:rPr>
      </w:pPr>
      <w:r w:rsidRPr="003402DB">
        <w:rPr>
          <w:b/>
        </w:rPr>
        <w:t>1. П</w:t>
      </w:r>
      <w:proofErr w:type="gramStart"/>
      <w:r w:rsidRPr="003402DB">
        <w:rPr>
          <w:b/>
        </w:rPr>
        <w:t>1</w:t>
      </w:r>
      <w:proofErr w:type="gramEnd"/>
      <w:r w:rsidRPr="003402DB">
        <w:rPr>
          <w:b/>
        </w:rPr>
        <w:t xml:space="preserve"> - Производственная зона с размещением промышленных предприятий и складов </w:t>
      </w:r>
      <w:r w:rsidRPr="003402DB">
        <w:rPr>
          <w:b/>
          <w:lang w:val="en-US"/>
        </w:rPr>
        <w:t>V</w:t>
      </w:r>
      <w:r w:rsidRPr="003402DB">
        <w:rPr>
          <w:b/>
        </w:rPr>
        <w:t xml:space="preserve"> – </w:t>
      </w:r>
      <w:r w:rsidRPr="003402DB">
        <w:rPr>
          <w:b/>
          <w:lang w:val="en-US"/>
        </w:rPr>
        <w:t>IV</w:t>
      </w:r>
      <w:r w:rsidRPr="003402DB">
        <w:rPr>
          <w:b/>
        </w:rPr>
        <w:t xml:space="preserve"> классов вредности.</w:t>
      </w:r>
    </w:p>
    <w:tbl>
      <w:tblPr>
        <w:tblW w:w="9923" w:type="dxa"/>
        <w:tblInd w:w="62" w:type="dxa"/>
        <w:tblLayout w:type="fixed"/>
        <w:tblCellMar>
          <w:top w:w="75" w:type="dxa"/>
          <w:left w:w="0" w:type="dxa"/>
          <w:bottom w:w="75" w:type="dxa"/>
          <w:right w:w="0" w:type="dxa"/>
        </w:tblCellMar>
        <w:tblLook w:val="0000"/>
      </w:tblPr>
      <w:tblGrid>
        <w:gridCol w:w="2127"/>
        <w:gridCol w:w="6945"/>
        <w:gridCol w:w="851"/>
      </w:tblGrid>
      <w:tr w:rsidR="006A7582" w:rsidRPr="003B198F" w:rsidTr="006A7582">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6A7582" w:rsidRPr="003B198F" w:rsidRDefault="006A7582" w:rsidP="006A7582">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A7582" w:rsidRPr="003B198F" w:rsidRDefault="006A7582" w:rsidP="006A7582">
            <w:pPr>
              <w:widowControl w:val="0"/>
              <w:autoSpaceDE w:val="0"/>
              <w:autoSpaceDN w:val="0"/>
              <w:adjustRightInd w:val="0"/>
              <w:jc w:val="center"/>
              <w:rPr>
                <w:sz w:val="22"/>
                <w:szCs w:val="22"/>
              </w:rPr>
            </w:pPr>
            <w:r w:rsidRPr="003B198F">
              <w:rPr>
                <w:sz w:val="22"/>
                <w:szCs w:val="22"/>
              </w:rPr>
              <w:t>Код</w:t>
            </w:r>
          </w:p>
        </w:tc>
      </w:tr>
      <w:tr w:rsidR="006A7582" w:rsidRPr="003B198F" w:rsidTr="006A7582">
        <w:tc>
          <w:tcPr>
            <w:tcW w:w="992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5115EC"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15EC" w:rsidRPr="005115EC" w:rsidRDefault="005115EC" w:rsidP="005115EC">
            <w:pPr>
              <w:rPr>
                <w:rFonts w:cs="Times New Roman"/>
                <w:sz w:val="22"/>
                <w:szCs w:val="22"/>
              </w:rPr>
            </w:pPr>
            <w:r w:rsidRPr="005115EC">
              <w:rPr>
                <w:rFonts w:cs="Times New Roman"/>
                <w:sz w:val="22"/>
                <w:szCs w:val="22"/>
              </w:rPr>
              <w:t>Обеспечение сельскохозяйственного производства</w:t>
            </w:r>
          </w:p>
        </w:tc>
        <w:tc>
          <w:tcPr>
            <w:tcW w:w="6945" w:type="dxa"/>
            <w:tcBorders>
              <w:top w:val="single" w:sz="4" w:space="0" w:color="auto"/>
              <w:left w:val="single" w:sz="4" w:space="0" w:color="auto"/>
              <w:bottom w:val="single" w:sz="4" w:space="0" w:color="auto"/>
              <w:right w:val="single" w:sz="4" w:space="0" w:color="auto"/>
            </w:tcBorders>
          </w:tcPr>
          <w:p w:rsidR="005115EC" w:rsidRPr="005115EC" w:rsidRDefault="005115EC" w:rsidP="005115EC">
            <w:pPr>
              <w:rPr>
                <w:rFonts w:cs="Times New Roman"/>
                <w:sz w:val="22"/>
                <w:szCs w:val="22"/>
              </w:rPr>
            </w:pPr>
            <w:r w:rsidRPr="005115EC">
              <w:rPr>
                <w:rFonts w:cs="Times New Roman"/>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51" w:type="dxa"/>
            <w:tcBorders>
              <w:top w:val="single" w:sz="4" w:space="0" w:color="auto"/>
              <w:left w:val="single" w:sz="4" w:space="0" w:color="auto"/>
              <w:bottom w:val="single" w:sz="4" w:space="0" w:color="auto"/>
              <w:right w:val="single" w:sz="4" w:space="0" w:color="auto"/>
            </w:tcBorders>
          </w:tcPr>
          <w:p w:rsidR="005115EC" w:rsidRDefault="005115EC">
            <w:pPr>
              <w:pStyle w:val="formattext0"/>
              <w:spacing w:before="0" w:beforeAutospacing="0" w:after="0" w:afterAutospacing="0"/>
              <w:jc w:val="center"/>
              <w:textAlignment w:val="baseline"/>
              <w:rPr>
                <w:rFonts w:ascii="Arial" w:hAnsi="Arial" w:cs="Arial"/>
                <w:color w:val="444444"/>
                <w:sz w:val="20"/>
                <w:szCs w:val="20"/>
              </w:rPr>
            </w:pPr>
            <w:r>
              <w:rPr>
                <w:rFonts w:ascii="Arial" w:hAnsi="Arial" w:cs="Arial"/>
                <w:color w:val="444444"/>
                <w:sz w:val="20"/>
                <w:szCs w:val="20"/>
              </w:rPr>
              <w:t>1.18</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Хранение автотранспорта</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B10FA">
              <w:rPr>
                <w:rFonts w:cs="Times New Roman"/>
                <w:sz w:val="22"/>
                <w:szCs w:val="22"/>
              </w:rPr>
              <w:t>машино-места</w:t>
            </w:r>
            <w:proofErr w:type="spellEnd"/>
            <w:r w:rsidRPr="000B10FA">
              <w:rPr>
                <w:rFonts w:cs="Times New Roman"/>
                <w:sz w:val="22"/>
                <w:szCs w:val="22"/>
              </w:rPr>
              <w:t xml:space="preserve">, за исключением гаражей, размещение </w:t>
            </w:r>
            <w:proofErr w:type="spellStart"/>
            <w:r w:rsidRPr="000B10FA">
              <w:rPr>
                <w:rFonts w:cs="Times New Roman"/>
                <w:sz w:val="22"/>
                <w:szCs w:val="22"/>
              </w:rPr>
              <w:t>которыхпредусмотрено</w:t>
            </w:r>
            <w:proofErr w:type="spellEnd"/>
            <w:r w:rsidRPr="000B10FA">
              <w:rPr>
                <w:rFonts w:cs="Times New Roman"/>
                <w:sz w:val="22"/>
                <w:szCs w:val="22"/>
              </w:rPr>
              <w:t xml:space="preserve"> содержанием видов разрешенного использования с кодами 2.7.2, 4.9</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widowControl w:val="0"/>
              <w:autoSpaceDE w:val="0"/>
              <w:autoSpaceDN w:val="0"/>
              <w:adjustRightInd w:val="0"/>
              <w:jc w:val="center"/>
              <w:rPr>
                <w:sz w:val="22"/>
                <w:szCs w:val="22"/>
              </w:rPr>
            </w:pPr>
            <w:r>
              <w:rPr>
                <w:sz w:val="22"/>
                <w:szCs w:val="22"/>
              </w:rPr>
              <w:t>2.7.1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lastRenderedPageBreak/>
              <w:t>Предоставление</w:t>
            </w:r>
            <w:r w:rsidRPr="000B10FA">
              <w:rPr>
                <w:rFonts w:cs="Times New Roman"/>
                <w:sz w:val="22"/>
                <w:szCs w:val="22"/>
              </w:rPr>
              <w:br/>
              <w:t>коммунальных услуг</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proofErr w:type="gramStart"/>
            <w:r w:rsidRPr="000B10FA">
              <w:rPr>
                <w:rFonts w:cs="Times New Roman"/>
                <w:sz w:val="22"/>
                <w:szCs w:val="22"/>
              </w:rPr>
              <w:t>Размещение зданий и сооружений,</w:t>
            </w:r>
            <w:r>
              <w:rPr>
                <w:rFonts w:cs="Times New Roman"/>
                <w:sz w:val="22"/>
                <w:szCs w:val="22"/>
              </w:rPr>
              <w:t xml:space="preserve"> </w:t>
            </w:r>
            <w:r w:rsidRPr="000B10FA">
              <w:rPr>
                <w:rFonts w:cs="Times New Roman"/>
                <w:sz w:val="22"/>
                <w:szCs w:val="22"/>
              </w:rPr>
              <w:t>обеспечивающих поставку воды, тепла,</w:t>
            </w:r>
            <w:r>
              <w:rPr>
                <w:rFonts w:cs="Times New Roman"/>
                <w:sz w:val="22"/>
                <w:szCs w:val="22"/>
              </w:rPr>
              <w:t xml:space="preserve"> </w:t>
            </w:r>
            <w:r w:rsidRPr="000B10FA">
              <w:rPr>
                <w:rFonts w:cs="Times New Roman"/>
                <w:sz w:val="22"/>
                <w:szCs w:val="22"/>
              </w:rPr>
              <w:t>электричества, газа, отвод канализационных</w:t>
            </w:r>
            <w:r>
              <w:rPr>
                <w:rFonts w:cs="Times New Roman"/>
                <w:sz w:val="22"/>
                <w:szCs w:val="22"/>
              </w:rPr>
              <w:t xml:space="preserve"> </w:t>
            </w:r>
            <w:r w:rsidRPr="000B10FA">
              <w:rPr>
                <w:rFonts w:cs="Times New Roman"/>
                <w:sz w:val="22"/>
                <w:szCs w:val="22"/>
              </w:rPr>
              <w:t>стоков, очистку и уборку объектов недвижимости</w:t>
            </w:r>
            <w:r>
              <w:rPr>
                <w:rFonts w:cs="Times New Roman"/>
                <w:sz w:val="22"/>
                <w:szCs w:val="22"/>
              </w:rPr>
              <w:t xml:space="preserve"> </w:t>
            </w:r>
            <w:r w:rsidRPr="000B10FA">
              <w:rPr>
                <w:rFonts w:cs="Times New Roman"/>
                <w:sz w:val="22"/>
                <w:szCs w:val="22"/>
              </w:rPr>
              <w:t>(котельных, водозаборов, очистных сооружений,</w:t>
            </w:r>
            <w:r>
              <w:rPr>
                <w:rFonts w:cs="Times New Roman"/>
                <w:sz w:val="22"/>
                <w:szCs w:val="22"/>
              </w:rPr>
              <w:t xml:space="preserve"> </w:t>
            </w:r>
            <w:r w:rsidRPr="000B10FA">
              <w:rPr>
                <w:rFonts w:cs="Times New Roman"/>
                <w:sz w:val="22"/>
                <w:szCs w:val="22"/>
              </w:rPr>
              <w:t>насосных станций, водопроводов, линий</w:t>
            </w:r>
            <w:r>
              <w:rPr>
                <w:rFonts w:cs="Times New Roman"/>
                <w:sz w:val="22"/>
                <w:szCs w:val="22"/>
              </w:rPr>
              <w:t xml:space="preserve"> </w:t>
            </w:r>
            <w:r w:rsidRPr="000B10FA">
              <w:rPr>
                <w:rFonts w:cs="Times New Roman"/>
                <w:sz w:val="22"/>
                <w:szCs w:val="22"/>
              </w:rPr>
              <w:t>электропередач, трансформаторных подстанций,</w:t>
            </w:r>
            <w:r>
              <w:rPr>
                <w:rFonts w:cs="Times New Roman"/>
                <w:sz w:val="22"/>
                <w:szCs w:val="22"/>
              </w:rPr>
              <w:t xml:space="preserve"> </w:t>
            </w:r>
            <w:r w:rsidRPr="000B10FA">
              <w:rPr>
                <w:rFonts w:cs="Times New Roman"/>
                <w:sz w:val="22"/>
                <w:szCs w:val="22"/>
              </w:rPr>
              <w:t>газопроводов, линий связи, телефонных станций,</w:t>
            </w:r>
            <w:r>
              <w:rPr>
                <w:rFonts w:cs="Times New Roman"/>
                <w:sz w:val="22"/>
                <w:szCs w:val="22"/>
              </w:rPr>
              <w:t xml:space="preserve"> </w:t>
            </w:r>
            <w:r w:rsidRPr="000B10FA">
              <w:rPr>
                <w:rFonts w:cs="Times New Roman"/>
                <w:sz w:val="22"/>
                <w:szCs w:val="22"/>
              </w:rPr>
              <w:t>канализаций, стоянок, гаражей и мастерских для</w:t>
            </w:r>
            <w:r>
              <w:rPr>
                <w:rFonts w:cs="Times New Roman"/>
                <w:sz w:val="22"/>
                <w:szCs w:val="22"/>
              </w:rPr>
              <w:t xml:space="preserve"> </w:t>
            </w:r>
            <w:r w:rsidRPr="000B10FA">
              <w:rPr>
                <w:rFonts w:cs="Times New Roman"/>
                <w:sz w:val="22"/>
                <w:szCs w:val="22"/>
              </w:rPr>
              <w:t>обслуживания уборочной и аварийной техники,</w:t>
            </w:r>
            <w:r>
              <w:rPr>
                <w:rFonts w:cs="Times New Roman"/>
                <w:sz w:val="22"/>
                <w:szCs w:val="22"/>
              </w:rPr>
              <w:t xml:space="preserve"> </w:t>
            </w:r>
            <w:r w:rsidRPr="000B10FA">
              <w:rPr>
                <w:rFonts w:cs="Times New Roman"/>
                <w:sz w:val="22"/>
                <w:szCs w:val="22"/>
              </w:rPr>
              <w:t>сооружений, необходимых для сбора и плавки</w:t>
            </w:r>
            <w:r>
              <w:rPr>
                <w:rFonts w:cs="Times New Roman"/>
                <w:sz w:val="22"/>
                <w:szCs w:val="22"/>
              </w:rPr>
              <w:t xml:space="preserve"> с</w:t>
            </w:r>
            <w:r w:rsidRPr="000B10FA">
              <w:rPr>
                <w:rFonts w:cs="Times New Roman"/>
                <w:sz w:val="22"/>
                <w:szCs w:val="22"/>
              </w:rPr>
              <w:t>нега)</w:t>
            </w:r>
            <w:proofErr w:type="gramEnd"/>
          </w:p>
          <w:p w:rsidR="006A7582" w:rsidRPr="000B10FA"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widowControl w:val="0"/>
              <w:autoSpaceDE w:val="0"/>
              <w:autoSpaceDN w:val="0"/>
              <w:adjustRightInd w:val="0"/>
              <w:jc w:val="center"/>
              <w:rPr>
                <w:sz w:val="22"/>
                <w:szCs w:val="22"/>
              </w:rPr>
            </w:pPr>
            <w:r>
              <w:rPr>
                <w:sz w:val="22"/>
                <w:szCs w:val="22"/>
              </w:rPr>
              <w:t>3.1.1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Административные</w:t>
            </w:r>
            <w:r w:rsidRPr="000B10FA">
              <w:rPr>
                <w:rFonts w:cs="Times New Roman"/>
                <w:sz w:val="22"/>
                <w:szCs w:val="22"/>
              </w:rPr>
              <w:br/>
              <w:t>здания организаций,</w:t>
            </w:r>
            <w:r w:rsidRPr="000B10FA">
              <w:rPr>
                <w:rFonts w:cs="Times New Roman"/>
                <w:sz w:val="22"/>
                <w:szCs w:val="22"/>
              </w:rPr>
              <w:br/>
              <w:t>обеспечивающих</w:t>
            </w:r>
            <w:r w:rsidRPr="000B10FA">
              <w:rPr>
                <w:rFonts w:cs="Times New Roman"/>
                <w:sz w:val="22"/>
                <w:szCs w:val="22"/>
              </w:rPr>
              <w:br/>
              <w:t>предоставление</w:t>
            </w:r>
            <w:r w:rsidRPr="000B10FA">
              <w:rPr>
                <w:rFonts w:cs="Times New Roman"/>
                <w:sz w:val="22"/>
                <w:szCs w:val="22"/>
              </w:rPr>
              <w:br/>
              <w:t>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зданий, предназначенных для приема</w:t>
            </w:r>
            <w:r>
              <w:rPr>
                <w:rFonts w:cs="Times New Roman"/>
                <w:sz w:val="22"/>
                <w:szCs w:val="22"/>
              </w:rPr>
              <w:t xml:space="preserve"> </w:t>
            </w:r>
            <w:r w:rsidRPr="000B10FA">
              <w:rPr>
                <w:rFonts w:cs="Times New Roman"/>
                <w:sz w:val="22"/>
                <w:szCs w:val="22"/>
              </w:rPr>
              <w:t>физических и юридических лиц в связи с</w:t>
            </w:r>
            <w:r>
              <w:rPr>
                <w:rFonts w:cs="Times New Roman"/>
                <w:sz w:val="22"/>
                <w:szCs w:val="22"/>
              </w:rPr>
              <w:t xml:space="preserve"> </w:t>
            </w:r>
            <w:r w:rsidRPr="000B10FA">
              <w:rPr>
                <w:rFonts w:cs="Times New Roman"/>
                <w:sz w:val="22"/>
                <w:szCs w:val="22"/>
              </w:rPr>
              <w:t>предоставлением им коммунальных услуг</w:t>
            </w:r>
          </w:p>
          <w:p w:rsidR="006A7582" w:rsidRPr="000B10FA"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3.1.2</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Общежития</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зданий, предназначенных для</w:t>
            </w:r>
            <w:r>
              <w:rPr>
                <w:rFonts w:cs="Times New Roman"/>
                <w:sz w:val="22"/>
                <w:szCs w:val="22"/>
              </w:rPr>
              <w:t xml:space="preserve"> размещения общежитий, </w:t>
            </w:r>
            <w:r w:rsidRPr="000B10FA">
              <w:rPr>
                <w:rFonts w:cs="Times New Roman"/>
                <w:sz w:val="22"/>
                <w:szCs w:val="22"/>
              </w:rPr>
              <w:t>предназначенных для</w:t>
            </w:r>
            <w:r>
              <w:rPr>
                <w:rFonts w:cs="Times New Roman"/>
                <w:sz w:val="22"/>
                <w:szCs w:val="22"/>
              </w:rPr>
              <w:t xml:space="preserve"> </w:t>
            </w:r>
            <w:r w:rsidRPr="000B10FA">
              <w:rPr>
                <w:rFonts w:cs="Times New Roman"/>
                <w:sz w:val="22"/>
                <w:szCs w:val="22"/>
              </w:rPr>
              <w:t>проживания граждан на время их работы, службы</w:t>
            </w:r>
            <w:r>
              <w:rPr>
                <w:rFonts w:cs="Times New Roman"/>
                <w:sz w:val="22"/>
                <w:szCs w:val="22"/>
              </w:rPr>
              <w:t xml:space="preserve"> </w:t>
            </w:r>
            <w:r w:rsidRPr="000B10FA">
              <w:rPr>
                <w:rFonts w:cs="Times New Roman"/>
                <w:sz w:val="22"/>
                <w:szCs w:val="22"/>
              </w:rPr>
              <w:t>или обучения, за исключением зданий,</w:t>
            </w:r>
            <w:r>
              <w:rPr>
                <w:rFonts w:cs="Times New Roman"/>
                <w:sz w:val="22"/>
                <w:szCs w:val="22"/>
              </w:rPr>
              <w:t xml:space="preserve"> </w:t>
            </w:r>
            <w:r w:rsidRPr="000B10FA">
              <w:rPr>
                <w:rFonts w:cs="Times New Roman"/>
                <w:sz w:val="22"/>
                <w:szCs w:val="22"/>
              </w:rPr>
              <w:t>размещение которых предусмотрено содержанием</w:t>
            </w:r>
            <w:r>
              <w:rPr>
                <w:rFonts w:cs="Times New Roman"/>
                <w:sz w:val="22"/>
                <w:szCs w:val="22"/>
              </w:rPr>
              <w:t xml:space="preserve"> </w:t>
            </w:r>
            <w:r w:rsidRPr="000B10FA">
              <w:rPr>
                <w:rFonts w:cs="Times New Roman"/>
                <w:sz w:val="22"/>
                <w:szCs w:val="22"/>
              </w:rPr>
              <w:t>вида разрешенного использования с кодом 4.7</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3.2.4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Амбулаторное</w:t>
            </w:r>
            <w:r w:rsidRPr="000B10FA">
              <w:rPr>
                <w:rFonts w:cs="Times New Roman"/>
                <w:sz w:val="22"/>
                <w:szCs w:val="22"/>
              </w:rPr>
              <w:br/>
              <w:t>ветеринарное</w:t>
            </w:r>
            <w:r w:rsidRPr="000B10FA">
              <w:rPr>
                <w:rFonts w:cs="Times New Roman"/>
                <w:sz w:val="22"/>
                <w:szCs w:val="22"/>
              </w:rPr>
              <w:br/>
              <w:t>обслуживание</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 оказания</w:t>
            </w:r>
            <w:r>
              <w:rPr>
                <w:rFonts w:cs="Times New Roman"/>
                <w:sz w:val="22"/>
                <w:szCs w:val="22"/>
              </w:rPr>
              <w:t xml:space="preserve"> </w:t>
            </w:r>
            <w:r w:rsidRPr="000B10FA">
              <w:rPr>
                <w:rFonts w:cs="Times New Roman"/>
                <w:sz w:val="22"/>
                <w:szCs w:val="22"/>
              </w:rPr>
              <w:t>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3.10.1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proofErr w:type="gramStart"/>
            <w:r w:rsidRPr="000B10FA">
              <w:rPr>
                <w:rFonts w:cs="Times New Roman"/>
                <w:sz w:val="22"/>
                <w:szCs w:val="22"/>
              </w:rPr>
              <w:t>Объекты торговли</w:t>
            </w:r>
            <w:r w:rsidRPr="000B10FA">
              <w:rPr>
                <w:rFonts w:cs="Times New Roman"/>
                <w:sz w:val="22"/>
                <w:szCs w:val="22"/>
              </w:rPr>
              <w:br/>
              <w:t>(торговые центры,</w:t>
            </w:r>
            <w:r w:rsidRPr="000B10FA">
              <w:rPr>
                <w:rFonts w:cs="Times New Roman"/>
                <w:sz w:val="22"/>
                <w:szCs w:val="22"/>
              </w:rPr>
              <w:br/>
            </w:r>
            <w:proofErr w:type="spellStart"/>
            <w:r w:rsidRPr="000B10FA">
              <w:rPr>
                <w:rFonts w:cs="Times New Roman"/>
                <w:sz w:val="22"/>
                <w:szCs w:val="22"/>
              </w:rPr>
              <w:t>торгово</w:t>
            </w:r>
            <w:proofErr w:type="spellEnd"/>
            <w:r w:rsidRPr="000B10FA">
              <w:rPr>
                <w:rFonts w:cs="Times New Roman"/>
                <w:sz w:val="22"/>
                <w:szCs w:val="22"/>
              </w:rPr>
              <w:br/>
              <w:t>развлекательные центры</w:t>
            </w:r>
            <w:r w:rsidRPr="000B10FA">
              <w:rPr>
                <w:rFonts w:cs="Times New Roman"/>
                <w:sz w:val="22"/>
                <w:szCs w:val="22"/>
              </w:rPr>
              <w:br/>
              <w:t>(комплексы)</w:t>
            </w:r>
            <w:proofErr w:type="gramEnd"/>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proofErr w:type="gramStart"/>
            <w:r w:rsidRPr="000B10FA">
              <w:rPr>
                <w:rFonts w:cs="Times New Roman"/>
                <w:sz w:val="22"/>
                <w:szCs w:val="22"/>
              </w:rPr>
              <w:t>Размещение объектов капитального строительства</w:t>
            </w:r>
            <w:r>
              <w:rPr>
                <w:rFonts w:cs="Times New Roman"/>
                <w:sz w:val="22"/>
                <w:szCs w:val="22"/>
              </w:rPr>
              <w:t xml:space="preserve"> </w:t>
            </w:r>
            <w:r w:rsidRPr="000B10FA">
              <w:rPr>
                <w:rFonts w:cs="Times New Roman"/>
                <w:sz w:val="22"/>
                <w:szCs w:val="22"/>
              </w:rPr>
              <w:t>с целью: размещения объектов управленческой</w:t>
            </w:r>
            <w:r>
              <w:rPr>
                <w:rFonts w:cs="Times New Roman"/>
                <w:sz w:val="22"/>
                <w:szCs w:val="22"/>
              </w:rPr>
              <w:t xml:space="preserve"> </w:t>
            </w:r>
            <w:r w:rsidRPr="000B10FA">
              <w:rPr>
                <w:rFonts w:cs="Times New Roman"/>
                <w:sz w:val="22"/>
                <w:szCs w:val="22"/>
              </w:rPr>
              <w:t>деятельности, не связанной с государственным</w:t>
            </w:r>
            <w:r>
              <w:rPr>
                <w:rFonts w:cs="Times New Roman"/>
                <w:sz w:val="22"/>
                <w:szCs w:val="22"/>
              </w:rPr>
              <w:t xml:space="preserve"> </w:t>
            </w:r>
            <w:r w:rsidRPr="000B10FA">
              <w:rPr>
                <w:rFonts w:cs="Times New Roman"/>
                <w:sz w:val="22"/>
                <w:szCs w:val="22"/>
              </w:rPr>
              <w:t>или муниципальным управлением и оказанием</w:t>
            </w:r>
            <w:r>
              <w:rPr>
                <w:rFonts w:cs="Times New Roman"/>
                <w:sz w:val="22"/>
                <w:szCs w:val="22"/>
              </w:rPr>
              <w:t xml:space="preserve"> </w:t>
            </w:r>
            <w:r w:rsidRPr="000B10FA">
              <w:rPr>
                <w:rFonts w:cs="Times New Roman"/>
                <w:sz w:val="22"/>
                <w:szCs w:val="22"/>
              </w:rPr>
              <w:t>услуг, а также с целью обеспечения совершения</w:t>
            </w:r>
            <w:r>
              <w:rPr>
                <w:rFonts w:cs="Times New Roman"/>
                <w:sz w:val="22"/>
                <w:szCs w:val="22"/>
              </w:rPr>
              <w:t xml:space="preserve"> </w:t>
            </w:r>
            <w:r w:rsidRPr="000B10FA">
              <w:rPr>
                <w:rFonts w:cs="Times New Roman"/>
                <w:sz w:val="22"/>
                <w:szCs w:val="22"/>
              </w:rPr>
              <w:t>сделок, не требующих передачи товара в момент</w:t>
            </w:r>
            <w:r>
              <w:rPr>
                <w:rFonts w:cs="Times New Roman"/>
                <w:sz w:val="22"/>
                <w:szCs w:val="22"/>
              </w:rPr>
              <w:t xml:space="preserve"> </w:t>
            </w:r>
            <w:r w:rsidRPr="000B10FA">
              <w:rPr>
                <w:rFonts w:cs="Times New Roman"/>
                <w:sz w:val="22"/>
                <w:szCs w:val="22"/>
              </w:rPr>
              <w:t>их совершения между организациями, в том числе</w:t>
            </w:r>
            <w:r>
              <w:rPr>
                <w:rFonts w:cs="Times New Roman"/>
                <w:sz w:val="22"/>
                <w:szCs w:val="22"/>
              </w:rPr>
              <w:t xml:space="preserve"> </w:t>
            </w:r>
            <w:r w:rsidRPr="000B10FA">
              <w:rPr>
                <w:rFonts w:cs="Times New Roman"/>
                <w:sz w:val="22"/>
                <w:szCs w:val="22"/>
              </w:rPr>
              <w:t>биржевая деятельность (за исключением</w:t>
            </w:r>
            <w:r>
              <w:rPr>
                <w:rFonts w:cs="Times New Roman"/>
                <w:sz w:val="22"/>
                <w:szCs w:val="22"/>
              </w:rPr>
              <w:t xml:space="preserve"> </w:t>
            </w:r>
            <w:r w:rsidRPr="000B10FA">
              <w:rPr>
                <w:rFonts w:cs="Times New Roman"/>
                <w:sz w:val="22"/>
                <w:szCs w:val="22"/>
              </w:rPr>
              <w:t>банковской и страховой деятельности</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Магазины</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 продажи</w:t>
            </w:r>
            <w:r>
              <w:rPr>
                <w:rFonts w:cs="Times New Roman"/>
                <w:sz w:val="22"/>
                <w:szCs w:val="22"/>
              </w:rPr>
              <w:t xml:space="preserve"> </w:t>
            </w:r>
            <w:r w:rsidRPr="000B10FA">
              <w:rPr>
                <w:rFonts w:cs="Times New Roman"/>
                <w:sz w:val="22"/>
                <w:szCs w:val="22"/>
              </w:rPr>
              <w:t>товаров, торговая площадь которых составляет до</w:t>
            </w:r>
            <w:r>
              <w:rPr>
                <w:rFonts w:cs="Times New Roman"/>
                <w:sz w:val="22"/>
                <w:szCs w:val="22"/>
              </w:rPr>
              <w:t xml:space="preserve"> </w:t>
            </w:r>
            <w:r w:rsidRPr="000B10FA">
              <w:rPr>
                <w:rFonts w:cs="Times New Roman"/>
                <w:sz w:val="22"/>
                <w:szCs w:val="22"/>
              </w:rPr>
              <w:t>5000 кв</w:t>
            </w:r>
            <w:proofErr w:type="gramStart"/>
            <w:r w:rsidRPr="000B10FA">
              <w:rPr>
                <w:rFonts w:cs="Times New Roman"/>
                <w:sz w:val="22"/>
                <w:szCs w:val="22"/>
              </w:rPr>
              <w:t>.м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Служебные гаражи</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постоянных или временных гаражей,</w:t>
            </w:r>
            <w:r>
              <w:rPr>
                <w:rFonts w:cs="Times New Roman"/>
                <w:sz w:val="22"/>
                <w:szCs w:val="22"/>
              </w:rPr>
              <w:t xml:space="preserve"> </w:t>
            </w:r>
            <w:r w:rsidRPr="000B10FA">
              <w:rPr>
                <w:rFonts w:cs="Times New Roman"/>
                <w:sz w:val="22"/>
                <w:szCs w:val="22"/>
              </w:rPr>
              <w:t>стоянок для хранения служебного автотранспорта,</w:t>
            </w:r>
            <w:r>
              <w:rPr>
                <w:rFonts w:cs="Times New Roman"/>
                <w:sz w:val="22"/>
                <w:szCs w:val="22"/>
              </w:rPr>
              <w:t xml:space="preserve"> </w:t>
            </w:r>
            <w:r w:rsidRPr="000B10FA">
              <w:rPr>
                <w:rFonts w:cs="Times New Roman"/>
                <w:sz w:val="22"/>
                <w:szCs w:val="22"/>
              </w:rPr>
              <w:t>используемого в целях осуществления видов</w:t>
            </w:r>
            <w:r>
              <w:rPr>
                <w:rFonts w:cs="Times New Roman"/>
                <w:sz w:val="22"/>
                <w:szCs w:val="22"/>
              </w:rPr>
              <w:t xml:space="preserve"> </w:t>
            </w:r>
            <w:r w:rsidRPr="000B10FA">
              <w:rPr>
                <w:rFonts w:cs="Times New Roman"/>
                <w:sz w:val="22"/>
                <w:szCs w:val="22"/>
              </w:rPr>
              <w:t>деятельности, предусмотренных видами</w:t>
            </w:r>
            <w:r>
              <w:rPr>
                <w:rFonts w:cs="Times New Roman"/>
                <w:sz w:val="22"/>
                <w:szCs w:val="22"/>
              </w:rPr>
              <w:t xml:space="preserve"> </w:t>
            </w:r>
            <w:r w:rsidRPr="000B10FA">
              <w:rPr>
                <w:rFonts w:cs="Times New Roman"/>
                <w:sz w:val="22"/>
                <w:szCs w:val="22"/>
              </w:rPr>
              <w:t>разрешенного использования с кодами 3.0, 4.0,</w:t>
            </w:r>
            <w:r>
              <w:rPr>
                <w:rFonts w:cs="Times New Roman"/>
                <w:sz w:val="22"/>
                <w:szCs w:val="22"/>
              </w:rPr>
              <w:t xml:space="preserve"> а также для стоянки и хранения </w:t>
            </w:r>
            <w:r w:rsidRPr="000B10FA">
              <w:rPr>
                <w:rFonts w:cs="Times New Roman"/>
                <w:sz w:val="22"/>
                <w:szCs w:val="22"/>
              </w:rPr>
              <w:t>транспортных</w:t>
            </w:r>
            <w:r>
              <w:rPr>
                <w:rFonts w:cs="Times New Roman"/>
                <w:sz w:val="22"/>
                <w:szCs w:val="22"/>
              </w:rPr>
              <w:t xml:space="preserve"> </w:t>
            </w:r>
            <w:r w:rsidRPr="000B10FA">
              <w:rPr>
                <w:rFonts w:cs="Times New Roman"/>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4.9</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Объекты дорожного</w:t>
            </w:r>
            <w:r w:rsidRPr="000B10FA">
              <w:rPr>
                <w:rFonts w:cs="Times New Roman"/>
                <w:sz w:val="22"/>
                <w:szCs w:val="22"/>
              </w:rPr>
              <w:br/>
              <w:t>сервиса</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зданий и сооружений дорожного</w:t>
            </w:r>
            <w:r>
              <w:rPr>
                <w:rFonts w:cs="Times New Roman"/>
                <w:sz w:val="22"/>
                <w:szCs w:val="22"/>
              </w:rPr>
              <w:t xml:space="preserve"> </w:t>
            </w:r>
            <w:r w:rsidRPr="000B10FA">
              <w:rPr>
                <w:rFonts w:cs="Times New Roman"/>
                <w:sz w:val="22"/>
                <w:szCs w:val="22"/>
              </w:rPr>
              <w:t>сервиса. Содержание данного вида разрешенного</w:t>
            </w:r>
            <w:r>
              <w:rPr>
                <w:rFonts w:cs="Times New Roman"/>
                <w:sz w:val="22"/>
                <w:szCs w:val="22"/>
              </w:rPr>
              <w:t xml:space="preserve"> </w:t>
            </w:r>
            <w:r w:rsidRPr="000B10FA">
              <w:rPr>
                <w:rFonts w:cs="Times New Roman"/>
                <w:sz w:val="22"/>
                <w:szCs w:val="22"/>
              </w:rPr>
              <w:t>использования включает в себя содержание видов</w:t>
            </w:r>
            <w:r>
              <w:rPr>
                <w:rFonts w:cs="Times New Roman"/>
                <w:sz w:val="22"/>
                <w:szCs w:val="22"/>
              </w:rPr>
              <w:t xml:space="preserve"> </w:t>
            </w:r>
            <w:r w:rsidRPr="000B10FA">
              <w:rPr>
                <w:rFonts w:cs="Times New Roman"/>
                <w:sz w:val="22"/>
                <w:szCs w:val="22"/>
              </w:rPr>
              <w:t>разрешенного использования</w:t>
            </w:r>
            <w:r>
              <w:rPr>
                <w:rFonts w:cs="Times New Roman"/>
                <w:sz w:val="22"/>
                <w:szCs w:val="22"/>
              </w:rPr>
              <w:t xml:space="preserve"> </w:t>
            </w:r>
            <w:r w:rsidRPr="000B10FA">
              <w:rPr>
                <w:rFonts w:cs="Times New Roman"/>
                <w:sz w:val="22"/>
                <w:szCs w:val="22"/>
              </w:rPr>
              <w:t>с кодами 4.9.1.1-4.9.1.4</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4.9.1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Заправка транспортных</w:t>
            </w:r>
            <w:r w:rsidRPr="000B10FA">
              <w:rPr>
                <w:rFonts w:cs="Times New Roman"/>
                <w:sz w:val="22"/>
                <w:szCs w:val="22"/>
              </w:rPr>
              <w:br/>
              <w:t>средств</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автозаправочных станций;</w:t>
            </w:r>
            <w:r>
              <w:rPr>
                <w:rFonts w:cs="Times New Roman"/>
                <w:sz w:val="22"/>
                <w:szCs w:val="22"/>
              </w:rPr>
              <w:t xml:space="preserve"> </w:t>
            </w:r>
            <w:r w:rsidRPr="000B10FA">
              <w:rPr>
                <w:rFonts w:cs="Times New Roman"/>
                <w:sz w:val="22"/>
                <w:szCs w:val="22"/>
              </w:rPr>
              <w:t>размещение магазинов сопутствующей торговли,</w:t>
            </w:r>
            <w:r>
              <w:rPr>
                <w:rFonts w:cs="Times New Roman"/>
                <w:sz w:val="22"/>
                <w:szCs w:val="22"/>
              </w:rPr>
              <w:t xml:space="preserve"> </w:t>
            </w:r>
            <w:r w:rsidRPr="000B10FA">
              <w:rPr>
                <w:rFonts w:cs="Times New Roman"/>
                <w:sz w:val="22"/>
                <w:szCs w:val="22"/>
              </w:rPr>
              <w:t>зданий для организации общественного питания в</w:t>
            </w:r>
            <w:r>
              <w:rPr>
                <w:rFonts w:cs="Times New Roman"/>
                <w:sz w:val="22"/>
                <w:szCs w:val="22"/>
              </w:rPr>
              <w:t xml:space="preserve"> </w:t>
            </w:r>
            <w:r w:rsidRPr="000B10FA">
              <w:rPr>
                <w:rFonts w:cs="Times New Roman"/>
                <w:sz w:val="22"/>
                <w:szCs w:val="22"/>
              </w:rPr>
              <w:t>качестве объектов 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4.9.1.1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Обеспечение дорожного</w:t>
            </w:r>
            <w:r w:rsidRPr="000B10FA">
              <w:rPr>
                <w:rFonts w:cs="Times New Roman"/>
                <w:sz w:val="22"/>
                <w:szCs w:val="22"/>
              </w:rPr>
              <w:br/>
              <w:t>отдыха</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зданий для предоставления</w:t>
            </w:r>
            <w:r>
              <w:rPr>
                <w:rFonts w:cs="Times New Roman"/>
                <w:sz w:val="22"/>
                <w:szCs w:val="22"/>
              </w:rPr>
              <w:t xml:space="preserve"> </w:t>
            </w:r>
            <w:r w:rsidRPr="000B10FA">
              <w:rPr>
                <w:rFonts w:cs="Times New Roman"/>
                <w:sz w:val="22"/>
                <w:szCs w:val="22"/>
              </w:rPr>
              <w:t>гостиничных услуг в качестве дорожного сервиса</w:t>
            </w:r>
            <w:r>
              <w:rPr>
                <w:rFonts w:cs="Times New Roman"/>
                <w:sz w:val="22"/>
                <w:szCs w:val="22"/>
              </w:rPr>
              <w:t xml:space="preserve"> </w:t>
            </w:r>
            <w:r w:rsidRPr="000B10FA">
              <w:rPr>
                <w:rFonts w:cs="Times New Roman"/>
                <w:sz w:val="22"/>
                <w:szCs w:val="22"/>
              </w:rPr>
              <w:t>(мотелей), а также размещение магазинов</w:t>
            </w:r>
            <w:r>
              <w:rPr>
                <w:rFonts w:cs="Times New Roman"/>
                <w:sz w:val="22"/>
                <w:szCs w:val="22"/>
              </w:rPr>
              <w:t xml:space="preserve"> </w:t>
            </w:r>
            <w:r w:rsidRPr="000B10FA">
              <w:rPr>
                <w:rFonts w:cs="Times New Roman"/>
                <w:sz w:val="22"/>
                <w:szCs w:val="22"/>
              </w:rPr>
              <w:t>сопутствующей торговли, зданий для организации</w:t>
            </w:r>
            <w:r>
              <w:rPr>
                <w:rFonts w:cs="Times New Roman"/>
                <w:sz w:val="22"/>
                <w:szCs w:val="22"/>
              </w:rPr>
              <w:t xml:space="preserve"> </w:t>
            </w:r>
            <w:r w:rsidRPr="000B10FA">
              <w:rPr>
                <w:rFonts w:cs="Times New Roman"/>
                <w:sz w:val="22"/>
                <w:szCs w:val="22"/>
              </w:rPr>
              <w:t>общественного питания в качестве объектов</w:t>
            </w:r>
            <w:r>
              <w:rPr>
                <w:rFonts w:cs="Times New Roman"/>
                <w:sz w:val="22"/>
                <w:szCs w:val="22"/>
              </w:rPr>
              <w:t xml:space="preserve"> </w:t>
            </w:r>
            <w:r w:rsidRPr="000B10FA">
              <w:rPr>
                <w:rFonts w:cs="Times New Roman"/>
                <w:sz w:val="22"/>
                <w:szCs w:val="22"/>
              </w:rPr>
              <w:t>дорожного сервиса</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4.9.1.2</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Автомобильные мойки</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автомобильных моек, а также</w:t>
            </w:r>
            <w:r w:rsidRPr="000B10FA">
              <w:rPr>
                <w:rFonts w:cs="Times New Roman"/>
                <w:sz w:val="22"/>
                <w:szCs w:val="22"/>
              </w:rPr>
              <w:br/>
              <w:t>размещение 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4.9.1.3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Ремонт автомобилей</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lastRenderedPageBreak/>
              <w:t>Размещение мастерских, предназначенных для</w:t>
            </w:r>
            <w:r>
              <w:rPr>
                <w:rFonts w:cs="Times New Roman"/>
                <w:sz w:val="22"/>
                <w:szCs w:val="22"/>
              </w:rPr>
              <w:t xml:space="preserve"> </w:t>
            </w:r>
            <w:r w:rsidRPr="000B10FA">
              <w:rPr>
                <w:rFonts w:cs="Times New Roman"/>
                <w:sz w:val="22"/>
                <w:szCs w:val="22"/>
              </w:rPr>
              <w:t xml:space="preserve">ремонта и обслуживания </w:t>
            </w:r>
            <w:r w:rsidRPr="000B10FA">
              <w:rPr>
                <w:rFonts w:cs="Times New Roman"/>
                <w:sz w:val="22"/>
                <w:szCs w:val="22"/>
              </w:rPr>
              <w:lastRenderedPageBreak/>
              <w:t>автомобилей, и прочих</w:t>
            </w:r>
            <w:r>
              <w:rPr>
                <w:rFonts w:cs="Times New Roman"/>
                <w:sz w:val="22"/>
                <w:szCs w:val="22"/>
              </w:rPr>
              <w:t xml:space="preserve"> </w:t>
            </w:r>
            <w:r w:rsidRPr="000B10FA">
              <w:rPr>
                <w:rFonts w:cs="Times New Roman"/>
                <w:sz w:val="22"/>
                <w:szCs w:val="22"/>
              </w:rPr>
              <w:t>объектов дорожного сервиса, а также размещение</w:t>
            </w:r>
            <w:r>
              <w:rPr>
                <w:rFonts w:cs="Times New Roman"/>
                <w:sz w:val="22"/>
                <w:szCs w:val="22"/>
              </w:rPr>
              <w:t xml:space="preserve"> </w:t>
            </w:r>
            <w:r w:rsidRPr="000B10FA">
              <w:rPr>
                <w:rFonts w:cs="Times New Roman"/>
                <w:sz w:val="22"/>
                <w:szCs w:val="22"/>
              </w:rPr>
              <w:t>магазинов сопутствующей торговли</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lastRenderedPageBreak/>
              <w:t>4.9.1.4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lastRenderedPageBreak/>
              <w:t>Легкая промышленность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с</w:t>
            </w:r>
            <w:r w:rsidRPr="000B10FA">
              <w:rPr>
                <w:rFonts w:cs="Times New Roman"/>
                <w:sz w:val="22"/>
                <w:szCs w:val="22"/>
              </w:rPr>
              <w:t>троительства, предназначенных для текстильной,</w:t>
            </w:r>
            <w:r>
              <w:rPr>
                <w:rFonts w:cs="Times New Roman"/>
                <w:sz w:val="22"/>
                <w:szCs w:val="22"/>
              </w:rPr>
              <w:t xml:space="preserve"> </w:t>
            </w:r>
            <w:proofErr w:type="spellStart"/>
            <w:proofErr w:type="gramStart"/>
            <w:r w:rsidRPr="000B10FA">
              <w:rPr>
                <w:rFonts w:cs="Times New Roman"/>
                <w:sz w:val="22"/>
                <w:szCs w:val="22"/>
              </w:rPr>
              <w:t>фарфоро-фаянсовой</w:t>
            </w:r>
            <w:proofErr w:type="spellEnd"/>
            <w:proofErr w:type="gramEnd"/>
            <w:r w:rsidRPr="000B10FA">
              <w:rPr>
                <w:rFonts w:cs="Times New Roman"/>
                <w:sz w:val="22"/>
                <w:szCs w:val="22"/>
              </w:rPr>
              <w:t>, электронной</w:t>
            </w:r>
            <w:r>
              <w:rPr>
                <w:rFonts w:cs="Times New Roman"/>
                <w:sz w:val="22"/>
                <w:szCs w:val="22"/>
              </w:rPr>
              <w:t xml:space="preserve"> </w:t>
            </w:r>
            <w:r w:rsidRPr="000B10FA">
              <w:rPr>
                <w:rFonts w:cs="Times New Roman"/>
                <w:sz w:val="22"/>
                <w:szCs w:val="22"/>
              </w:rPr>
              <w:t>промышленности</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6.3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Пищевая</w:t>
            </w:r>
            <w:r w:rsidRPr="000B10FA">
              <w:rPr>
                <w:rFonts w:cs="Times New Roman"/>
                <w:sz w:val="22"/>
                <w:szCs w:val="22"/>
              </w:rPr>
              <w:br/>
              <w:t>промышленность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пищевой промышленности,</w:t>
            </w:r>
            <w:r>
              <w:rPr>
                <w:rFonts w:cs="Times New Roman"/>
                <w:sz w:val="22"/>
                <w:szCs w:val="22"/>
              </w:rPr>
              <w:t xml:space="preserve"> </w:t>
            </w:r>
            <w:r w:rsidRPr="000B10FA">
              <w:rPr>
                <w:rFonts w:cs="Times New Roman"/>
                <w:sz w:val="22"/>
                <w:szCs w:val="22"/>
              </w:rPr>
              <w:t>по переработке сельскохозяйственной продукции</w:t>
            </w:r>
            <w:r>
              <w:rPr>
                <w:rFonts w:cs="Times New Roman"/>
                <w:sz w:val="22"/>
                <w:szCs w:val="22"/>
              </w:rPr>
              <w:t xml:space="preserve"> </w:t>
            </w:r>
            <w:r w:rsidRPr="000B10FA">
              <w:rPr>
                <w:rFonts w:cs="Times New Roman"/>
                <w:sz w:val="22"/>
                <w:szCs w:val="22"/>
              </w:rPr>
              <w:t>способом, приводящим к их переработке в иную</w:t>
            </w:r>
            <w:r>
              <w:rPr>
                <w:rFonts w:cs="Times New Roman"/>
                <w:sz w:val="22"/>
                <w:szCs w:val="22"/>
              </w:rPr>
              <w:t xml:space="preserve"> </w:t>
            </w:r>
            <w:r w:rsidRPr="000B10FA">
              <w:rPr>
                <w:rFonts w:cs="Times New Roman"/>
                <w:sz w:val="22"/>
                <w:szCs w:val="22"/>
              </w:rPr>
              <w:t>продукцию (консервирование, копчение,</w:t>
            </w:r>
            <w:r>
              <w:rPr>
                <w:rFonts w:cs="Times New Roman"/>
                <w:sz w:val="22"/>
                <w:szCs w:val="22"/>
              </w:rPr>
              <w:t xml:space="preserve"> </w:t>
            </w:r>
            <w:r w:rsidRPr="000B10FA">
              <w:rPr>
                <w:rFonts w:cs="Times New Roman"/>
                <w:sz w:val="22"/>
                <w:szCs w:val="22"/>
              </w:rPr>
              <w:t>хлебопечение), в том числе для производства</w:t>
            </w:r>
            <w:r>
              <w:rPr>
                <w:rFonts w:cs="Times New Roman"/>
                <w:sz w:val="22"/>
                <w:szCs w:val="22"/>
              </w:rPr>
              <w:t xml:space="preserve"> </w:t>
            </w:r>
            <w:r w:rsidRPr="000B10FA">
              <w:rPr>
                <w:rFonts w:cs="Times New Roman"/>
                <w:sz w:val="22"/>
                <w:szCs w:val="22"/>
              </w:rPr>
              <w:t>напитков, алкогольных напитков и табачных</w:t>
            </w:r>
            <w:r>
              <w:rPr>
                <w:rFonts w:cs="Times New Roman"/>
                <w:sz w:val="22"/>
                <w:szCs w:val="22"/>
              </w:rPr>
              <w:t xml:space="preserve"> </w:t>
            </w:r>
            <w:r w:rsidRPr="000B10FA">
              <w:rPr>
                <w:rFonts w:cs="Times New Roman"/>
                <w:sz w:val="22"/>
                <w:szCs w:val="22"/>
              </w:rPr>
              <w:t>изделий</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6.4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Строительная</w:t>
            </w:r>
            <w:r w:rsidRPr="000B10FA">
              <w:rPr>
                <w:rFonts w:cs="Times New Roman"/>
                <w:sz w:val="22"/>
                <w:szCs w:val="22"/>
              </w:rPr>
              <w:br/>
              <w:t>промышленность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предназначенных для</w:t>
            </w:r>
            <w:r>
              <w:rPr>
                <w:rFonts w:cs="Times New Roman"/>
                <w:sz w:val="22"/>
                <w:szCs w:val="22"/>
              </w:rPr>
              <w:t xml:space="preserve"> </w:t>
            </w:r>
            <w:r w:rsidRPr="000B10FA">
              <w:rPr>
                <w:rFonts w:cs="Times New Roman"/>
                <w:sz w:val="22"/>
                <w:szCs w:val="22"/>
              </w:rPr>
              <w:t>производства: строительных материалов</w:t>
            </w:r>
            <w:r>
              <w:rPr>
                <w:rFonts w:cs="Times New Roman"/>
                <w:sz w:val="22"/>
                <w:szCs w:val="22"/>
              </w:rPr>
              <w:t xml:space="preserve"> </w:t>
            </w:r>
            <w:r w:rsidRPr="000B10FA">
              <w:rPr>
                <w:rFonts w:cs="Times New Roman"/>
                <w:sz w:val="22"/>
                <w:szCs w:val="22"/>
              </w:rPr>
              <w:t>(кирпичей, пиломатериалов, цемента, крепежных</w:t>
            </w:r>
            <w:r>
              <w:rPr>
                <w:rFonts w:cs="Times New Roman"/>
                <w:sz w:val="22"/>
                <w:szCs w:val="22"/>
              </w:rPr>
              <w:t xml:space="preserve"> </w:t>
            </w:r>
            <w:r w:rsidRPr="000B10FA">
              <w:rPr>
                <w:rFonts w:cs="Times New Roman"/>
                <w:sz w:val="22"/>
                <w:szCs w:val="22"/>
              </w:rPr>
              <w:t>материалов), бытового и строительного газового и</w:t>
            </w:r>
            <w:r>
              <w:rPr>
                <w:rFonts w:cs="Times New Roman"/>
                <w:sz w:val="22"/>
                <w:szCs w:val="22"/>
              </w:rPr>
              <w:t xml:space="preserve"> </w:t>
            </w:r>
            <w:r w:rsidRPr="000B10FA">
              <w:rPr>
                <w:rFonts w:cs="Times New Roman"/>
                <w:sz w:val="22"/>
                <w:szCs w:val="22"/>
              </w:rPr>
              <w:t>сантехнического оборудования, лифтов и</w:t>
            </w:r>
            <w:r>
              <w:rPr>
                <w:rFonts w:cs="Times New Roman"/>
                <w:sz w:val="22"/>
                <w:szCs w:val="22"/>
              </w:rPr>
              <w:t xml:space="preserve"> </w:t>
            </w:r>
            <w:r w:rsidRPr="000B10FA">
              <w:rPr>
                <w:rFonts w:cs="Times New Roman"/>
                <w:sz w:val="22"/>
                <w:szCs w:val="22"/>
              </w:rPr>
              <w:t>подъемников, столярной продукции, сборных</w:t>
            </w:r>
            <w:r>
              <w:rPr>
                <w:rFonts w:cs="Times New Roman"/>
                <w:sz w:val="22"/>
                <w:szCs w:val="22"/>
              </w:rPr>
              <w:t xml:space="preserve"> </w:t>
            </w:r>
            <w:r w:rsidRPr="000B10FA">
              <w:rPr>
                <w:rFonts w:cs="Times New Roman"/>
                <w:sz w:val="22"/>
                <w:szCs w:val="22"/>
              </w:rPr>
              <w:t>домов или их частей и тому подобной продукции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6.6</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Энергетика</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гидроэнергетики, тепловых</w:t>
            </w:r>
            <w:r>
              <w:rPr>
                <w:rFonts w:cs="Times New Roman"/>
                <w:sz w:val="22"/>
                <w:szCs w:val="22"/>
              </w:rPr>
              <w:t xml:space="preserve"> с</w:t>
            </w:r>
            <w:r w:rsidRPr="000B10FA">
              <w:rPr>
                <w:rFonts w:cs="Times New Roman"/>
                <w:sz w:val="22"/>
                <w:szCs w:val="22"/>
              </w:rPr>
              <w:t>танций и других электростанций, размещение</w:t>
            </w:r>
            <w:r>
              <w:rPr>
                <w:rFonts w:cs="Times New Roman"/>
                <w:sz w:val="22"/>
                <w:szCs w:val="22"/>
              </w:rPr>
              <w:t xml:space="preserve"> </w:t>
            </w:r>
            <w:r w:rsidRPr="000B10FA">
              <w:rPr>
                <w:rFonts w:cs="Times New Roman"/>
                <w:sz w:val="22"/>
                <w:szCs w:val="22"/>
              </w:rPr>
              <w:t>обслуживающих и вспомогательных для</w:t>
            </w:r>
            <w:r>
              <w:rPr>
                <w:rFonts w:cs="Times New Roman"/>
                <w:sz w:val="22"/>
                <w:szCs w:val="22"/>
              </w:rPr>
              <w:t xml:space="preserve"> </w:t>
            </w:r>
            <w:r w:rsidRPr="000B10FA">
              <w:rPr>
                <w:rFonts w:cs="Times New Roman"/>
                <w:sz w:val="22"/>
                <w:szCs w:val="22"/>
              </w:rPr>
              <w:t>электростанций сооружений (</w:t>
            </w:r>
            <w:proofErr w:type="spellStart"/>
            <w:r w:rsidRPr="000B10FA">
              <w:rPr>
                <w:rFonts w:cs="Times New Roman"/>
                <w:sz w:val="22"/>
                <w:szCs w:val="22"/>
              </w:rPr>
              <w:t>золоотвалов</w:t>
            </w:r>
            <w:proofErr w:type="spellEnd"/>
            <w:r w:rsidRPr="000B10FA">
              <w:rPr>
                <w:rFonts w:cs="Times New Roman"/>
                <w:sz w:val="22"/>
                <w:szCs w:val="22"/>
              </w:rPr>
              <w:t>,</w:t>
            </w:r>
            <w:r>
              <w:rPr>
                <w:rFonts w:cs="Times New Roman"/>
                <w:sz w:val="22"/>
                <w:szCs w:val="22"/>
              </w:rPr>
              <w:t xml:space="preserve"> </w:t>
            </w:r>
            <w:r w:rsidRPr="000B10FA">
              <w:rPr>
                <w:rFonts w:cs="Times New Roman"/>
                <w:sz w:val="22"/>
                <w:szCs w:val="22"/>
              </w:rPr>
              <w:t>гидротехнических сооружений);</w:t>
            </w:r>
            <w:r>
              <w:rPr>
                <w:rFonts w:cs="Times New Roman"/>
                <w:sz w:val="22"/>
                <w:szCs w:val="22"/>
              </w:rPr>
              <w:t xml:space="preserve"> </w:t>
            </w:r>
            <w:r w:rsidRPr="000B10FA">
              <w:rPr>
                <w:rFonts w:cs="Times New Roman"/>
                <w:sz w:val="22"/>
                <w:szCs w:val="22"/>
              </w:rPr>
              <w:t xml:space="preserve">размещение объектов </w:t>
            </w:r>
            <w:proofErr w:type="spellStart"/>
            <w:r w:rsidRPr="000B10FA">
              <w:rPr>
                <w:rFonts w:cs="Times New Roman"/>
                <w:sz w:val="22"/>
                <w:szCs w:val="22"/>
              </w:rPr>
              <w:t>электросетевого</w:t>
            </w:r>
            <w:proofErr w:type="spellEnd"/>
            <w:r w:rsidRPr="000B10FA">
              <w:rPr>
                <w:rFonts w:cs="Times New Roman"/>
                <w:sz w:val="22"/>
                <w:szCs w:val="22"/>
              </w:rPr>
              <w:t xml:space="preserve"> хозяйства,</w:t>
            </w:r>
            <w:r>
              <w:rPr>
                <w:rFonts w:cs="Times New Roman"/>
                <w:sz w:val="22"/>
                <w:szCs w:val="22"/>
              </w:rPr>
              <w:t xml:space="preserve"> </w:t>
            </w:r>
            <w:r w:rsidRPr="000B10FA">
              <w:rPr>
                <w:rFonts w:cs="Times New Roman"/>
                <w:sz w:val="22"/>
                <w:szCs w:val="22"/>
              </w:rPr>
              <w:t>за исключением объектов энергетики, размещение</w:t>
            </w:r>
            <w:r>
              <w:rPr>
                <w:rFonts w:cs="Times New Roman"/>
                <w:sz w:val="22"/>
                <w:szCs w:val="22"/>
              </w:rPr>
              <w:t xml:space="preserve"> </w:t>
            </w:r>
            <w:r w:rsidRPr="000B10FA">
              <w:rPr>
                <w:rFonts w:cs="Times New Roman"/>
                <w:sz w:val="22"/>
                <w:szCs w:val="22"/>
              </w:rPr>
              <w:t>которых предусмотрено содержанием вида</w:t>
            </w:r>
            <w:r>
              <w:rPr>
                <w:rFonts w:cs="Times New Roman"/>
                <w:sz w:val="22"/>
                <w:szCs w:val="22"/>
              </w:rPr>
              <w:t xml:space="preserve"> </w:t>
            </w:r>
            <w:r w:rsidRPr="000B10FA">
              <w:rPr>
                <w:rFonts w:cs="Times New Roman"/>
                <w:sz w:val="22"/>
                <w:szCs w:val="22"/>
              </w:rPr>
              <w:t>разрешенного использования с кодом 3.1</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6.7</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Связь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связи, радиовещания,</w:t>
            </w:r>
            <w:r>
              <w:rPr>
                <w:rFonts w:cs="Times New Roman"/>
                <w:sz w:val="22"/>
                <w:szCs w:val="22"/>
              </w:rPr>
              <w:t xml:space="preserve"> </w:t>
            </w:r>
            <w:r w:rsidRPr="000B10FA">
              <w:rPr>
                <w:rFonts w:cs="Times New Roman"/>
                <w:sz w:val="22"/>
                <w:szCs w:val="22"/>
              </w:rPr>
              <w:t>телевидения, включая воздушные радиорелейные,</w:t>
            </w:r>
            <w:r>
              <w:rPr>
                <w:rFonts w:cs="Times New Roman"/>
                <w:sz w:val="22"/>
                <w:szCs w:val="22"/>
              </w:rPr>
              <w:t xml:space="preserve"> </w:t>
            </w:r>
            <w:r w:rsidRPr="000B10FA">
              <w:rPr>
                <w:rFonts w:cs="Times New Roman"/>
                <w:sz w:val="22"/>
                <w:szCs w:val="22"/>
              </w:rPr>
              <w:t>надземные и подземные кабельные линии связи,</w:t>
            </w:r>
            <w:r>
              <w:rPr>
                <w:rFonts w:cs="Times New Roman"/>
                <w:sz w:val="22"/>
                <w:szCs w:val="22"/>
              </w:rPr>
              <w:t xml:space="preserve"> </w:t>
            </w:r>
            <w:r w:rsidRPr="000B10FA">
              <w:rPr>
                <w:rFonts w:cs="Times New Roman"/>
                <w:sz w:val="22"/>
                <w:szCs w:val="22"/>
              </w:rPr>
              <w:t>линии радиофикации, антенные поля,</w:t>
            </w:r>
            <w:r>
              <w:rPr>
                <w:rFonts w:cs="Times New Roman"/>
                <w:sz w:val="22"/>
                <w:szCs w:val="22"/>
              </w:rPr>
              <w:t xml:space="preserve"> </w:t>
            </w:r>
            <w:r w:rsidRPr="000B10FA">
              <w:rPr>
                <w:rFonts w:cs="Times New Roman"/>
                <w:sz w:val="22"/>
                <w:szCs w:val="22"/>
              </w:rPr>
              <w:t>усилительные пункты на кабельных линиях связи,</w:t>
            </w:r>
            <w:r>
              <w:rPr>
                <w:rFonts w:cs="Times New Roman"/>
                <w:sz w:val="22"/>
                <w:szCs w:val="22"/>
              </w:rPr>
              <w:t xml:space="preserve"> </w:t>
            </w:r>
            <w:r w:rsidRPr="000B10FA">
              <w:rPr>
                <w:rFonts w:cs="Times New Roman"/>
                <w:sz w:val="22"/>
                <w:szCs w:val="22"/>
              </w:rPr>
              <w:t>инфраструктуру спутниковой связи и</w:t>
            </w:r>
            <w:r>
              <w:rPr>
                <w:rFonts w:cs="Times New Roman"/>
                <w:sz w:val="22"/>
                <w:szCs w:val="22"/>
              </w:rPr>
              <w:t xml:space="preserve"> </w:t>
            </w:r>
            <w:r w:rsidRPr="000B10FA">
              <w:rPr>
                <w:rFonts w:cs="Times New Roman"/>
                <w:sz w:val="22"/>
                <w:szCs w:val="22"/>
              </w:rPr>
              <w:t>телерадиовещания, за исключением объектов</w:t>
            </w:r>
            <w:r>
              <w:rPr>
                <w:rFonts w:cs="Times New Roman"/>
                <w:sz w:val="22"/>
                <w:szCs w:val="22"/>
              </w:rPr>
              <w:t xml:space="preserve"> </w:t>
            </w:r>
            <w:r w:rsidRPr="000B10FA">
              <w:rPr>
                <w:rFonts w:cs="Times New Roman"/>
                <w:sz w:val="22"/>
                <w:szCs w:val="22"/>
              </w:rPr>
              <w:t>связи, размещение которых предусмотрено</w:t>
            </w:r>
            <w:r>
              <w:rPr>
                <w:rFonts w:cs="Times New Roman"/>
                <w:sz w:val="22"/>
                <w:szCs w:val="22"/>
              </w:rPr>
              <w:t xml:space="preserve"> </w:t>
            </w:r>
            <w:r w:rsidRPr="000B10FA">
              <w:rPr>
                <w:rFonts w:cs="Times New Roman"/>
                <w:sz w:val="22"/>
                <w:szCs w:val="22"/>
              </w:rPr>
              <w:t>содержанием видов разрешенного использования</w:t>
            </w:r>
            <w:r>
              <w:rPr>
                <w:rFonts w:cs="Times New Roman"/>
                <w:sz w:val="22"/>
                <w:szCs w:val="22"/>
              </w:rPr>
              <w:t xml:space="preserve"> </w:t>
            </w:r>
            <w:r w:rsidRPr="000B10FA">
              <w:rPr>
                <w:rFonts w:cs="Times New Roman"/>
                <w:sz w:val="22"/>
                <w:szCs w:val="22"/>
              </w:rPr>
              <w:t>с кодами 3.1.1, 3.2.3</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6.8</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Склад</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proofErr w:type="gramStart"/>
            <w:r w:rsidRPr="000B10FA">
              <w:rPr>
                <w:rFonts w:cs="Times New Roman"/>
                <w:sz w:val="22"/>
                <w:szCs w:val="22"/>
              </w:rPr>
              <w:t>Размещение сооружений, имеющих назначение по</w:t>
            </w:r>
            <w:r>
              <w:rPr>
                <w:rFonts w:cs="Times New Roman"/>
                <w:sz w:val="22"/>
                <w:szCs w:val="22"/>
              </w:rPr>
              <w:t xml:space="preserve"> </w:t>
            </w:r>
            <w:r w:rsidRPr="000B10FA">
              <w:rPr>
                <w:rFonts w:cs="Times New Roman"/>
                <w:sz w:val="22"/>
                <w:szCs w:val="22"/>
              </w:rPr>
              <w:t>временному хранению, распределению и</w:t>
            </w:r>
            <w:r>
              <w:rPr>
                <w:rFonts w:cs="Times New Roman"/>
                <w:sz w:val="22"/>
                <w:szCs w:val="22"/>
              </w:rPr>
              <w:t xml:space="preserve"> </w:t>
            </w:r>
            <w:r w:rsidRPr="000B10FA">
              <w:rPr>
                <w:rFonts w:cs="Times New Roman"/>
                <w:sz w:val="22"/>
                <w:szCs w:val="22"/>
              </w:rPr>
              <w:t>перевалке грузов (за исключением хранения</w:t>
            </w:r>
            <w:r>
              <w:rPr>
                <w:rFonts w:cs="Times New Roman"/>
                <w:sz w:val="22"/>
                <w:szCs w:val="22"/>
              </w:rPr>
              <w:t xml:space="preserve"> </w:t>
            </w:r>
            <w:r w:rsidRPr="000B10FA">
              <w:rPr>
                <w:rFonts w:cs="Times New Roman"/>
                <w:sz w:val="22"/>
                <w:szCs w:val="22"/>
              </w:rPr>
              <w:t>стратегических запасов), не являющихся частями</w:t>
            </w:r>
            <w:r>
              <w:rPr>
                <w:rFonts w:cs="Times New Roman"/>
                <w:sz w:val="22"/>
                <w:szCs w:val="22"/>
              </w:rPr>
              <w:t xml:space="preserve"> </w:t>
            </w:r>
            <w:r w:rsidRPr="000B10FA">
              <w:rPr>
                <w:rFonts w:cs="Times New Roman"/>
                <w:sz w:val="22"/>
                <w:szCs w:val="22"/>
              </w:rPr>
              <w:t>производственных комплексов, на которых был</w:t>
            </w:r>
            <w:r>
              <w:rPr>
                <w:rFonts w:cs="Times New Roman"/>
                <w:sz w:val="22"/>
                <w:szCs w:val="22"/>
              </w:rPr>
              <w:t xml:space="preserve"> </w:t>
            </w:r>
            <w:r w:rsidRPr="000B10FA">
              <w:rPr>
                <w:rFonts w:cs="Times New Roman"/>
                <w:sz w:val="22"/>
                <w:szCs w:val="22"/>
              </w:rPr>
              <w:t>создан груз: промышленные базы, склады,</w:t>
            </w:r>
            <w:r>
              <w:rPr>
                <w:rFonts w:cs="Times New Roman"/>
                <w:sz w:val="22"/>
                <w:szCs w:val="22"/>
              </w:rPr>
              <w:t xml:space="preserve"> </w:t>
            </w:r>
            <w:r w:rsidRPr="000B10FA">
              <w:rPr>
                <w:rFonts w:cs="Times New Roman"/>
                <w:sz w:val="22"/>
                <w:szCs w:val="22"/>
              </w:rPr>
              <w:t xml:space="preserve">погрузочные терминалы и доки, нефтехранилища </w:t>
            </w:r>
            <w:r>
              <w:rPr>
                <w:rFonts w:cs="Times New Roman"/>
                <w:sz w:val="22"/>
                <w:szCs w:val="22"/>
              </w:rPr>
              <w:t xml:space="preserve"> </w:t>
            </w:r>
            <w:r w:rsidRPr="000B10FA">
              <w:rPr>
                <w:rFonts w:cs="Times New Roman"/>
                <w:sz w:val="22"/>
                <w:szCs w:val="22"/>
              </w:rPr>
              <w:t>и нефтеналивные станции, газовые хранилища и</w:t>
            </w:r>
            <w:r>
              <w:rPr>
                <w:rFonts w:cs="Times New Roman"/>
                <w:sz w:val="22"/>
                <w:szCs w:val="22"/>
              </w:rPr>
              <w:t xml:space="preserve"> </w:t>
            </w:r>
            <w:r w:rsidRPr="000B10FA">
              <w:rPr>
                <w:rFonts w:cs="Times New Roman"/>
                <w:sz w:val="22"/>
                <w:szCs w:val="22"/>
              </w:rPr>
              <w:t>обслуживающие их газоконденсатные и</w:t>
            </w:r>
            <w:r>
              <w:rPr>
                <w:rFonts w:cs="Times New Roman"/>
                <w:sz w:val="22"/>
                <w:szCs w:val="22"/>
              </w:rPr>
              <w:t xml:space="preserve"> </w:t>
            </w:r>
            <w:r w:rsidRPr="000B10FA">
              <w:rPr>
                <w:rFonts w:cs="Times New Roman"/>
                <w:sz w:val="22"/>
                <w:szCs w:val="22"/>
              </w:rPr>
              <w:t>газоперекачивающие станции, элеваторы и</w:t>
            </w:r>
            <w:r>
              <w:rPr>
                <w:rFonts w:cs="Times New Roman"/>
                <w:sz w:val="22"/>
                <w:szCs w:val="22"/>
              </w:rPr>
              <w:t xml:space="preserve"> </w:t>
            </w:r>
            <w:r w:rsidRPr="000B10FA">
              <w:rPr>
                <w:rFonts w:cs="Times New Roman"/>
                <w:sz w:val="22"/>
                <w:szCs w:val="22"/>
              </w:rPr>
              <w:t>продовольственные склады, за исключением</w:t>
            </w:r>
            <w:r>
              <w:rPr>
                <w:rFonts w:cs="Times New Roman"/>
                <w:sz w:val="22"/>
                <w:szCs w:val="22"/>
              </w:rPr>
              <w:t xml:space="preserve"> </w:t>
            </w:r>
            <w:r w:rsidRPr="000B10FA">
              <w:rPr>
                <w:rFonts w:cs="Times New Roman"/>
                <w:sz w:val="22"/>
                <w:szCs w:val="22"/>
              </w:rPr>
              <w:t>железнодорожных перевалочных складов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6.9</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Складские площадки</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Временное хранение, распределение и перевалка</w:t>
            </w:r>
            <w:r>
              <w:rPr>
                <w:rFonts w:cs="Times New Roman"/>
                <w:sz w:val="22"/>
                <w:szCs w:val="22"/>
              </w:rPr>
              <w:t xml:space="preserve"> </w:t>
            </w:r>
            <w:r w:rsidRPr="000B10FA">
              <w:rPr>
                <w:rFonts w:cs="Times New Roman"/>
                <w:sz w:val="22"/>
                <w:szCs w:val="22"/>
              </w:rPr>
              <w:t>грузов (за исключением хранения стратегических</w:t>
            </w:r>
            <w:r>
              <w:rPr>
                <w:rFonts w:cs="Times New Roman"/>
                <w:sz w:val="22"/>
                <w:szCs w:val="22"/>
              </w:rPr>
              <w:t xml:space="preserve"> </w:t>
            </w:r>
            <w:r w:rsidRPr="000B10FA">
              <w:rPr>
                <w:rFonts w:cs="Times New Roman"/>
                <w:sz w:val="22"/>
                <w:szCs w:val="22"/>
              </w:rPr>
              <w:t>запасов) на открытом воздухе</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6.9.1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Целлюлозно-бумажная</w:t>
            </w:r>
            <w:r w:rsidRPr="000B10FA">
              <w:rPr>
                <w:rFonts w:cs="Times New Roman"/>
                <w:sz w:val="22"/>
                <w:szCs w:val="22"/>
              </w:rPr>
              <w:br/>
              <w:t>промышленность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 xml:space="preserve">строительства, предназначенных для </w:t>
            </w:r>
            <w:proofErr w:type="spellStart"/>
            <w:proofErr w:type="gramStart"/>
            <w:r w:rsidRPr="000B10FA">
              <w:rPr>
                <w:rFonts w:cs="Times New Roman"/>
                <w:sz w:val="22"/>
                <w:szCs w:val="22"/>
              </w:rPr>
              <w:t>целлюлозно</w:t>
            </w:r>
            <w:proofErr w:type="spellEnd"/>
            <w:r>
              <w:rPr>
                <w:rFonts w:cs="Times New Roman"/>
                <w:sz w:val="22"/>
                <w:szCs w:val="22"/>
              </w:rPr>
              <w:t xml:space="preserve"> </w:t>
            </w:r>
            <w:r w:rsidRPr="000B10FA">
              <w:rPr>
                <w:rFonts w:cs="Times New Roman"/>
                <w:sz w:val="22"/>
                <w:szCs w:val="22"/>
              </w:rPr>
              <w:t>бумажного</w:t>
            </w:r>
            <w:proofErr w:type="gramEnd"/>
            <w:r w:rsidRPr="000B10FA">
              <w:rPr>
                <w:rFonts w:cs="Times New Roman"/>
                <w:sz w:val="22"/>
                <w:szCs w:val="22"/>
              </w:rPr>
              <w:t xml:space="preserve"> производства, производства</w:t>
            </w:r>
            <w:r>
              <w:rPr>
                <w:rFonts w:cs="Times New Roman"/>
                <w:sz w:val="22"/>
                <w:szCs w:val="22"/>
              </w:rPr>
              <w:t xml:space="preserve"> </w:t>
            </w:r>
            <w:r w:rsidRPr="000B10FA">
              <w:rPr>
                <w:rFonts w:cs="Times New Roman"/>
                <w:sz w:val="22"/>
                <w:szCs w:val="22"/>
              </w:rPr>
              <w:t>целлюлозы, древесной массы, бумаги, картона и</w:t>
            </w:r>
            <w:r>
              <w:rPr>
                <w:rFonts w:cs="Times New Roman"/>
                <w:sz w:val="22"/>
                <w:szCs w:val="22"/>
              </w:rPr>
              <w:t xml:space="preserve"> </w:t>
            </w:r>
            <w:r w:rsidRPr="000B10FA">
              <w:rPr>
                <w:rFonts w:cs="Times New Roman"/>
                <w:sz w:val="22"/>
                <w:szCs w:val="22"/>
              </w:rPr>
              <w:t>изделий из них, издательской и полиграфической</w:t>
            </w:r>
            <w:r>
              <w:rPr>
                <w:rFonts w:cs="Times New Roman"/>
                <w:sz w:val="22"/>
                <w:szCs w:val="22"/>
              </w:rPr>
              <w:t xml:space="preserve"> </w:t>
            </w:r>
            <w:r w:rsidRPr="000B10FA">
              <w:rPr>
                <w:rFonts w:cs="Times New Roman"/>
                <w:sz w:val="22"/>
                <w:szCs w:val="22"/>
              </w:rPr>
              <w:t>деятельности, тиражирования записанных</w:t>
            </w:r>
            <w:r>
              <w:rPr>
                <w:rFonts w:cs="Times New Roman"/>
                <w:sz w:val="22"/>
                <w:szCs w:val="22"/>
              </w:rPr>
              <w:t xml:space="preserve"> </w:t>
            </w:r>
            <w:r w:rsidRPr="000B10FA">
              <w:rPr>
                <w:rFonts w:cs="Times New Roman"/>
                <w:sz w:val="22"/>
                <w:szCs w:val="22"/>
              </w:rPr>
              <w:t>носителей информации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6.11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Размещение</w:t>
            </w:r>
            <w:r w:rsidRPr="000B10FA">
              <w:rPr>
                <w:rFonts w:cs="Times New Roman"/>
                <w:sz w:val="22"/>
                <w:szCs w:val="22"/>
              </w:rPr>
              <w:br/>
              <w:t>автомобильных дорог</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proofErr w:type="gramStart"/>
            <w:r w:rsidRPr="000B10FA">
              <w:rPr>
                <w:rFonts w:cs="Times New Roman"/>
                <w:sz w:val="22"/>
                <w:szCs w:val="22"/>
              </w:rPr>
              <w:t>Размещение автомобильных дорог за пределами</w:t>
            </w:r>
            <w:r>
              <w:rPr>
                <w:rFonts w:cs="Times New Roman"/>
                <w:sz w:val="22"/>
                <w:szCs w:val="22"/>
              </w:rPr>
              <w:t xml:space="preserve"> </w:t>
            </w:r>
            <w:r w:rsidRPr="000B10FA">
              <w:rPr>
                <w:rFonts w:cs="Times New Roman"/>
                <w:sz w:val="22"/>
                <w:szCs w:val="22"/>
              </w:rPr>
              <w:t>населенных пунктов и технически связанных с</w:t>
            </w:r>
            <w:r>
              <w:rPr>
                <w:rFonts w:cs="Times New Roman"/>
                <w:sz w:val="22"/>
                <w:szCs w:val="22"/>
              </w:rPr>
              <w:t xml:space="preserve"> </w:t>
            </w:r>
            <w:r w:rsidRPr="000B10FA">
              <w:rPr>
                <w:rFonts w:cs="Times New Roman"/>
                <w:sz w:val="22"/>
                <w:szCs w:val="22"/>
              </w:rPr>
              <w:t>ними сооружений, придорожных стоянок</w:t>
            </w:r>
            <w:r>
              <w:rPr>
                <w:rFonts w:cs="Times New Roman"/>
                <w:sz w:val="22"/>
                <w:szCs w:val="22"/>
              </w:rPr>
              <w:t xml:space="preserve"> </w:t>
            </w:r>
            <w:r w:rsidRPr="000B10FA">
              <w:rPr>
                <w:rFonts w:cs="Times New Roman"/>
                <w:sz w:val="22"/>
                <w:szCs w:val="22"/>
              </w:rPr>
              <w:t>(парковок) транспортных средств в границах</w:t>
            </w:r>
            <w:r>
              <w:rPr>
                <w:rFonts w:cs="Times New Roman"/>
                <w:sz w:val="22"/>
                <w:szCs w:val="22"/>
              </w:rPr>
              <w:t xml:space="preserve"> </w:t>
            </w:r>
            <w:r w:rsidRPr="000B10FA">
              <w:rPr>
                <w:rFonts w:cs="Times New Roman"/>
                <w:sz w:val="22"/>
                <w:szCs w:val="22"/>
              </w:rPr>
              <w:t>городских улиц и дорог, за исключением</w:t>
            </w:r>
            <w:r>
              <w:rPr>
                <w:rFonts w:cs="Times New Roman"/>
                <w:sz w:val="22"/>
                <w:szCs w:val="22"/>
              </w:rPr>
              <w:t xml:space="preserve"> </w:t>
            </w:r>
            <w:r w:rsidRPr="000B10FA">
              <w:rPr>
                <w:rFonts w:cs="Times New Roman"/>
                <w:sz w:val="22"/>
                <w:szCs w:val="22"/>
              </w:rPr>
              <w:t>предусмотренных видами разрешенного</w:t>
            </w:r>
            <w:r>
              <w:rPr>
                <w:rFonts w:cs="Times New Roman"/>
                <w:sz w:val="22"/>
                <w:szCs w:val="22"/>
              </w:rPr>
              <w:t xml:space="preserve"> </w:t>
            </w:r>
            <w:r w:rsidRPr="000B10FA">
              <w:rPr>
                <w:rFonts w:cs="Times New Roman"/>
                <w:sz w:val="22"/>
                <w:szCs w:val="22"/>
              </w:rPr>
              <w:t>использования с кодами 2.7.1, 4.9, 7.2.3, а также</w:t>
            </w:r>
            <w:r>
              <w:rPr>
                <w:rFonts w:cs="Times New Roman"/>
                <w:sz w:val="22"/>
                <w:szCs w:val="22"/>
              </w:rPr>
              <w:t xml:space="preserve"> </w:t>
            </w:r>
            <w:r w:rsidRPr="000B10FA">
              <w:rPr>
                <w:rFonts w:cs="Times New Roman"/>
                <w:sz w:val="22"/>
                <w:szCs w:val="22"/>
              </w:rPr>
              <w:t>некапитальных сооружений, предназначенных для</w:t>
            </w:r>
            <w:r>
              <w:rPr>
                <w:rFonts w:cs="Times New Roman"/>
                <w:sz w:val="22"/>
                <w:szCs w:val="22"/>
              </w:rPr>
              <w:t xml:space="preserve"> </w:t>
            </w:r>
            <w:r w:rsidRPr="000B10FA">
              <w:rPr>
                <w:rFonts w:cs="Times New Roman"/>
                <w:sz w:val="22"/>
                <w:szCs w:val="22"/>
              </w:rPr>
              <w:t>охраны транспортных средств; размещение</w:t>
            </w:r>
            <w:r>
              <w:rPr>
                <w:rFonts w:cs="Times New Roman"/>
                <w:sz w:val="22"/>
                <w:szCs w:val="22"/>
              </w:rPr>
              <w:t xml:space="preserve"> </w:t>
            </w:r>
            <w:r w:rsidRPr="000B10FA">
              <w:rPr>
                <w:rFonts w:cs="Times New Roman"/>
                <w:sz w:val="22"/>
                <w:szCs w:val="22"/>
              </w:rPr>
              <w:t>объектов, предназначенных для размещения</w:t>
            </w:r>
            <w:r>
              <w:rPr>
                <w:rFonts w:cs="Times New Roman"/>
                <w:sz w:val="22"/>
                <w:szCs w:val="22"/>
              </w:rPr>
              <w:t xml:space="preserve"> </w:t>
            </w:r>
            <w:r w:rsidRPr="000B10FA">
              <w:rPr>
                <w:rFonts w:cs="Times New Roman"/>
                <w:sz w:val="22"/>
                <w:szCs w:val="22"/>
              </w:rPr>
              <w:t xml:space="preserve">постов органов внутренних </w:t>
            </w:r>
            <w:r w:rsidRPr="000B10FA">
              <w:rPr>
                <w:rFonts w:cs="Times New Roman"/>
                <w:sz w:val="22"/>
                <w:szCs w:val="22"/>
              </w:rPr>
              <w:lastRenderedPageBreak/>
              <w:t>дел, ответственных за</w:t>
            </w:r>
            <w:r>
              <w:rPr>
                <w:rFonts w:cs="Times New Roman"/>
                <w:sz w:val="22"/>
                <w:szCs w:val="22"/>
              </w:rPr>
              <w:t xml:space="preserve"> </w:t>
            </w:r>
            <w:r w:rsidRPr="000B10FA">
              <w:rPr>
                <w:rFonts w:cs="Times New Roman"/>
                <w:sz w:val="22"/>
                <w:szCs w:val="22"/>
              </w:rPr>
              <w:t>безопасность дорожного движения</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7.2.1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lastRenderedPageBreak/>
              <w:t>Стоянки транспорта</w:t>
            </w:r>
            <w:r w:rsidRPr="000B10FA">
              <w:rPr>
                <w:rFonts w:cs="Times New Roman"/>
                <w:sz w:val="22"/>
                <w:szCs w:val="22"/>
              </w:rPr>
              <w:br/>
              <w:t>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стоянок транспортных средств,</w:t>
            </w:r>
            <w:r>
              <w:rPr>
                <w:rFonts w:cs="Times New Roman"/>
                <w:sz w:val="22"/>
                <w:szCs w:val="22"/>
              </w:rPr>
              <w:t xml:space="preserve"> </w:t>
            </w:r>
            <w:r w:rsidRPr="000B10FA">
              <w:rPr>
                <w:rFonts w:cs="Times New Roman"/>
                <w:sz w:val="22"/>
                <w:szCs w:val="22"/>
              </w:rPr>
              <w:t>осуществляющих перевозки людей по</w:t>
            </w:r>
            <w:r>
              <w:rPr>
                <w:rFonts w:cs="Times New Roman"/>
                <w:sz w:val="22"/>
                <w:szCs w:val="22"/>
              </w:rPr>
              <w:t xml:space="preserve"> </w:t>
            </w:r>
            <w:r w:rsidRPr="000B10FA">
              <w:rPr>
                <w:rFonts w:cs="Times New Roman"/>
                <w:sz w:val="22"/>
                <w:szCs w:val="22"/>
              </w:rPr>
              <w:t>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7.2.3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Трубопроводный</w:t>
            </w:r>
            <w:r w:rsidRPr="000B10FA">
              <w:rPr>
                <w:rFonts w:cs="Times New Roman"/>
                <w:sz w:val="22"/>
                <w:szCs w:val="22"/>
              </w:rPr>
              <w:br/>
              <w:t>транспорт</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нефтепроводов, водопроводов,</w:t>
            </w:r>
            <w:r>
              <w:rPr>
                <w:rFonts w:cs="Times New Roman"/>
                <w:sz w:val="22"/>
                <w:szCs w:val="22"/>
              </w:rPr>
              <w:t xml:space="preserve"> </w:t>
            </w:r>
            <w:r w:rsidRPr="000B10FA">
              <w:rPr>
                <w:rFonts w:cs="Times New Roman"/>
                <w:sz w:val="22"/>
                <w:szCs w:val="22"/>
              </w:rPr>
              <w:t xml:space="preserve">газопроводов и иных трубопроводов, а также иных </w:t>
            </w:r>
            <w:r>
              <w:rPr>
                <w:rFonts w:cs="Times New Roman"/>
                <w:sz w:val="22"/>
                <w:szCs w:val="22"/>
              </w:rPr>
              <w:t xml:space="preserve"> </w:t>
            </w:r>
            <w:r w:rsidRPr="000B10FA">
              <w:rPr>
                <w:rFonts w:cs="Times New Roman"/>
                <w:sz w:val="22"/>
                <w:szCs w:val="22"/>
              </w:rPr>
              <w:t>зданий и сооружений, необходимых для</w:t>
            </w:r>
            <w:r>
              <w:rPr>
                <w:rFonts w:cs="Times New Roman"/>
                <w:sz w:val="22"/>
                <w:szCs w:val="22"/>
              </w:rPr>
              <w:t xml:space="preserve"> </w:t>
            </w:r>
            <w:r w:rsidRPr="000B10FA">
              <w:rPr>
                <w:rFonts w:cs="Times New Roman"/>
                <w:sz w:val="22"/>
                <w:szCs w:val="22"/>
              </w:rPr>
              <w:t>эксплуатации названных трубопроводов</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7.5</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Обеспечение внутреннего</w:t>
            </w:r>
            <w:r w:rsidRPr="000B10FA">
              <w:rPr>
                <w:rFonts w:cs="Times New Roman"/>
                <w:sz w:val="22"/>
                <w:szCs w:val="22"/>
              </w:rPr>
              <w:br/>
              <w:t>правопорядка</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объектов капитального</w:t>
            </w:r>
            <w:r>
              <w:rPr>
                <w:rFonts w:cs="Times New Roman"/>
                <w:sz w:val="22"/>
                <w:szCs w:val="22"/>
              </w:rPr>
              <w:t xml:space="preserve"> </w:t>
            </w:r>
            <w:r w:rsidRPr="000B10FA">
              <w:rPr>
                <w:rFonts w:cs="Times New Roman"/>
                <w:sz w:val="22"/>
                <w:szCs w:val="22"/>
              </w:rPr>
              <w:t>строительства, необходимых для подготовки и</w:t>
            </w:r>
            <w:r>
              <w:rPr>
                <w:rFonts w:cs="Times New Roman"/>
                <w:sz w:val="22"/>
                <w:szCs w:val="22"/>
              </w:rPr>
              <w:t xml:space="preserve"> </w:t>
            </w:r>
            <w:r w:rsidRPr="000B10FA">
              <w:rPr>
                <w:rFonts w:cs="Times New Roman"/>
                <w:sz w:val="22"/>
                <w:szCs w:val="22"/>
              </w:rPr>
              <w:t>поддержания в готовности органов внутренних</w:t>
            </w:r>
            <w:r>
              <w:rPr>
                <w:rFonts w:cs="Times New Roman"/>
                <w:sz w:val="22"/>
                <w:szCs w:val="22"/>
              </w:rPr>
              <w:t xml:space="preserve"> </w:t>
            </w:r>
            <w:r w:rsidRPr="000B10FA">
              <w:rPr>
                <w:rFonts w:cs="Times New Roman"/>
                <w:sz w:val="22"/>
                <w:szCs w:val="22"/>
              </w:rPr>
              <w:t xml:space="preserve">дел, </w:t>
            </w:r>
            <w:proofErr w:type="spellStart"/>
            <w:r w:rsidRPr="000B10FA">
              <w:rPr>
                <w:rFonts w:cs="Times New Roman"/>
                <w:sz w:val="22"/>
                <w:szCs w:val="22"/>
              </w:rPr>
              <w:t>Росгвардии</w:t>
            </w:r>
            <w:proofErr w:type="spellEnd"/>
            <w:r w:rsidRPr="000B10FA">
              <w:rPr>
                <w:rFonts w:cs="Times New Roman"/>
                <w:sz w:val="22"/>
                <w:szCs w:val="22"/>
              </w:rPr>
              <w:t xml:space="preserve"> и спасательных служб, в которых </w:t>
            </w:r>
            <w:r>
              <w:rPr>
                <w:rFonts w:cs="Times New Roman"/>
                <w:sz w:val="22"/>
                <w:szCs w:val="22"/>
              </w:rPr>
              <w:t xml:space="preserve"> существует </w:t>
            </w:r>
            <w:r w:rsidRPr="000B10FA">
              <w:rPr>
                <w:rFonts w:cs="Times New Roman"/>
                <w:sz w:val="22"/>
                <w:szCs w:val="22"/>
              </w:rPr>
              <w:t>военизированная служба; размещение</w:t>
            </w:r>
            <w:r>
              <w:rPr>
                <w:rFonts w:cs="Times New Roman"/>
                <w:sz w:val="22"/>
                <w:szCs w:val="22"/>
              </w:rPr>
              <w:t xml:space="preserve"> </w:t>
            </w:r>
            <w:r w:rsidRPr="000B10FA">
              <w:rPr>
                <w:rFonts w:cs="Times New Roman"/>
                <w:sz w:val="22"/>
                <w:szCs w:val="22"/>
              </w:rPr>
              <w:t>объектов гражданской обороны, за исключением</w:t>
            </w:r>
            <w:r>
              <w:rPr>
                <w:rFonts w:cs="Times New Roman"/>
                <w:sz w:val="22"/>
                <w:szCs w:val="22"/>
              </w:rPr>
              <w:t xml:space="preserve"> </w:t>
            </w:r>
            <w:r w:rsidRPr="000B10FA">
              <w:rPr>
                <w:rFonts w:cs="Times New Roman"/>
                <w:sz w:val="22"/>
                <w:szCs w:val="22"/>
              </w:rPr>
              <w:t>объектов гражданской обороны, являющихся</w:t>
            </w:r>
            <w:r>
              <w:rPr>
                <w:rFonts w:cs="Times New Roman"/>
                <w:sz w:val="22"/>
                <w:szCs w:val="22"/>
              </w:rPr>
              <w:t xml:space="preserve"> </w:t>
            </w:r>
            <w:r w:rsidRPr="000B10FA">
              <w:rPr>
                <w:rFonts w:cs="Times New Roman"/>
                <w:sz w:val="22"/>
                <w:szCs w:val="22"/>
              </w:rPr>
              <w:t>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8.3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 xml:space="preserve">Специальное пользование водными объектами </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Использование земельных участков,</w:t>
            </w:r>
            <w:r>
              <w:rPr>
                <w:rFonts w:cs="Times New Roman"/>
                <w:sz w:val="22"/>
                <w:szCs w:val="22"/>
              </w:rPr>
              <w:t xml:space="preserve"> </w:t>
            </w:r>
            <w:r w:rsidRPr="000B10FA">
              <w:rPr>
                <w:rFonts w:cs="Times New Roman"/>
                <w:sz w:val="22"/>
                <w:szCs w:val="22"/>
              </w:rPr>
              <w:t>примыкающих к водным объектам способами,</w:t>
            </w:r>
            <w:r>
              <w:rPr>
                <w:rFonts w:cs="Times New Roman"/>
                <w:sz w:val="22"/>
                <w:szCs w:val="22"/>
              </w:rPr>
              <w:t xml:space="preserve"> </w:t>
            </w:r>
            <w:r w:rsidRPr="000B10FA">
              <w:rPr>
                <w:rFonts w:cs="Times New Roman"/>
                <w:sz w:val="22"/>
                <w:szCs w:val="22"/>
              </w:rPr>
              <w:t>необходимыми для специального</w:t>
            </w:r>
            <w:r>
              <w:rPr>
                <w:rFonts w:cs="Times New Roman"/>
                <w:sz w:val="22"/>
                <w:szCs w:val="22"/>
              </w:rPr>
              <w:t xml:space="preserve"> </w:t>
            </w:r>
            <w:r w:rsidRPr="000B10FA">
              <w:rPr>
                <w:rFonts w:cs="Times New Roman"/>
                <w:sz w:val="22"/>
                <w:szCs w:val="22"/>
              </w:rPr>
              <w:t>водопользования (забор водных ресурсов из</w:t>
            </w:r>
            <w:r>
              <w:rPr>
                <w:rFonts w:cs="Times New Roman"/>
                <w:sz w:val="22"/>
                <w:szCs w:val="22"/>
              </w:rPr>
              <w:t xml:space="preserve"> </w:t>
            </w:r>
            <w:r w:rsidRPr="000B10FA">
              <w:rPr>
                <w:rFonts w:cs="Times New Roman"/>
                <w:sz w:val="22"/>
                <w:szCs w:val="22"/>
              </w:rPr>
              <w:t>поверхностных водных объектов, сброс сточных</w:t>
            </w:r>
            <w:r>
              <w:rPr>
                <w:rFonts w:cs="Times New Roman"/>
                <w:sz w:val="22"/>
                <w:szCs w:val="22"/>
              </w:rPr>
              <w:t xml:space="preserve"> </w:t>
            </w:r>
            <w:r w:rsidRPr="000B10FA">
              <w:rPr>
                <w:rFonts w:cs="Times New Roman"/>
                <w:sz w:val="22"/>
                <w:szCs w:val="22"/>
              </w:rPr>
              <w:t>вод и (или) дренажных вод, проведение</w:t>
            </w:r>
            <w:r>
              <w:rPr>
                <w:rFonts w:cs="Times New Roman"/>
                <w:sz w:val="22"/>
                <w:szCs w:val="22"/>
              </w:rPr>
              <w:t xml:space="preserve"> </w:t>
            </w:r>
            <w:r w:rsidRPr="000B10FA">
              <w:rPr>
                <w:rFonts w:cs="Times New Roman"/>
                <w:sz w:val="22"/>
                <w:szCs w:val="22"/>
              </w:rPr>
              <w:t>дноуглубительных, взрывных, буровых и других</w:t>
            </w:r>
            <w:r>
              <w:rPr>
                <w:rFonts w:cs="Times New Roman"/>
                <w:sz w:val="22"/>
                <w:szCs w:val="22"/>
              </w:rPr>
              <w:t xml:space="preserve"> </w:t>
            </w:r>
            <w:r w:rsidRPr="000B10FA">
              <w:rPr>
                <w:rFonts w:cs="Times New Roman"/>
                <w:sz w:val="22"/>
                <w:szCs w:val="22"/>
              </w:rPr>
              <w:t>работ, связанных с изменением дна и берегов</w:t>
            </w:r>
            <w:r w:rsidRPr="000B10FA">
              <w:rPr>
                <w:rFonts w:cs="Times New Roman"/>
                <w:sz w:val="22"/>
                <w:szCs w:val="22"/>
              </w:rPr>
              <w:br/>
              <w:t>водных объектов)</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11.2</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Гидротехнические</w:t>
            </w:r>
            <w:r w:rsidRPr="000B10FA">
              <w:rPr>
                <w:rFonts w:cs="Times New Roman"/>
                <w:sz w:val="22"/>
                <w:szCs w:val="22"/>
              </w:rPr>
              <w:br/>
              <w:t>сооружения</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гидротехнических сооружений,</w:t>
            </w:r>
            <w:r>
              <w:rPr>
                <w:rFonts w:cs="Times New Roman"/>
                <w:sz w:val="22"/>
                <w:szCs w:val="22"/>
              </w:rPr>
              <w:t xml:space="preserve"> </w:t>
            </w:r>
            <w:r w:rsidRPr="000B10FA">
              <w:rPr>
                <w:rFonts w:cs="Times New Roman"/>
                <w:sz w:val="22"/>
                <w:szCs w:val="22"/>
              </w:rPr>
              <w:t>необходимых для эксплуатации водохранилищ</w:t>
            </w:r>
            <w:r>
              <w:rPr>
                <w:rFonts w:cs="Times New Roman"/>
                <w:sz w:val="22"/>
                <w:szCs w:val="22"/>
              </w:rPr>
              <w:t xml:space="preserve"> </w:t>
            </w:r>
            <w:r w:rsidRPr="000B10FA">
              <w:rPr>
                <w:rFonts w:cs="Times New Roman"/>
                <w:sz w:val="22"/>
                <w:szCs w:val="22"/>
              </w:rPr>
              <w:t>(плотин, водосбросов, водозаборных,</w:t>
            </w:r>
            <w:r>
              <w:rPr>
                <w:rFonts w:cs="Times New Roman"/>
                <w:sz w:val="22"/>
                <w:szCs w:val="22"/>
              </w:rPr>
              <w:t xml:space="preserve"> </w:t>
            </w:r>
            <w:r w:rsidRPr="000B10FA">
              <w:rPr>
                <w:rFonts w:cs="Times New Roman"/>
                <w:sz w:val="22"/>
                <w:szCs w:val="22"/>
              </w:rPr>
              <w:t>водовыпускных и других гидротехнических</w:t>
            </w:r>
            <w:r>
              <w:rPr>
                <w:rFonts w:cs="Times New Roman"/>
                <w:sz w:val="22"/>
                <w:szCs w:val="22"/>
              </w:rPr>
              <w:t xml:space="preserve"> </w:t>
            </w:r>
            <w:r w:rsidRPr="000B10FA">
              <w:rPr>
                <w:rFonts w:cs="Times New Roman"/>
                <w:sz w:val="22"/>
                <w:szCs w:val="22"/>
              </w:rPr>
              <w:t>сооружений, судопропускных сооружений,</w:t>
            </w:r>
            <w:r>
              <w:rPr>
                <w:rFonts w:cs="Times New Roman"/>
                <w:sz w:val="22"/>
                <w:szCs w:val="22"/>
              </w:rPr>
              <w:t xml:space="preserve"> </w:t>
            </w:r>
            <w:proofErr w:type="spellStart"/>
            <w:r w:rsidRPr="000B10FA">
              <w:rPr>
                <w:rFonts w:cs="Times New Roman"/>
                <w:sz w:val="22"/>
                <w:szCs w:val="22"/>
              </w:rPr>
              <w:t>рыбозащитных</w:t>
            </w:r>
            <w:proofErr w:type="spellEnd"/>
            <w:r w:rsidRPr="000B10FA">
              <w:rPr>
                <w:rFonts w:cs="Times New Roman"/>
                <w:sz w:val="22"/>
                <w:szCs w:val="22"/>
              </w:rPr>
              <w:t xml:space="preserve"> и рыбопропускных сооружений,</w:t>
            </w:r>
            <w:r>
              <w:rPr>
                <w:rFonts w:cs="Times New Roman"/>
                <w:sz w:val="22"/>
                <w:szCs w:val="22"/>
              </w:rPr>
              <w:t xml:space="preserve"> </w:t>
            </w:r>
            <w:r w:rsidRPr="000B10FA">
              <w:rPr>
                <w:rFonts w:cs="Times New Roman"/>
                <w:sz w:val="22"/>
                <w:szCs w:val="22"/>
              </w:rPr>
              <w:t>берегозащитных сооружений)</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11.3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Земельные участки</w:t>
            </w:r>
            <w:r w:rsidRPr="000B10FA">
              <w:rPr>
                <w:rFonts w:cs="Times New Roman"/>
                <w:sz w:val="22"/>
                <w:szCs w:val="22"/>
              </w:rPr>
              <w:br/>
              <w:t>(территории) общего</w:t>
            </w:r>
            <w:r w:rsidRPr="000B10FA">
              <w:rPr>
                <w:rFonts w:cs="Times New Roman"/>
                <w:sz w:val="22"/>
                <w:szCs w:val="22"/>
              </w:rPr>
              <w:br/>
              <w:t>пользования</w:t>
            </w: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Земельные участки общего пользования.</w:t>
            </w:r>
            <w:r>
              <w:rPr>
                <w:rFonts w:cs="Times New Roman"/>
                <w:sz w:val="22"/>
                <w:szCs w:val="22"/>
              </w:rPr>
              <w:t xml:space="preserve"> </w:t>
            </w:r>
            <w:r w:rsidRPr="000B10FA">
              <w:rPr>
                <w:rFonts w:cs="Times New Roman"/>
                <w:sz w:val="22"/>
                <w:szCs w:val="22"/>
              </w:rPr>
              <w:t>Содержание данного вида разрешенного</w:t>
            </w:r>
            <w:r>
              <w:rPr>
                <w:rFonts w:cs="Times New Roman"/>
                <w:sz w:val="22"/>
                <w:szCs w:val="22"/>
              </w:rPr>
              <w:t xml:space="preserve"> </w:t>
            </w:r>
            <w:r w:rsidRPr="000B10FA">
              <w:rPr>
                <w:rFonts w:cs="Times New Roman"/>
                <w:sz w:val="22"/>
                <w:szCs w:val="22"/>
              </w:rPr>
              <w:t>использования включает в себя содержание видов</w:t>
            </w:r>
            <w:r>
              <w:rPr>
                <w:rFonts w:cs="Times New Roman"/>
                <w:sz w:val="22"/>
                <w:szCs w:val="22"/>
              </w:rPr>
              <w:t xml:space="preserve"> </w:t>
            </w:r>
            <w:r w:rsidRPr="000B10FA">
              <w:rPr>
                <w:rFonts w:cs="Times New Roman"/>
                <w:sz w:val="22"/>
                <w:szCs w:val="22"/>
              </w:rPr>
              <w:t>разрешенного использования</w:t>
            </w:r>
            <w:r>
              <w:rPr>
                <w:rFonts w:cs="Times New Roman"/>
                <w:sz w:val="22"/>
                <w:szCs w:val="22"/>
              </w:rPr>
              <w:t xml:space="preserve"> </w:t>
            </w:r>
            <w:r w:rsidRPr="000B10FA">
              <w:rPr>
                <w:rFonts w:cs="Times New Roman"/>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Улично-дорожная сеть</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proofErr w:type="gramStart"/>
            <w:r w:rsidRPr="000B10FA">
              <w:rPr>
                <w:rFonts w:cs="Times New Roman"/>
                <w:sz w:val="22"/>
                <w:szCs w:val="22"/>
              </w:rPr>
              <w:t>Размещение объектов улично-дорожной сети:</w:t>
            </w:r>
            <w:r>
              <w:rPr>
                <w:rFonts w:cs="Times New Roman"/>
                <w:sz w:val="22"/>
                <w:szCs w:val="22"/>
              </w:rPr>
              <w:t xml:space="preserve"> </w:t>
            </w:r>
            <w:r w:rsidRPr="000B10FA">
              <w:rPr>
                <w:rFonts w:cs="Times New Roman"/>
                <w:sz w:val="22"/>
                <w:szCs w:val="22"/>
              </w:rPr>
              <w:t>автомобильных дорог, трамвайных путей и</w:t>
            </w:r>
            <w:r>
              <w:rPr>
                <w:rFonts w:cs="Times New Roman"/>
                <w:sz w:val="22"/>
                <w:szCs w:val="22"/>
              </w:rPr>
              <w:t xml:space="preserve"> </w:t>
            </w:r>
            <w:r w:rsidRPr="000B10FA">
              <w:rPr>
                <w:rFonts w:cs="Times New Roman"/>
                <w:sz w:val="22"/>
                <w:szCs w:val="22"/>
              </w:rPr>
              <w:t>пешеходных тротуаров в границах населенных</w:t>
            </w:r>
            <w:r>
              <w:rPr>
                <w:rFonts w:cs="Times New Roman"/>
                <w:sz w:val="22"/>
                <w:szCs w:val="22"/>
              </w:rPr>
              <w:t xml:space="preserve"> </w:t>
            </w:r>
            <w:r w:rsidRPr="000B10FA">
              <w:rPr>
                <w:rFonts w:cs="Times New Roman"/>
                <w:sz w:val="22"/>
                <w:szCs w:val="22"/>
              </w:rPr>
              <w:t>пунктов, пешеходных переходов, бульваров,</w:t>
            </w:r>
            <w:r>
              <w:rPr>
                <w:rFonts w:cs="Times New Roman"/>
                <w:sz w:val="22"/>
                <w:szCs w:val="22"/>
              </w:rPr>
              <w:t xml:space="preserve"> </w:t>
            </w:r>
            <w:r w:rsidRPr="000B10FA">
              <w:rPr>
                <w:rFonts w:cs="Times New Roman"/>
                <w:sz w:val="22"/>
                <w:szCs w:val="22"/>
              </w:rPr>
              <w:t>площадей, проездов, велодорожек и объектов</w:t>
            </w:r>
            <w:r>
              <w:rPr>
                <w:rFonts w:cs="Times New Roman"/>
                <w:sz w:val="22"/>
                <w:szCs w:val="22"/>
              </w:rPr>
              <w:t xml:space="preserve"> </w:t>
            </w:r>
            <w:proofErr w:type="spellStart"/>
            <w:r w:rsidRPr="000B10FA">
              <w:rPr>
                <w:rFonts w:cs="Times New Roman"/>
                <w:sz w:val="22"/>
                <w:szCs w:val="22"/>
              </w:rPr>
              <w:t>велотранспортной</w:t>
            </w:r>
            <w:proofErr w:type="spellEnd"/>
            <w:r w:rsidRPr="000B10FA">
              <w:rPr>
                <w:rFonts w:cs="Times New Roman"/>
                <w:sz w:val="22"/>
                <w:szCs w:val="22"/>
              </w:rPr>
              <w:t xml:space="preserve"> и инженерной инфраструктуры;</w:t>
            </w:r>
            <w:r>
              <w:rPr>
                <w:rFonts w:cs="Times New Roman"/>
                <w:sz w:val="22"/>
                <w:szCs w:val="22"/>
              </w:rPr>
              <w:t xml:space="preserve"> </w:t>
            </w:r>
            <w:r w:rsidRPr="000B10FA">
              <w:rPr>
                <w:rFonts w:cs="Times New Roman"/>
                <w:sz w:val="22"/>
                <w:szCs w:val="22"/>
              </w:rPr>
              <w:t>размещение придорожных стоянок (парковок)</w:t>
            </w:r>
            <w:r>
              <w:rPr>
                <w:rFonts w:cs="Times New Roman"/>
                <w:sz w:val="22"/>
                <w:szCs w:val="22"/>
              </w:rPr>
              <w:t xml:space="preserve"> </w:t>
            </w:r>
            <w:r w:rsidRPr="000B10FA">
              <w:rPr>
                <w:rFonts w:cs="Times New Roman"/>
                <w:sz w:val="22"/>
                <w:szCs w:val="22"/>
              </w:rPr>
              <w:t>транспортных средств в границах городских улиц и</w:t>
            </w:r>
            <w:r>
              <w:rPr>
                <w:rFonts w:cs="Times New Roman"/>
                <w:sz w:val="22"/>
                <w:szCs w:val="22"/>
              </w:rPr>
              <w:t xml:space="preserve"> </w:t>
            </w:r>
            <w:r w:rsidRPr="000B10FA">
              <w:rPr>
                <w:rFonts w:cs="Times New Roman"/>
                <w:sz w:val="22"/>
                <w:szCs w:val="22"/>
              </w:rPr>
              <w:t>дорог, за исключением предусмотренных видами</w:t>
            </w:r>
            <w:r>
              <w:rPr>
                <w:rFonts w:cs="Times New Roman"/>
                <w:sz w:val="22"/>
                <w:szCs w:val="22"/>
              </w:rPr>
              <w:t xml:space="preserve"> </w:t>
            </w:r>
            <w:r w:rsidRPr="000B10FA">
              <w:rPr>
                <w:rFonts w:cs="Times New Roman"/>
                <w:sz w:val="22"/>
                <w:szCs w:val="22"/>
              </w:rPr>
              <w:t>разрешенного использования с кодами 2.7.1, 4.9,</w:t>
            </w:r>
            <w:r>
              <w:rPr>
                <w:rFonts w:cs="Times New Roman"/>
                <w:sz w:val="22"/>
                <w:szCs w:val="22"/>
              </w:rPr>
              <w:t xml:space="preserve"> </w:t>
            </w:r>
            <w:r w:rsidRPr="000B10FA">
              <w:rPr>
                <w:rFonts w:cs="Times New Roman"/>
                <w:sz w:val="22"/>
                <w:szCs w:val="22"/>
              </w:rPr>
              <w:t>7.2.3, а также некапитальных сооружений,</w:t>
            </w:r>
            <w:r>
              <w:rPr>
                <w:rFonts w:cs="Times New Roman"/>
                <w:sz w:val="22"/>
                <w:szCs w:val="22"/>
              </w:rPr>
              <w:t xml:space="preserve"> </w:t>
            </w:r>
            <w:r w:rsidRPr="000B10FA">
              <w:rPr>
                <w:rFonts w:cs="Times New Roman"/>
                <w:sz w:val="22"/>
                <w:szCs w:val="22"/>
              </w:rPr>
              <w:t>предназначенных для охраны транспортных</w:t>
            </w:r>
            <w:r>
              <w:rPr>
                <w:rFonts w:cs="Times New Roman"/>
                <w:sz w:val="22"/>
                <w:szCs w:val="22"/>
              </w:rPr>
              <w:t xml:space="preserve"> </w:t>
            </w:r>
            <w:r w:rsidRPr="000B10FA">
              <w:rPr>
                <w:rFonts w:cs="Times New Roman"/>
                <w:sz w:val="22"/>
                <w:szCs w:val="22"/>
              </w:rPr>
              <w:t>средств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0B10FA" w:rsidRDefault="006A7582" w:rsidP="006A7582">
            <w:pPr>
              <w:rPr>
                <w:rFonts w:cs="Times New Roman"/>
                <w:sz w:val="22"/>
                <w:szCs w:val="22"/>
              </w:rPr>
            </w:pPr>
            <w:r w:rsidRPr="000B10FA">
              <w:rPr>
                <w:rFonts w:cs="Times New Roman"/>
                <w:sz w:val="22"/>
                <w:szCs w:val="22"/>
              </w:rPr>
              <w:t>Благоустройство</w:t>
            </w:r>
            <w:r w:rsidRPr="000B10FA">
              <w:rPr>
                <w:rFonts w:cs="Times New Roman"/>
                <w:sz w:val="22"/>
                <w:szCs w:val="22"/>
              </w:rPr>
              <w:br/>
              <w:t>территории</w:t>
            </w:r>
          </w:p>
          <w:p w:rsidR="006A7582" w:rsidRPr="000B10FA"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0B10FA" w:rsidRDefault="006A7582" w:rsidP="006A7582">
            <w:pPr>
              <w:rPr>
                <w:rFonts w:cs="Times New Roman"/>
                <w:sz w:val="22"/>
                <w:szCs w:val="22"/>
              </w:rPr>
            </w:pPr>
            <w:r w:rsidRPr="000B10FA">
              <w:rPr>
                <w:rFonts w:cs="Times New Roman"/>
                <w:sz w:val="22"/>
                <w:szCs w:val="22"/>
              </w:rPr>
              <w:t>Размещение декоративных, технических,</w:t>
            </w:r>
            <w:r>
              <w:rPr>
                <w:rFonts w:cs="Times New Roman"/>
                <w:sz w:val="22"/>
                <w:szCs w:val="22"/>
              </w:rPr>
              <w:t xml:space="preserve"> </w:t>
            </w:r>
            <w:r w:rsidRPr="000B10FA">
              <w:rPr>
                <w:rFonts w:cs="Times New Roman"/>
                <w:sz w:val="22"/>
                <w:szCs w:val="22"/>
              </w:rPr>
              <w:t>планировочных, конструктивных устройств,</w:t>
            </w:r>
            <w:r>
              <w:rPr>
                <w:rFonts w:cs="Times New Roman"/>
                <w:sz w:val="22"/>
                <w:szCs w:val="22"/>
              </w:rPr>
              <w:t xml:space="preserve"> </w:t>
            </w:r>
            <w:r w:rsidRPr="000B10FA">
              <w:rPr>
                <w:rFonts w:cs="Times New Roman"/>
                <w:sz w:val="22"/>
                <w:szCs w:val="22"/>
              </w:rPr>
              <w:t>элементов озеленения, различных видов</w:t>
            </w:r>
            <w:r>
              <w:rPr>
                <w:rFonts w:cs="Times New Roman"/>
                <w:sz w:val="22"/>
                <w:szCs w:val="22"/>
              </w:rPr>
              <w:t xml:space="preserve"> </w:t>
            </w:r>
            <w:r w:rsidRPr="000B10FA">
              <w:rPr>
                <w:rFonts w:cs="Times New Roman"/>
                <w:sz w:val="22"/>
                <w:szCs w:val="22"/>
              </w:rPr>
              <w:t>оборудования и оформления, малых</w:t>
            </w:r>
            <w:r>
              <w:rPr>
                <w:rFonts w:cs="Times New Roman"/>
                <w:sz w:val="22"/>
                <w:szCs w:val="22"/>
              </w:rPr>
              <w:t xml:space="preserve"> </w:t>
            </w:r>
            <w:r w:rsidRPr="000B10FA">
              <w:rPr>
                <w:rFonts w:cs="Times New Roman"/>
                <w:sz w:val="22"/>
                <w:szCs w:val="22"/>
              </w:rPr>
              <w:t>архитектурных форм, некапитальных</w:t>
            </w:r>
            <w:r>
              <w:rPr>
                <w:rFonts w:cs="Times New Roman"/>
                <w:sz w:val="22"/>
                <w:szCs w:val="22"/>
              </w:rPr>
              <w:t xml:space="preserve"> </w:t>
            </w:r>
            <w:r w:rsidRPr="000B10FA">
              <w:rPr>
                <w:rFonts w:cs="Times New Roman"/>
                <w:sz w:val="22"/>
                <w:szCs w:val="22"/>
              </w:rPr>
              <w:t>нестационарных строений и сооружений,</w:t>
            </w:r>
            <w:r>
              <w:rPr>
                <w:rFonts w:cs="Times New Roman"/>
                <w:sz w:val="22"/>
                <w:szCs w:val="22"/>
              </w:rPr>
              <w:t xml:space="preserve"> </w:t>
            </w:r>
            <w:r w:rsidRPr="000B10FA">
              <w:rPr>
                <w:rFonts w:cs="Times New Roman"/>
                <w:sz w:val="22"/>
                <w:szCs w:val="22"/>
              </w:rPr>
              <w:t>информационных щитов и указателей,</w:t>
            </w:r>
            <w:r>
              <w:rPr>
                <w:rFonts w:cs="Times New Roman"/>
                <w:sz w:val="22"/>
                <w:szCs w:val="22"/>
              </w:rPr>
              <w:t xml:space="preserve"> </w:t>
            </w:r>
            <w:r w:rsidRPr="000B10FA">
              <w:rPr>
                <w:rFonts w:cs="Times New Roman"/>
                <w:sz w:val="22"/>
                <w:szCs w:val="22"/>
              </w:rPr>
              <w:t>применяемых как составные части</w:t>
            </w:r>
            <w:r>
              <w:rPr>
                <w:rFonts w:cs="Times New Roman"/>
                <w:sz w:val="22"/>
                <w:szCs w:val="22"/>
              </w:rPr>
              <w:t xml:space="preserve"> </w:t>
            </w:r>
            <w:r w:rsidRPr="000B10FA">
              <w:rPr>
                <w:rFonts w:cs="Times New Roman"/>
                <w:sz w:val="22"/>
                <w:szCs w:val="22"/>
              </w:rPr>
              <w:t>благоустройства территории, общественных</w:t>
            </w:r>
            <w:r>
              <w:rPr>
                <w:rFonts w:cs="Times New Roman"/>
                <w:sz w:val="22"/>
                <w:szCs w:val="22"/>
              </w:rPr>
              <w:t xml:space="preserve"> </w:t>
            </w:r>
            <w:r w:rsidRPr="000B10FA">
              <w:rPr>
                <w:rFonts w:cs="Times New Roman"/>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12.0.2</w:t>
            </w:r>
          </w:p>
        </w:tc>
      </w:tr>
      <w:tr w:rsidR="006A7582" w:rsidRPr="003B198F" w:rsidTr="006A7582">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Предоставление</w:t>
            </w:r>
            <w:r w:rsidRPr="00EB3A8F">
              <w:rPr>
                <w:sz w:val="22"/>
                <w:szCs w:val="22"/>
              </w:rPr>
              <w:br/>
              <w:t>коммунальных услуг</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proofErr w:type="gramStart"/>
            <w:r w:rsidRPr="00EB3A8F">
              <w:rPr>
                <w:sz w:val="22"/>
                <w:szCs w:val="22"/>
              </w:rPr>
              <w:t>Размещение зданий и сооружений,</w:t>
            </w:r>
            <w:r>
              <w:rPr>
                <w:sz w:val="22"/>
                <w:szCs w:val="22"/>
              </w:rPr>
              <w:t xml:space="preserve"> </w:t>
            </w:r>
            <w:r w:rsidRPr="00EB3A8F">
              <w:rPr>
                <w:sz w:val="22"/>
                <w:szCs w:val="22"/>
              </w:rPr>
              <w:t>обеспечивающих поставку воды, тепла,</w:t>
            </w:r>
            <w:r>
              <w:rPr>
                <w:sz w:val="22"/>
                <w:szCs w:val="22"/>
              </w:rPr>
              <w:t xml:space="preserve"> </w:t>
            </w:r>
            <w:r w:rsidRPr="00EB3A8F">
              <w:rPr>
                <w:sz w:val="22"/>
                <w:szCs w:val="22"/>
              </w:rPr>
              <w:t>электричества, газа, отвод канализационных</w:t>
            </w:r>
            <w:r>
              <w:rPr>
                <w:sz w:val="22"/>
                <w:szCs w:val="22"/>
              </w:rPr>
              <w:t xml:space="preserve"> </w:t>
            </w:r>
            <w:r w:rsidRPr="00EB3A8F">
              <w:rPr>
                <w:sz w:val="22"/>
                <w:szCs w:val="22"/>
              </w:rPr>
              <w:t>стоков, очистку и уборку объектов недвижимости</w:t>
            </w:r>
            <w:r>
              <w:rPr>
                <w:sz w:val="22"/>
                <w:szCs w:val="22"/>
              </w:rPr>
              <w:t xml:space="preserve"> </w:t>
            </w:r>
            <w:r w:rsidRPr="00EB3A8F">
              <w:rPr>
                <w:sz w:val="22"/>
                <w:szCs w:val="22"/>
              </w:rPr>
              <w:t>(котельных, водозаборов, очистных сооружений,</w:t>
            </w:r>
            <w:r>
              <w:rPr>
                <w:sz w:val="22"/>
                <w:szCs w:val="22"/>
              </w:rPr>
              <w:t xml:space="preserve"> </w:t>
            </w:r>
            <w:r w:rsidRPr="00EB3A8F">
              <w:rPr>
                <w:sz w:val="22"/>
                <w:szCs w:val="22"/>
              </w:rPr>
              <w:t>насосных станций, водопроводов, линий</w:t>
            </w:r>
            <w:r>
              <w:rPr>
                <w:sz w:val="22"/>
                <w:szCs w:val="22"/>
              </w:rPr>
              <w:t xml:space="preserve"> </w:t>
            </w:r>
            <w:r w:rsidRPr="00EB3A8F">
              <w:rPr>
                <w:sz w:val="22"/>
                <w:szCs w:val="22"/>
              </w:rPr>
              <w:t>электропередач, трансформаторных подстанций,</w:t>
            </w:r>
            <w:r>
              <w:rPr>
                <w:sz w:val="22"/>
                <w:szCs w:val="22"/>
              </w:rPr>
              <w:t xml:space="preserve"> </w:t>
            </w:r>
            <w:r w:rsidRPr="00EB3A8F">
              <w:rPr>
                <w:sz w:val="22"/>
                <w:szCs w:val="22"/>
              </w:rPr>
              <w:t>газопроводов, линий связи, телефонных станций,</w:t>
            </w:r>
            <w:r>
              <w:rPr>
                <w:sz w:val="22"/>
                <w:szCs w:val="22"/>
              </w:rPr>
              <w:t xml:space="preserve"> </w:t>
            </w:r>
            <w:r w:rsidRPr="00EB3A8F">
              <w:rPr>
                <w:sz w:val="22"/>
                <w:szCs w:val="22"/>
              </w:rPr>
              <w:t>канализаций, стоянок, гаражей и мастерских для</w:t>
            </w:r>
            <w:r>
              <w:rPr>
                <w:sz w:val="22"/>
                <w:szCs w:val="22"/>
              </w:rPr>
              <w:t xml:space="preserve"> </w:t>
            </w:r>
            <w:r w:rsidRPr="00EB3A8F">
              <w:rPr>
                <w:sz w:val="22"/>
                <w:szCs w:val="22"/>
              </w:rPr>
              <w:t>обслуживания уборочной и аварийной техники,</w:t>
            </w:r>
            <w:r>
              <w:rPr>
                <w:sz w:val="22"/>
                <w:szCs w:val="22"/>
              </w:rPr>
              <w:t xml:space="preserve"> </w:t>
            </w:r>
            <w:r w:rsidRPr="00EB3A8F">
              <w:rPr>
                <w:sz w:val="22"/>
                <w:szCs w:val="22"/>
              </w:rPr>
              <w:t xml:space="preserve">сооружений, необходимых для сбора и </w:t>
            </w:r>
            <w:r w:rsidRPr="00EB3A8F">
              <w:rPr>
                <w:sz w:val="22"/>
                <w:szCs w:val="22"/>
              </w:rPr>
              <w:lastRenderedPageBreak/>
              <w:t>плавки</w:t>
            </w:r>
            <w:r>
              <w:rPr>
                <w:sz w:val="22"/>
                <w:szCs w:val="22"/>
              </w:rPr>
              <w:t xml:space="preserve"> </w:t>
            </w:r>
            <w:r w:rsidRPr="00EB3A8F">
              <w:rPr>
                <w:sz w:val="22"/>
                <w:szCs w:val="22"/>
              </w:rPr>
              <w:t>снега)</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C65287" w:rsidRDefault="006A7582" w:rsidP="006A7582">
            <w:pPr>
              <w:widowControl w:val="0"/>
              <w:autoSpaceDE w:val="0"/>
              <w:autoSpaceDN w:val="0"/>
              <w:adjustRightInd w:val="0"/>
              <w:jc w:val="center"/>
              <w:rPr>
                <w:sz w:val="22"/>
                <w:szCs w:val="22"/>
              </w:rPr>
            </w:pPr>
            <w:r>
              <w:rPr>
                <w:sz w:val="22"/>
                <w:szCs w:val="22"/>
              </w:rPr>
              <w:lastRenderedPageBreak/>
              <w:t>3.1.1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lastRenderedPageBreak/>
              <w:t>Бытовое обслуживание</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населению или организациям бытовых услуг</w:t>
            </w:r>
            <w:r>
              <w:rPr>
                <w:sz w:val="22"/>
                <w:szCs w:val="22"/>
              </w:rPr>
              <w:t xml:space="preserve"> </w:t>
            </w:r>
            <w:r w:rsidRPr="00EB3A8F">
              <w:rPr>
                <w:sz w:val="22"/>
                <w:szCs w:val="22"/>
              </w:rPr>
              <w:t>(мастерские мелкого ремонта, ателье, бани,</w:t>
            </w:r>
            <w:r>
              <w:rPr>
                <w:sz w:val="22"/>
                <w:szCs w:val="22"/>
              </w:rPr>
              <w:t xml:space="preserve"> </w:t>
            </w:r>
            <w:r w:rsidRPr="00EB3A8F">
              <w:rPr>
                <w:sz w:val="22"/>
                <w:szCs w:val="22"/>
              </w:rPr>
              <w:t>парикмахерские, прачечные, химчистки,</w:t>
            </w:r>
            <w:r>
              <w:rPr>
                <w:sz w:val="22"/>
                <w:szCs w:val="22"/>
              </w:rPr>
              <w:t xml:space="preserve"> </w:t>
            </w:r>
            <w:r w:rsidRPr="00EB3A8F">
              <w:rPr>
                <w:sz w:val="22"/>
                <w:szCs w:val="22"/>
              </w:rPr>
              <w:t>похоронные бюро)</w:t>
            </w:r>
          </w:p>
        </w:tc>
        <w:tc>
          <w:tcPr>
            <w:tcW w:w="851" w:type="dxa"/>
            <w:tcBorders>
              <w:top w:val="single" w:sz="4" w:space="0" w:color="auto"/>
              <w:left w:val="single" w:sz="4" w:space="0" w:color="auto"/>
              <w:bottom w:val="single" w:sz="4" w:space="0" w:color="auto"/>
              <w:right w:val="single" w:sz="4" w:space="0" w:color="auto"/>
            </w:tcBorders>
          </w:tcPr>
          <w:p w:rsidR="006A7582" w:rsidRPr="00C65287" w:rsidRDefault="006A7582" w:rsidP="006A7582">
            <w:pPr>
              <w:widowControl w:val="0"/>
              <w:autoSpaceDE w:val="0"/>
              <w:autoSpaceDN w:val="0"/>
              <w:adjustRightInd w:val="0"/>
              <w:jc w:val="center"/>
              <w:rPr>
                <w:sz w:val="22"/>
                <w:szCs w:val="22"/>
              </w:rPr>
            </w:pPr>
            <w:r>
              <w:rPr>
                <w:sz w:val="22"/>
                <w:szCs w:val="22"/>
              </w:rPr>
              <w:t>3.3</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Здравоохранение</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гражданам медицинской помощи. Содержание</w:t>
            </w:r>
            <w:r>
              <w:rPr>
                <w:sz w:val="22"/>
                <w:szCs w:val="22"/>
              </w:rPr>
              <w:t xml:space="preserve"> </w:t>
            </w:r>
            <w:r w:rsidRPr="00EB3A8F">
              <w:rPr>
                <w:sz w:val="22"/>
                <w:szCs w:val="22"/>
              </w:rPr>
              <w:t>данного вида разрешенного использования</w:t>
            </w:r>
            <w:r>
              <w:rPr>
                <w:sz w:val="22"/>
                <w:szCs w:val="22"/>
              </w:rPr>
              <w:t xml:space="preserve"> </w:t>
            </w:r>
            <w:r w:rsidRPr="00EB3A8F">
              <w:rPr>
                <w:sz w:val="22"/>
                <w:szCs w:val="22"/>
              </w:rPr>
              <w:t>включает в себя содержание видов разрешенного</w:t>
            </w:r>
            <w:r>
              <w:rPr>
                <w:sz w:val="22"/>
                <w:szCs w:val="22"/>
              </w:rPr>
              <w:t xml:space="preserve"> </w:t>
            </w:r>
            <w:r w:rsidRPr="00EB3A8F">
              <w:rPr>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6A7582" w:rsidRPr="00C65287" w:rsidRDefault="006A7582" w:rsidP="006A7582">
            <w:pPr>
              <w:widowControl w:val="0"/>
              <w:autoSpaceDE w:val="0"/>
              <w:autoSpaceDN w:val="0"/>
              <w:adjustRightInd w:val="0"/>
              <w:jc w:val="center"/>
              <w:rPr>
                <w:sz w:val="22"/>
                <w:szCs w:val="22"/>
              </w:rPr>
            </w:pPr>
            <w:r>
              <w:rPr>
                <w:sz w:val="22"/>
                <w:szCs w:val="22"/>
              </w:rPr>
              <w:t>3.4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proofErr w:type="spellStart"/>
            <w:r w:rsidRPr="00EB3A8F">
              <w:rPr>
                <w:sz w:val="22"/>
                <w:szCs w:val="22"/>
              </w:rPr>
              <w:t>Амбулаторно</w:t>
            </w:r>
            <w:proofErr w:type="spellEnd"/>
            <w:r w:rsidRPr="00EB3A8F">
              <w:rPr>
                <w:sz w:val="22"/>
                <w:szCs w:val="22"/>
              </w:rPr>
              <w:br/>
              <w:t>поликлиническое</w:t>
            </w:r>
            <w:r w:rsidRPr="00EB3A8F">
              <w:rPr>
                <w:sz w:val="22"/>
                <w:szCs w:val="22"/>
              </w:rPr>
              <w:br/>
              <w:t>обслуживание</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w:t>
            </w:r>
            <w:r>
              <w:rPr>
                <w:sz w:val="22"/>
                <w:szCs w:val="22"/>
              </w:rPr>
              <w:t xml:space="preserve"> </w:t>
            </w:r>
            <w:proofErr w:type="spellStart"/>
            <w:r w:rsidRPr="00EB3A8F">
              <w:rPr>
                <w:sz w:val="22"/>
                <w:szCs w:val="22"/>
              </w:rPr>
              <w:t>гостроительства</w:t>
            </w:r>
            <w:proofErr w:type="spellEnd"/>
            <w:r w:rsidRPr="00EB3A8F">
              <w:rPr>
                <w:sz w:val="22"/>
                <w:szCs w:val="22"/>
              </w:rPr>
              <w:t>, предназначенных для оказания</w:t>
            </w:r>
            <w:r>
              <w:rPr>
                <w:sz w:val="22"/>
                <w:szCs w:val="22"/>
              </w:rPr>
              <w:t xml:space="preserve"> </w:t>
            </w:r>
            <w:r w:rsidRPr="00EB3A8F">
              <w:rPr>
                <w:sz w:val="22"/>
                <w:szCs w:val="22"/>
              </w:rPr>
              <w:t>гражданам амбулаторно-поликлинической</w:t>
            </w:r>
            <w:r>
              <w:rPr>
                <w:sz w:val="22"/>
                <w:szCs w:val="22"/>
              </w:rPr>
              <w:t xml:space="preserve"> </w:t>
            </w:r>
            <w:r w:rsidRPr="00EB3A8F">
              <w:rPr>
                <w:sz w:val="22"/>
                <w:szCs w:val="22"/>
              </w:rPr>
              <w:t>медицинской помощи (поликлиники,</w:t>
            </w:r>
            <w:r>
              <w:rPr>
                <w:sz w:val="22"/>
                <w:szCs w:val="22"/>
              </w:rPr>
              <w:t xml:space="preserve"> </w:t>
            </w:r>
            <w:r w:rsidRPr="00EB3A8F">
              <w:rPr>
                <w:sz w:val="22"/>
                <w:szCs w:val="22"/>
              </w:rPr>
              <w:t>фельдшерские пункты, пункты здравоохранения,</w:t>
            </w:r>
            <w:r w:rsidRPr="00EB3A8F">
              <w:rPr>
                <w:sz w:val="22"/>
                <w:szCs w:val="22"/>
              </w:rPr>
              <w:br/>
              <w:t>центры матери и ребенка, диагностические</w:t>
            </w:r>
            <w:r>
              <w:rPr>
                <w:sz w:val="22"/>
                <w:szCs w:val="22"/>
              </w:rPr>
              <w:t xml:space="preserve"> </w:t>
            </w:r>
            <w:r w:rsidRPr="00EB3A8F">
              <w:rPr>
                <w:sz w:val="22"/>
                <w:szCs w:val="22"/>
              </w:rPr>
              <w:t>центры, молочные кухни, станции донорства</w:t>
            </w:r>
            <w:r>
              <w:rPr>
                <w:sz w:val="22"/>
                <w:szCs w:val="22"/>
              </w:rPr>
              <w:t xml:space="preserve"> </w:t>
            </w:r>
            <w:r w:rsidRPr="00EB3A8F">
              <w:rPr>
                <w:sz w:val="22"/>
                <w:szCs w:val="22"/>
              </w:rPr>
              <w:t>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3.4.1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Стационарное</w:t>
            </w:r>
            <w:r w:rsidRPr="00EB3A8F">
              <w:rPr>
                <w:sz w:val="22"/>
                <w:szCs w:val="22"/>
              </w:rPr>
              <w:br/>
              <w:t>медицинское</w:t>
            </w:r>
            <w:r w:rsidRPr="00EB3A8F">
              <w:rPr>
                <w:sz w:val="22"/>
                <w:szCs w:val="22"/>
              </w:rPr>
              <w:br/>
              <w:t>обслуживание</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оказания</w:t>
            </w:r>
            <w:r>
              <w:rPr>
                <w:sz w:val="22"/>
                <w:szCs w:val="22"/>
              </w:rPr>
              <w:t xml:space="preserve"> </w:t>
            </w:r>
            <w:r w:rsidRPr="00EB3A8F">
              <w:rPr>
                <w:sz w:val="22"/>
                <w:szCs w:val="22"/>
              </w:rPr>
              <w:t>гражданам медицинской помощи в стационарах</w:t>
            </w:r>
            <w:r>
              <w:rPr>
                <w:sz w:val="22"/>
                <w:szCs w:val="22"/>
              </w:rPr>
              <w:t xml:space="preserve"> </w:t>
            </w:r>
            <w:r w:rsidRPr="00EB3A8F">
              <w:rPr>
                <w:sz w:val="22"/>
                <w:szCs w:val="22"/>
              </w:rPr>
              <w:t>(больницы, родильные дома, диспансеры, научно</w:t>
            </w:r>
            <w:r>
              <w:rPr>
                <w:sz w:val="22"/>
                <w:szCs w:val="22"/>
              </w:rPr>
              <w:t xml:space="preserve"> </w:t>
            </w:r>
            <w:r w:rsidRPr="00EB3A8F">
              <w:rPr>
                <w:sz w:val="22"/>
                <w:szCs w:val="22"/>
              </w:rPr>
              <w:t>медицинские учреждения и прочие объекты,</w:t>
            </w:r>
            <w:r>
              <w:rPr>
                <w:sz w:val="22"/>
                <w:szCs w:val="22"/>
              </w:rPr>
              <w:t xml:space="preserve"> </w:t>
            </w:r>
            <w:r w:rsidRPr="00EB3A8F">
              <w:rPr>
                <w:sz w:val="22"/>
                <w:szCs w:val="22"/>
              </w:rPr>
              <w:t>обеспечивающие оказание услуги по лечению в</w:t>
            </w:r>
            <w:r>
              <w:rPr>
                <w:sz w:val="22"/>
                <w:szCs w:val="22"/>
              </w:rPr>
              <w:t xml:space="preserve"> </w:t>
            </w:r>
            <w:r w:rsidRPr="00EB3A8F">
              <w:rPr>
                <w:sz w:val="22"/>
                <w:szCs w:val="22"/>
              </w:rPr>
              <w:t>стационаре); размещение станций скорой помощи;</w:t>
            </w:r>
            <w:r>
              <w:rPr>
                <w:sz w:val="22"/>
                <w:szCs w:val="22"/>
              </w:rPr>
              <w:t xml:space="preserve"> </w:t>
            </w:r>
            <w:r w:rsidRPr="00EB3A8F">
              <w:rPr>
                <w:sz w:val="22"/>
                <w:szCs w:val="22"/>
              </w:rP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3.4.2</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Объекты культурно</w:t>
            </w:r>
            <w:r w:rsidRPr="00EB3A8F">
              <w:rPr>
                <w:sz w:val="22"/>
                <w:szCs w:val="22"/>
              </w:rPr>
              <w:br/>
            </w:r>
            <w:proofErr w:type="spellStart"/>
            <w:r w:rsidRPr="00EB3A8F">
              <w:rPr>
                <w:sz w:val="22"/>
                <w:szCs w:val="22"/>
              </w:rPr>
              <w:t>досуговой</w:t>
            </w:r>
            <w:proofErr w:type="spellEnd"/>
            <w:r w:rsidRPr="00EB3A8F">
              <w:rPr>
                <w:sz w:val="22"/>
                <w:szCs w:val="22"/>
              </w:rPr>
              <w:t xml:space="preserve"> деятельности</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proofErr w:type="gramStart"/>
            <w:r w:rsidRPr="00EB3A8F">
              <w:rPr>
                <w:sz w:val="22"/>
                <w:szCs w:val="22"/>
              </w:rPr>
              <w:t>Размещение зданий, предназначенных для</w:t>
            </w:r>
            <w:r>
              <w:rPr>
                <w:sz w:val="22"/>
                <w:szCs w:val="22"/>
              </w:rPr>
              <w:t xml:space="preserve"> </w:t>
            </w:r>
            <w:r w:rsidRPr="00EB3A8F">
              <w:rPr>
                <w:sz w:val="22"/>
                <w:szCs w:val="22"/>
              </w:rPr>
              <w:t>размещения музеев, выставочных залов,</w:t>
            </w:r>
            <w:r>
              <w:rPr>
                <w:sz w:val="22"/>
                <w:szCs w:val="22"/>
              </w:rPr>
              <w:t xml:space="preserve"> </w:t>
            </w:r>
            <w:r w:rsidRPr="00EB3A8F">
              <w:rPr>
                <w:sz w:val="22"/>
                <w:szCs w:val="22"/>
              </w:rPr>
              <w:t>художественных галерей, домов культуры,</w:t>
            </w:r>
            <w:r>
              <w:rPr>
                <w:sz w:val="22"/>
                <w:szCs w:val="22"/>
              </w:rPr>
              <w:t xml:space="preserve"> </w:t>
            </w:r>
            <w:r w:rsidRPr="00EB3A8F">
              <w:rPr>
                <w:sz w:val="22"/>
                <w:szCs w:val="22"/>
              </w:rPr>
              <w:t>библиотек, кинотеатров и кинозалов, театров,</w:t>
            </w:r>
            <w:r>
              <w:rPr>
                <w:sz w:val="22"/>
                <w:szCs w:val="22"/>
              </w:rPr>
              <w:t xml:space="preserve"> </w:t>
            </w:r>
            <w:r w:rsidRPr="00EB3A8F">
              <w:rPr>
                <w:sz w:val="22"/>
                <w:szCs w:val="22"/>
              </w:rPr>
              <w:t>филармоний, концертных залов, планетариев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3.6.1</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Рынки</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продажи</w:t>
            </w:r>
            <w:r>
              <w:rPr>
                <w:sz w:val="22"/>
                <w:szCs w:val="22"/>
              </w:rPr>
              <w:t xml:space="preserve"> </w:t>
            </w:r>
            <w:r w:rsidRPr="00EB3A8F">
              <w:rPr>
                <w:sz w:val="22"/>
                <w:szCs w:val="22"/>
              </w:rPr>
              <w:t>товаров, торговая площадь которых составляет до</w:t>
            </w:r>
            <w:r w:rsidRPr="00EB3A8F">
              <w:rPr>
                <w:sz w:val="22"/>
                <w:szCs w:val="22"/>
              </w:rPr>
              <w:br/>
              <w:t>5000 кв</w:t>
            </w:r>
            <w:proofErr w:type="gramStart"/>
            <w:r w:rsidRPr="00EB3A8F">
              <w:rPr>
                <w:sz w:val="22"/>
                <w:szCs w:val="22"/>
              </w:rPr>
              <w:t>.м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4.4</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Банковская и страховая</w:t>
            </w:r>
            <w:r w:rsidRPr="00EB3A8F">
              <w:rPr>
                <w:sz w:val="22"/>
                <w:szCs w:val="22"/>
              </w:rPr>
              <w:br/>
              <w:t>деятельность</w:t>
            </w: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w:t>
            </w:r>
            <w:r>
              <w:rPr>
                <w:sz w:val="22"/>
                <w:szCs w:val="22"/>
              </w:rPr>
              <w:t xml:space="preserve"> </w:t>
            </w:r>
            <w:r w:rsidRPr="00EB3A8F">
              <w:rPr>
                <w:sz w:val="22"/>
                <w:szCs w:val="22"/>
              </w:rPr>
              <w:t>строительства, предназначенных для размещения</w:t>
            </w:r>
            <w:r>
              <w:rPr>
                <w:sz w:val="22"/>
                <w:szCs w:val="22"/>
              </w:rPr>
              <w:t xml:space="preserve"> </w:t>
            </w:r>
            <w:r w:rsidRPr="00EB3A8F">
              <w:rPr>
                <w:sz w:val="22"/>
                <w:szCs w:val="22"/>
              </w:rPr>
              <w:t>организаций, оказывающих банковские и</w:t>
            </w:r>
            <w:r w:rsidRPr="00EB3A8F">
              <w:rPr>
                <w:sz w:val="22"/>
                <w:szCs w:val="22"/>
              </w:rPr>
              <w:br/>
              <w:t>страховые услуги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4.5</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Общественное питание</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объектов капитального строительства</w:t>
            </w:r>
            <w:r>
              <w:rPr>
                <w:sz w:val="22"/>
                <w:szCs w:val="22"/>
              </w:rPr>
              <w:t xml:space="preserve"> </w:t>
            </w:r>
            <w:r w:rsidRPr="00EB3A8F">
              <w:rPr>
                <w:sz w:val="22"/>
                <w:szCs w:val="22"/>
              </w:rPr>
              <w:t>в целях устройства мест общественного питания</w:t>
            </w:r>
            <w:r>
              <w:rPr>
                <w:sz w:val="22"/>
                <w:szCs w:val="22"/>
              </w:rPr>
              <w:t xml:space="preserve"> </w:t>
            </w:r>
            <w:r w:rsidRPr="00EB3A8F">
              <w:rPr>
                <w:sz w:val="22"/>
                <w:szCs w:val="22"/>
              </w:rPr>
              <w:t>(рестораны,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4.6</w:t>
            </w:r>
          </w:p>
        </w:tc>
      </w:tr>
      <w:tr w:rsidR="006A7582" w:rsidRPr="003B198F" w:rsidTr="006A7582">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Служебные гаражи</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t>Размещение постоянных или временных гаражей,</w:t>
            </w:r>
            <w:r>
              <w:rPr>
                <w:sz w:val="22"/>
                <w:szCs w:val="22"/>
              </w:rPr>
              <w:t xml:space="preserve"> </w:t>
            </w:r>
            <w:r w:rsidRPr="00EB3A8F">
              <w:rPr>
                <w:sz w:val="22"/>
                <w:szCs w:val="22"/>
              </w:rPr>
              <w:t>стоянок для хранения служебного автотранспорта,</w:t>
            </w:r>
            <w:r>
              <w:rPr>
                <w:sz w:val="22"/>
                <w:szCs w:val="22"/>
              </w:rPr>
              <w:t xml:space="preserve"> </w:t>
            </w:r>
            <w:r w:rsidRPr="00EB3A8F">
              <w:rPr>
                <w:sz w:val="22"/>
                <w:szCs w:val="22"/>
              </w:rPr>
              <w:t>используемого в целях осуществления видов</w:t>
            </w:r>
            <w:r>
              <w:rPr>
                <w:sz w:val="22"/>
                <w:szCs w:val="22"/>
              </w:rPr>
              <w:t xml:space="preserve"> </w:t>
            </w:r>
            <w:r w:rsidRPr="00EB3A8F">
              <w:rPr>
                <w:sz w:val="22"/>
                <w:szCs w:val="22"/>
              </w:rPr>
              <w:t>деятельности, предусмотренных видами</w:t>
            </w:r>
            <w:r>
              <w:rPr>
                <w:sz w:val="22"/>
                <w:szCs w:val="22"/>
              </w:rPr>
              <w:t xml:space="preserve"> </w:t>
            </w:r>
            <w:r w:rsidRPr="00EB3A8F">
              <w:rPr>
                <w:sz w:val="22"/>
                <w:szCs w:val="22"/>
              </w:rPr>
              <w:t>разрешенного использования с кодами 3.0, 4.0,</w:t>
            </w:r>
            <w:r>
              <w:rPr>
                <w:sz w:val="22"/>
                <w:szCs w:val="22"/>
              </w:rPr>
              <w:t xml:space="preserve"> </w:t>
            </w:r>
            <w:r w:rsidRPr="00EB3A8F">
              <w:rPr>
                <w:sz w:val="22"/>
                <w:szCs w:val="22"/>
              </w:rPr>
              <w:t>а также для стоянки и хранения транспортных</w:t>
            </w:r>
            <w:r>
              <w:rPr>
                <w:sz w:val="22"/>
                <w:szCs w:val="22"/>
              </w:rPr>
              <w:t xml:space="preserve"> </w:t>
            </w:r>
            <w:r w:rsidRPr="00EB3A8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widowControl w:val="0"/>
              <w:autoSpaceDE w:val="0"/>
              <w:autoSpaceDN w:val="0"/>
              <w:adjustRightInd w:val="0"/>
              <w:jc w:val="center"/>
              <w:rPr>
                <w:sz w:val="22"/>
                <w:szCs w:val="22"/>
              </w:rPr>
            </w:pPr>
            <w:r>
              <w:rPr>
                <w:sz w:val="22"/>
                <w:szCs w:val="22"/>
              </w:rPr>
              <w:t>4.9</w:t>
            </w:r>
          </w:p>
        </w:tc>
      </w:tr>
      <w:tr w:rsidR="006A7582" w:rsidRPr="003B198F" w:rsidTr="006A7582">
        <w:tc>
          <w:tcPr>
            <w:tcW w:w="992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A7582" w:rsidRPr="003B198F" w:rsidTr="006A7582">
        <w:trPr>
          <w:trHeight w:val="2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Для индивидуального</w:t>
            </w:r>
            <w:r w:rsidRPr="00EB3A8F">
              <w:rPr>
                <w:sz w:val="22"/>
                <w:szCs w:val="22"/>
              </w:rPr>
              <w:br/>
              <w:t>жилищного строительства</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proofErr w:type="gramStart"/>
            <w:r w:rsidRPr="00EB3A8F">
              <w:rPr>
                <w:sz w:val="22"/>
                <w:szCs w:val="22"/>
              </w:rPr>
              <w:t>Размещение жи</w:t>
            </w:r>
            <w:r>
              <w:rPr>
                <w:sz w:val="22"/>
                <w:szCs w:val="22"/>
              </w:rPr>
              <w:t xml:space="preserve">лого дома (отдельно стоящего </w:t>
            </w:r>
            <w:r w:rsidRPr="00EB3A8F">
              <w:rPr>
                <w:sz w:val="22"/>
                <w:szCs w:val="22"/>
              </w:rPr>
              <w:t>здания количе</w:t>
            </w:r>
            <w:r>
              <w:rPr>
                <w:sz w:val="22"/>
                <w:szCs w:val="22"/>
              </w:rPr>
              <w:t xml:space="preserve">ством надземных этажей не более </w:t>
            </w:r>
            <w:r w:rsidRPr="00EB3A8F">
              <w:rPr>
                <w:sz w:val="22"/>
                <w:szCs w:val="22"/>
              </w:rPr>
              <w:t>чем три, вы</w:t>
            </w:r>
            <w:r>
              <w:rPr>
                <w:sz w:val="22"/>
                <w:szCs w:val="22"/>
              </w:rPr>
              <w:t xml:space="preserve">сотой не более двадцати метров, </w:t>
            </w:r>
            <w:r w:rsidRPr="00EB3A8F">
              <w:rPr>
                <w:sz w:val="22"/>
                <w:szCs w:val="22"/>
              </w:rPr>
              <w:t>которо</w:t>
            </w:r>
            <w:r>
              <w:rPr>
                <w:sz w:val="22"/>
                <w:szCs w:val="22"/>
              </w:rPr>
              <w:t xml:space="preserve">е состоит из комнат и помещений вспомогательного использования, </w:t>
            </w:r>
            <w:r w:rsidRPr="00EB3A8F">
              <w:rPr>
                <w:sz w:val="22"/>
                <w:szCs w:val="22"/>
              </w:rPr>
              <w:t>предназначенны</w:t>
            </w:r>
            <w:r>
              <w:rPr>
                <w:sz w:val="22"/>
                <w:szCs w:val="22"/>
              </w:rPr>
              <w:t xml:space="preserve">х для удовлетворения гражданами </w:t>
            </w:r>
            <w:r w:rsidRPr="00EB3A8F">
              <w:rPr>
                <w:sz w:val="22"/>
                <w:szCs w:val="22"/>
              </w:rPr>
              <w:t>бытовых и иных нужд, св</w:t>
            </w:r>
            <w:r>
              <w:rPr>
                <w:sz w:val="22"/>
                <w:szCs w:val="22"/>
              </w:rPr>
              <w:t xml:space="preserve">язанных с их проживанием в таком здании, не предназначенного для раздела на </w:t>
            </w:r>
            <w:r w:rsidRPr="00EB3A8F">
              <w:rPr>
                <w:sz w:val="22"/>
                <w:szCs w:val="22"/>
              </w:rPr>
              <w:t>самосто</w:t>
            </w:r>
            <w:r>
              <w:rPr>
                <w:sz w:val="22"/>
                <w:szCs w:val="22"/>
              </w:rPr>
              <w:t xml:space="preserve">ятельные объекты недвижимости); </w:t>
            </w:r>
            <w:r w:rsidRPr="00EB3A8F">
              <w:rPr>
                <w:sz w:val="22"/>
                <w:szCs w:val="22"/>
              </w:rPr>
              <w:t>выращивани</w:t>
            </w:r>
            <w:r>
              <w:rPr>
                <w:sz w:val="22"/>
                <w:szCs w:val="22"/>
              </w:rPr>
              <w:t>е сельскохозяйственных культур;</w:t>
            </w:r>
            <w:proofErr w:type="gramEnd"/>
            <w:r>
              <w:rPr>
                <w:sz w:val="22"/>
                <w:szCs w:val="22"/>
              </w:rPr>
              <w:t xml:space="preserve"> </w:t>
            </w:r>
            <w:r w:rsidRPr="00EB3A8F">
              <w:rPr>
                <w:sz w:val="22"/>
                <w:szCs w:val="22"/>
              </w:rPr>
              <w:t>размещение</w:t>
            </w:r>
            <w:r>
              <w:rPr>
                <w:sz w:val="22"/>
                <w:szCs w:val="22"/>
              </w:rPr>
              <w:t xml:space="preserve"> гаражей для собственных нужд и </w:t>
            </w:r>
            <w:r w:rsidRPr="00EB3A8F">
              <w:rPr>
                <w:sz w:val="22"/>
                <w:szCs w:val="22"/>
              </w:rPr>
              <w:t>хозяйственных построек</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2.1</w:t>
            </w:r>
          </w:p>
        </w:tc>
      </w:tr>
      <w:tr w:rsidR="006A7582" w:rsidRPr="003B198F" w:rsidTr="006A7582">
        <w:trPr>
          <w:trHeight w:val="213"/>
        </w:trPr>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EB3A8F" w:rsidRDefault="006A7582" w:rsidP="006A7582">
            <w:pPr>
              <w:rPr>
                <w:sz w:val="22"/>
                <w:szCs w:val="22"/>
              </w:rPr>
            </w:pPr>
            <w:r w:rsidRPr="00EB3A8F">
              <w:rPr>
                <w:sz w:val="22"/>
                <w:szCs w:val="22"/>
              </w:rPr>
              <w:t>Выставочно-</w:t>
            </w:r>
            <w:r w:rsidRPr="00EB3A8F">
              <w:rPr>
                <w:sz w:val="22"/>
                <w:szCs w:val="22"/>
              </w:rPr>
              <w:lastRenderedPageBreak/>
              <w:t>ярмарочная</w:t>
            </w:r>
            <w:r w:rsidRPr="00EB3A8F">
              <w:rPr>
                <w:sz w:val="22"/>
                <w:szCs w:val="22"/>
              </w:rPr>
              <w:br/>
              <w:t>деятельность</w:t>
            </w:r>
          </w:p>
          <w:p w:rsidR="006A7582" w:rsidRPr="00EB3A8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EB3A8F" w:rsidRDefault="006A7582" w:rsidP="006A7582">
            <w:pPr>
              <w:rPr>
                <w:sz w:val="22"/>
                <w:szCs w:val="22"/>
              </w:rPr>
            </w:pPr>
            <w:r w:rsidRPr="00EB3A8F">
              <w:rPr>
                <w:sz w:val="22"/>
                <w:szCs w:val="22"/>
              </w:rPr>
              <w:lastRenderedPageBreak/>
              <w:t>Р</w:t>
            </w:r>
            <w:r>
              <w:rPr>
                <w:sz w:val="22"/>
                <w:szCs w:val="22"/>
              </w:rPr>
              <w:t xml:space="preserve">азмещение объектов капитального </w:t>
            </w:r>
            <w:r w:rsidRPr="00EB3A8F">
              <w:rPr>
                <w:sz w:val="22"/>
                <w:szCs w:val="22"/>
              </w:rPr>
              <w:t xml:space="preserve">строительства, </w:t>
            </w:r>
            <w:r>
              <w:rPr>
                <w:sz w:val="22"/>
                <w:szCs w:val="22"/>
              </w:rPr>
              <w:t xml:space="preserve">сооружений, </w:t>
            </w:r>
            <w:r>
              <w:rPr>
                <w:sz w:val="22"/>
                <w:szCs w:val="22"/>
              </w:rPr>
              <w:lastRenderedPageBreak/>
              <w:t xml:space="preserve">предназначенных для </w:t>
            </w:r>
            <w:r w:rsidRPr="00EB3A8F">
              <w:rPr>
                <w:sz w:val="22"/>
                <w:szCs w:val="22"/>
              </w:rPr>
              <w:t>осущес</w:t>
            </w:r>
            <w:r>
              <w:rPr>
                <w:sz w:val="22"/>
                <w:szCs w:val="22"/>
              </w:rPr>
              <w:t xml:space="preserve">твления выставочно-ярмарочной и </w:t>
            </w:r>
            <w:proofErr w:type="spellStart"/>
            <w:r w:rsidRPr="00EB3A8F">
              <w:rPr>
                <w:sz w:val="22"/>
                <w:szCs w:val="22"/>
              </w:rPr>
              <w:t>конгрессной</w:t>
            </w:r>
            <w:proofErr w:type="spellEnd"/>
            <w:r w:rsidRPr="00EB3A8F">
              <w:rPr>
                <w:sz w:val="22"/>
                <w:szCs w:val="22"/>
              </w:rPr>
              <w:t xml:space="preserve"> деят</w:t>
            </w:r>
            <w:r>
              <w:rPr>
                <w:sz w:val="22"/>
                <w:szCs w:val="22"/>
              </w:rPr>
              <w:t xml:space="preserve">ельности, включая деятельность, </w:t>
            </w:r>
            <w:r w:rsidRPr="00EB3A8F">
              <w:rPr>
                <w:sz w:val="22"/>
                <w:szCs w:val="22"/>
              </w:rPr>
              <w:t>необход</w:t>
            </w:r>
            <w:r>
              <w:rPr>
                <w:sz w:val="22"/>
                <w:szCs w:val="22"/>
              </w:rPr>
              <w:t xml:space="preserve">имую для обслуживания указанных </w:t>
            </w:r>
            <w:r w:rsidRPr="00EB3A8F">
              <w:rPr>
                <w:sz w:val="22"/>
                <w:szCs w:val="22"/>
              </w:rPr>
              <w:t>мероприятий (застройка экспозиционной площад</w:t>
            </w:r>
            <w:r>
              <w:rPr>
                <w:sz w:val="22"/>
                <w:szCs w:val="22"/>
              </w:rPr>
              <w:t xml:space="preserve">и, </w:t>
            </w:r>
            <w:r w:rsidRPr="00EB3A8F">
              <w:rPr>
                <w:sz w:val="22"/>
                <w:szCs w:val="22"/>
              </w:rPr>
              <w:t>организация питания участников мероприятий)</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4.10</w:t>
            </w:r>
          </w:p>
        </w:tc>
      </w:tr>
    </w:tbl>
    <w:p w:rsidR="006A7582" w:rsidRPr="003B198F" w:rsidRDefault="006A7582" w:rsidP="006A7582">
      <w:pPr>
        <w:pStyle w:val="ab"/>
        <w:ind w:left="0" w:firstLine="709"/>
        <w:contextualSpacing/>
        <w:rPr>
          <w:lang w:eastAsia="ru-RU"/>
        </w:rPr>
      </w:pPr>
    </w:p>
    <w:p w:rsidR="006A7582" w:rsidRDefault="006A7582" w:rsidP="006A758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A7582" w:rsidRDefault="006A7582" w:rsidP="006A7582">
      <w:pPr>
        <w:widowControl w:val="0"/>
        <w:autoSpaceDE w:val="0"/>
        <w:autoSpaceDN w:val="0"/>
        <w:adjustRightInd w:val="0"/>
        <w:ind w:firstLine="709"/>
        <w:contextualSpacing/>
        <w:jc w:val="both"/>
        <w:rPr>
          <w:b/>
        </w:rPr>
      </w:pPr>
    </w:p>
    <w:p w:rsidR="006A7582" w:rsidRDefault="006A7582" w:rsidP="006A7582">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A7582" w:rsidRPr="00B3378D" w:rsidRDefault="006A7582" w:rsidP="006A7582">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,001</w:t>
      </w:r>
      <w:r w:rsidRPr="00B3378D">
        <w:t xml:space="preserve"> га;</w:t>
      </w:r>
    </w:p>
    <w:p w:rsidR="006A7582" w:rsidRPr="00D41211" w:rsidRDefault="006A7582" w:rsidP="006A7582">
      <w:pPr>
        <w:widowControl w:val="0"/>
        <w:autoSpaceDE w:val="0"/>
        <w:autoSpaceDN w:val="0"/>
        <w:adjustRightInd w:val="0"/>
        <w:ind w:firstLine="709"/>
        <w:contextualSpacing/>
        <w:jc w:val="both"/>
      </w:pPr>
      <w:r>
        <w:t>-максимальная площадь ЗУ 30,0 га;</w:t>
      </w:r>
    </w:p>
    <w:p w:rsidR="006A7582" w:rsidRDefault="006A7582" w:rsidP="006A7582">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6A7582" w:rsidRDefault="006A7582" w:rsidP="006A7582">
      <w:pPr>
        <w:widowControl w:val="0"/>
        <w:autoSpaceDE w:val="0"/>
        <w:autoSpaceDN w:val="0"/>
        <w:adjustRightInd w:val="0"/>
        <w:ind w:firstLine="709"/>
        <w:contextualSpacing/>
        <w:jc w:val="both"/>
      </w:pPr>
      <w:r w:rsidRPr="00D41211">
        <w:t>-3м</w:t>
      </w:r>
    </w:p>
    <w:p w:rsidR="006A7582" w:rsidRDefault="006A7582" w:rsidP="006A7582">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A7582" w:rsidRDefault="006A7582" w:rsidP="006A7582">
      <w:pPr>
        <w:widowControl w:val="0"/>
        <w:autoSpaceDE w:val="0"/>
        <w:autoSpaceDN w:val="0"/>
        <w:adjustRightInd w:val="0"/>
        <w:ind w:firstLine="709"/>
        <w:contextualSpacing/>
        <w:jc w:val="both"/>
      </w:pPr>
      <w:r>
        <w:t>-35м</w:t>
      </w:r>
    </w:p>
    <w:p w:rsidR="006A7582" w:rsidRDefault="006A7582" w:rsidP="006A7582">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6A7582" w:rsidRPr="00D41211" w:rsidRDefault="006A7582" w:rsidP="006A7582">
      <w:pPr>
        <w:widowControl w:val="0"/>
        <w:autoSpaceDE w:val="0"/>
        <w:autoSpaceDN w:val="0"/>
        <w:adjustRightInd w:val="0"/>
        <w:ind w:firstLine="709"/>
        <w:contextualSpacing/>
        <w:jc w:val="both"/>
      </w:pPr>
      <w:r w:rsidRPr="00D41211">
        <w:t>-80%</w:t>
      </w:r>
    </w:p>
    <w:p w:rsidR="006A7582" w:rsidRDefault="006A7582" w:rsidP="006A7582">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A7582" w:rsidRDefault="006A7582" w:rsidP="006A7582">
      <w:pPr>
        <w:widowControl w:val="0"/>
        <w:autoSpaceDE w:val="0"/>
        <w:autoSpaceDN w:val="0"/>
        <w:adjustRightInd w:val="0"/>
        <w:ind w:firstLine="567"/>
        <w:jc w:val="both"/>
      </w:pPr>
      <w:r w:rsidRPr="00D706E9">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w:t>
      </w:r>
      <w:r>
        <w:t xml:space="preserve">ами </w:t>
      </w:r>
      <w:r w:rsidRPr="00613B3F">
        <w:t>с обязательной организацией полосы древесно-кустарниковых насаждений со стороны жилой застройки</w:t>
      </w:r>
      <w:r>
        <w:t>.</w:t>
      </w:r>
    </w:p>
    <w:p w:rsidR="006A7582" w:rsidRPr="00EF3A13" w:rsidRDefault="006A7582" w:rsidP="006A7582">
      <w:pPr>
        <w:autoSpaceDE w:val="0"/>
        <w:autoSpaceDN w:val="0"/>
        <w:adjustRightInd w:val="0"/>
        <w:ind w:firstLine="567"/>
        <w:jc w:val="both"/>
        <w:rPr>
          <w:lang w:eastAsia="ru-RU"/>
        </w:rPr>
      </w:pPr>
      <w:r w:rsidRPr="00EF3A13">
        <w:rPr>
          <w:lang w:eastAsia="ru-RU"/>
        </w:rPr>
        <w:t xml:space="preserve"> К зданиям, сооружениям и строениям производственных объектов по всей их длине должен быть обеспечен подъезд пожарных автомобилей:</w:t>
      </w:r>
    </w:p>
    <w:p w:rsidR="006A7582" w:rsidRPr="00EF3A13" w:rsidRDefault="006A7582" w:rsidP="006A7582">
      <w:pPr>
        <w:autoSpaceDE w:val="0"/>
        <w:autoSpaceDN w:val="0"/>
        <w:adjustRightInd w:val="0"/>
        <w:ind w:firstLine="540"/>
        <w:jc w:val="both"/>
        <w:rPr>
          <w:lang w:eastAsia="ru-RU"/>
        </w:rPr>
      </w:pPr>
      <w:r w:rsidRPr="00EF3A13">
        <w:rPr>
          <w:lang w:eastAsia="ru-RU"/>
        </w:rPr>
        <w:t xml:space="preserve"> </w:t>
      </w:r>
      <w:r>
        <w:rPr>
          <w:lang w:eastAsia="ru-RU"/>
        </w:rPr>
        <w:t>-</w:t>
      </w:r>
      <w:r w:rsidRPr="00EF3A13">
        <w:rPr>
          <w:lang w:eastAsia="ru-RU"/>
        </w:rPr>
        <w:t>с одной стороны - при ширине здания, сооружения или строения не более 18 метров;</w:t>
      </w:r>
    </w:p>
    <w:p w:rsidR="006A7582" w:rsidRDefault="006A7582" w:rsidP="006A7582">
      <w:pPr>
        <w:autoSpaceDE w:val="0"/>
        <w:autoSpaceDN w:val="0"/>
        <w:adjustRightInd w:val="0"/>
        <w:ind w:firstLine="540"/>
        <w:jc w:val="both"/>
        <w:rPr>
          <w:lang w:eastAsia="ru-RU"/>
        </w:rPr>
      </w:pPr>
      <w:r>
        <w:rPr>
          <w:lang w:eastAsia="ru-RU"/>
        </w:rPr>
        <w:t xml:space="preserve"> </w:t>
      </w:r>
      <w:r w:rsidRPr="00EF3A13">
        <w:rPr>
          <w:lang w:eastAsia="ru-RU"/>
        </w:rPr>
        <w:t xml:space="preserve"> </w:t>
      </w:r>
      <w:r>
        <w:rPr>
          <w:lang w:eastAsia="ru-RU"/>
        </w:rPr>
        <w:t>-</w:t>
      </w:r>
      <w:r w:rsidRPr="00EF3A13">
        <w:rPr>
          <w:lang w:eastAsia="ru-RU"/>
        </w:rPr>
        <w:t>с двух сторон - при ширине здания, сооружения или строения более 18 метров, а также при устройстве замкнутых и полузамкнутых дворов.</w:t>
      </w:r>
    </w:p>
    <w:p w:rsidR="006A7582" w:rsidRPr="00EF3A13" w:rsidRDefault="006A7582" w:rsidP="006A7582">
      <w:pPr>
        <w:autoSpaceDE w:val="0"/>
        <w:autoSpaceDN w:val="0"/>
        <w:adjustRightInd w:val="0"/>
        <w:ind w:firstLine="540"/>
        <w:jc w:val="both"/>
        <w:rPr>
          <w:lang w:eastAsia="ru-RU"/>
        </w:rPr>
      </w:pPr>
      <w:r w:rsidRPr="00EF3A13">
        <w:rPr>
          <w:lang w:eastAsia="ru-RU"/>
        </w:rPr>
        <w:t>Ширина проездов для пожарной техники должна составлять не менее 6 метров. Для зданий высотой более 28 м ширина проездов для пожарной техники должна составлять не менее 7 м.</w:t>
      </w:r>
    </w:p>
    <w:p w:rsidR="006A7582" w:rsidRPr="00EF3A13" w:rsidRDefault="006A7582" w:rsidP="006A7582">
      <w:pPr>
        <w:autoSpaceDE w:val="0"/>
        <w:autoSpaceDN w:val="0"/>
        <w:adjustRightInd w:val="0"/>
        <w:ind w:firstLine="567"/>
        <w:jc w:val="both"/>
        <w:rPr>
          <w:lang w:eastAsia="ru-RU"/>
        </w:rPr>
      </w:pPr>
      <w:r w:rsidRPr="00EF3A13">
        <w:rPr>
          <w:lang w:eastAsia="ru-RU"/>
        </w:rPr>
        <w:t xml:space="preserve">Тупиковые проезды для пожарной техники должны заканчиваться площадками для разворота пожарной техники размером не менее чем 15 </w:t>
      </w:r>
      <w:proofErr w:type="spellStart"/>
      <w:r w:rsidRPr="00EF3A13">
        <w:rPr>
          <w:lang w:eastAsia="ru-RU"/>
        </w:rPr>
        <w:t>x</w:t>
      </w:r>
      <w:proofErr w:type="spellEnd"/>
      <w:r w:rsidRPr="00EF3A13">
        <w:rPr>
          <w:lang w:eastAsia="ru-RU"/>
        </w:rPr>
        <w:t xml:space="preserve"> 15 метров. Максимальная протяженность тупикового проезда не должна превышать 150 метров.</w:t>
      </w:r>
    </w:p>
    <w:p w:rsidR="006A7582" w:rsidRDefault="006A7582" w:rsidP="006A7582">
      <w:pPr>
        <w:pStyle w:val="ConsPlusNormal"/>
        <w:ind w:firstLine="567"/>
        <w:jc w:val="both"/>
        <w:rPr>
          <w:rFonts w:ascii="Times New Roman" w:hAnsi="Times New Roman" w:cs="Times New Roman"/>
          <w:sz w:val="24"/>
          <w:szCs w:val="24"/>
        </w:rPr>
      </w:pPr>
      <w:r w:rsidRPr="00454B27">
        <w:rPr>
          <w:rFonts w:ascii="Times New Roman" w:hAnsi="Times New Roman"/>
          <w:sz w:val="24"/>
          <w:szCs w:val="24"/>
          <w:shd w:val="clear" w:color="auto" w:fill="FFFFFF"/>
        </w:rPr>
        <w:t xml:space="preserve">К земельным участкам и объектам капитального строительства с </w:t>
      </w:r>
      <w:r w:rsidRPr="00454B27">
        <w:rPr>
          <w:rFonts w:ascii="Times New Roman" w:hAnsi="Times New Roman"/>
          <w:sz w:val="24"/>
          <w:szCs w:val="24"/>
        </w:rPr>
        <w:t>видами разрешенного использования: «</w:t>
      </w:r>
      <w:r>
        <w:rPr>
          <w:rFonts w:ascii="Times New Roman" w:hAnsi="Times New Roman"/>
          <w:sz w:val="24"/>
          <w:szCs w:val="24"/>
        </w:rPr>
        <w:t>Объекты гаражного назначения</w:t>
      </w:r>
      <w:r w:rsidRPr="00454B27">
        <w:rPr>
          <w:rFonts w:ascii="Times New Roman" w:hAnsi="Times New Roman"/>
          <w:sz w:val="24"/>
          <w:szCs w:val="24"/>
        </w:rPr>
        <w:t>», код 2.</w:t>
      </w:r>
      <w:r>
        <w:rPr>
          <w:rFonts w:ascii="Times New Roman" w:hAnsi="Times New Roman"/>
          <w:sz w:val="24"/>
          <w:szCs w:val="24"/>
        </w:rPr>
        <w:t>7.</w:t>
      </w:r>
      <w:r w:rsidRPr="00454B27">
        <w:rPr>
          <w:rFonts w:ascii="Times New Roman" w:hAnsi="Times New Roman"/>
          <w:sz w:val="24"/>
          <w:szCs w:val="24"/>
        </w:rPr>
        <w:t xml:space="preserve">1 применять </w:t>
      </w:r>
      <w:r>
        <w:rPr>
          <w:rFonts w:ascii="Times New Roman" w:hAnsi="Times New Roman"/>
          <w:sz w:val="24"/>
          <w:szCs w:val="24"/>
        </w:rPr>
        <w:t>следующие п</w:t>
      </w:r>
      <w:r w:rsidRPr="00CA6950">
        <w:rPr>
          <w:rFonts w:ascii="Times New Roman" w:hAnsi="Times New Roman" w:cs="Times New Roman"/>
          <w:sz w:val="24"/>
          <w:szCs w:val="24"/>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w:t>
      </w:r>
    </w:p>
    <w:p w:rsidR="006A7582" w:rsidRDefault="006A7582" w:rsidP="006A7582">
      <w:pPr>
        <w:ind w:left="567"/>
        <w:jc w:val="both"/>
      </w:pPr>
      <w:r>
        <w:t>1) Минимальная (максимальная) пл</w:t>
      </w:r>
      <w:r w:rsidR="0092292D">
        <w:t>ощадь земельного участка – 15-100</w:t>
      </w:r>
      <w:r>
        <w:t xml:space="preserve"> кв.м.</w:t>
      </w:r>
    </w:p>
    <w:p w:rsidR="006A7582" w:rsidRPr="00A94929" w:rsidRDefault="006A7582" w:rsidP="006A7582">
      <w:pPr>
        <w:ind w:firstLine="567"/>
        <w:jc w:val="both"/>
      </w:pPr>
      <w:r>
        <w:t xml:space="preserve">2) </w:t>
      </w:r>
      <w:r w:rsidRPr="00A94929">
        <w:t xml:space="preserve"> Коэффициент использования территории – </w:t>
      </w:r>
      <w:r>
        <w:t>1,0</w:t>
      </w:r>
      <w:r w:rsidRPr="00A94929">
        <w:t>.</w:t>
      </w:r>
    </w:p>
    <w:p w:rsidR="006A7582" w:rsidRPr="00A94929" w:rsidRDefault="006A7582" w:rsidP="006A7582">
      <w:pPr>
        <w:ind w:firstLine="567"/>
        <w:jc w:val="both"/>
        <w:rPr>
          <w:color w:val="000000"/>
        </w:rPr>
      </w:pPr>
      <w:r>
        <w:t>3)</w:t>
      </w:r>
      <w:r w:rsidRPr="00D548FE">
        <w:rPr>
          <w:b/>
        </w:rPr>
        <w:t xml:space="preserve"> </w:t>
      </w:r>
      <w:r w:rsidRPr="00A94929">
        <w:rPr>
          <w:color w:val="000000"/>
        </w:rPr>
        <w:t xml:space="preserve">Предельное количество отдельно стоящих </w:t>
      </w:r>
      <w:r>
        <w:rPr>
          <w:color w:val="000000"/>
        </w:rPr>
        <w:t>зданий на земельном участке – один</w:t>
      </w:r>
      <w:r w:rsidRPr="00A94929">
        <w:rPr>
          <w:color w:val="000000"/>
        </w:rPr>
        <w:t>.</w:t>
      </w:r>
      <w:r>
        <w:rPr>
          <w:color w:val="000000"/>
        </w:rPr>
        <w:t xml:space="preserve"> </w:t>
      </w:r>
    </w:p>
    <w:p w:rsidR="006A7582" w:rsidRPr="00A94929" w:rsidRDefault="006A7582" w:rsidP="006A7582">
      <w:pPr>
        <w:ind w:firstLine="567"/>
        <w:jc w:val="both"/>
      </w:pPr>
      <w:r>
        <w:t>4)</w:t>
      </w:r>
      <w:r w:rsidRPr="00A94929">
        <w:t xml:space="preserve"> Ширина земельного участка для строительства - не менее </w:t>
      </w:r>
      <w:r>
        <w:t>5</w:t>
      </w:r>
      <w:r w:rsidRPr="00A94929">
        <w:t xml:space="preserve"> м.</w:t>
      </w:r>
    </w:p>
    <w:p w:rsidR="006A7582" w:rsidRPr="00A94929" w:rsidRDefault="006A7582" w:rsidP="006A7582">
      <w:pPr>
        <w:ind w:firstLine="567"/>
        <w:jc w:val="both"/>
      </w:pPr>
      <w:r>
        <w:t>5)</w:t>
      </w:r>
      <w:r w:rsidRPr="00A94929">
        <w:t xml:space="preserve"> </w:t>
      </w:r>
      <w:r>
        <w:t>Параметры</w:t>
      </w:r>
      <w:r w:rsidRPr="00A94929">
        <w:t xml:space="preserve"> зданий:</w:t>
      </w:r>
    </w:p>
    <w:p w:rsidR="006A7582" w:rsidRPr="00A94929" w:rsidRDefault="006A7582" w:rsidP="006A7582">
      <w:pPr>
        <w:ind w:firstLine="567"/>
        <w:jc w:val="both"/>
      </w:pPr>
      <w:r w:rsidRPr="00A94929">
        <w:t>- количество этажей</w:t>
      </w:r>
      <w:r>
        <w:t xml:space="preserve"> </w:t>
      </w:r>
      <w:r w:rsidRPr="00A94929">
        <w:t xml:space="preserve">- не более </w:t>
      </w:r>
      <w:r>
        <w:t>одного</w:t>
      </w:r>
      <w:r w:rsidRPr="00A94929">
        <w:t>;</w:t>
      </w:r>
    </w:p>
    <w:p w:rsidR="006A7582" w:rsidRDefault="006A7582" w:rsidP="006A7582">
      <w:pPr>
        <w:ind w:firstLine="567"/>
        <w:jc w:val="both"/>
      </w:pPr>
      <w:r w:rsidRPr="00A94929">
        <w:t xml:space="preserve">- высота от уровня земли до верха </w:t>
      </w:r>
      <w:r>
        <w:t xml:space="preserve">плоской </w:t>
      </w:r>
      <w:r w:rsidRPr="00A94929">
        <w:t xml:space="preserve">кровли - не более </w:t>
      </w:r>
      <w:r>
        <w:t>4</w:t>
      </w:r>
      <w:r w:rsidRPr="00A94929">
        <w:t xml:space="preserve"> м</w:t>
      </w:r>
      <w:r>
        <w:t>.;</w:t>
      </w:r>
    </w:p>
    <w:p w:rsidR="006A7582" w:rsidRPr="00D706E9" w:rsidRDefault="006A7582" w:rsidP="006A758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706E9">
        <w:rPr>
          <w:rFonts w:ascii="Times New Roman" w:hAnsi="Times New Roman" w:cs="Times New Roman"/>
          <w:sz w:val="24"/>
          <w:szCs w:val="24"/>
        </w:rPr>
        <w:t>скатные кровли не допускаются.</w:t>
      </w:r>
    </w:p>
    <w:p w:rsidR="006A7582" w:rsidRDefault="006A7582" w:rsidP="006A7582">
      <w:pPr>
        <w:ind w:firstLine="567"/>
        <w:jc w:val="both"/>
      </w:pPr>
      <w:r>
        <w:lastRenderedPageBreak/>
        <w:t>6)</w:t>
      </w:r>
      <w:r w:rsidRPr="00A94929">
        <w:t xml:space="preserve">Минимальное расстояние от границ </w:t>
      </w:r>
      <w:r>
        <w:t>земельного</w:t>
      </w:r>
      <w:r w:rsidRPr="00A94929">
        <w:t xml:space="preserve"> участка до</w:t>
      </w:r>
      <w:r>
        <w:t xml:space="preserve"> </w:t>
      </w:r>
      <w:r w:rsidRPr="00C64184">
        <w:rPr>
          <w:color w:val="000000"/>
        </w:rPr>
        <w:t xml:space="preserve">зданий, строений, сооружений </w:t>
      </w:r>
      <w:r w:rsidRPr="00C64184">
        <w:t>–</w:t>
      </w:r>
      <w:r>
        <w:t xml:space="preserve"> 0</w:t>
      </w:r>
      <w:r w:rsidRPr="00C64184">
        <w:t xml:space="preserve"> м</w:t>
      </w:r>
      <w:r>
        <w:t>.</w:t>
      </w:r>
      <w:r w:rsidRPr="00A94929">
        <w:t xml:space="preserve"> </w:t>
      </w:r>
      <w:r>
        <w:t>(</w:t>
      </w:r>
      <w:r w:rsidRPr="00393CA9">
        <w:t xml:space="preserve">или в соответствии с </w:t>
      </w:r>
      <w:r>
        <w:t xml:space="preserve">утвержденным </w:t>
      </w:r>
      <w:r w:rsidRPr="00393CA9">
        <w:t>проектом планировки территории</w:t>
      </w:r>
      <w:r>
        <w:t xml:space="preserve">). </w:t>
      </w:r>
    </w:p>
    <w:p w:rsidR="006A7582" w:rsidRPr="003402DB" w:rsidRDefault="006A7582" w:rsidP="006A7582">
      <w:pPr>
        <w:widowControl w:val="0"/>
        <w:autoSpaceDE w:val="0"/>
        <w:autoSpaceDN w:val="0"/>
        <w:adjustRightInd w:val="0"/>
        <w:ind w:firstLine="709"/>
        <w:contextualSpacing/>
        <w:jc w:val="both"/>
        <w:rPr>
          <w:b/>
        </w:rPr>
      </w:pPr>
    </w:p>
    <w:p w:rsidR="006A7582" w:rsidRPr="003B198F" w:rsidRDefault="006A7582" w:rsidP="006A7582">
      <w:pPr>
        <w:pStyle w:val="39"/>
      </w:pPr>
      <w:bookmarkStart w:id="242" w:name="_Toc86744601"/>
      <w:bookmarkStart w:id="243" w:name="_Toc91083146"/>
      <w:r w:rsidRPr="003B198F">
        <w:t xml:space="preserve">Статья </w:t>
      </w:r>
      <w:r>
        <w:t>30</w:t>
      </w:r>
      <w:r w:rsidRPr="003B198F">
        <w:t xml:space="preserve">. Градостроительные регламенты. Зоны </w:t>
      </w:r>
      <w:r>
        <w:t>общественно-делового назначени</w:t>
      </w:r>
      <w:proofErr w:type="gramStart"/>
      <w:r>
        <w:t>я-</w:t>
      </w:r>
      <w:proofErr w:type="gramEnd"/>
      <w:r>
        <w:t>"ОД".</w:t>
      </w:r>
      <w:bookmarkEnd w:id="242"/>
      <w:bookmarkEnd w:id="243"/>
    </w:p>
    <w:p w:rsidR="006A7582" w:rsidRDefault="006A7582" w:rsidP="006A7582">
      <w:pPr>
        <w:widowControl w:val="0"/>
        <w:autoSpaceDE w:val="0"/>
        <w:autoSpaceDN w:val="0"/>
        <w:adjustRightInd w:val="0"/>
        <w:ind w:firstLine="709"/>
        <w:contextualSpacing/>
        <w:jc w:val="both"/>
        <w:rPr>
          <w:b/>
        </w:rPr>
      </w:pPr>
      <w:r>
        <w:rPr>
          <w:b/>
        </w:rPr>
        <w:t>1.Зона общественно-делового назначения - ОД</w:t>
      </w:r>
      <w:proofErr w:type="gramStart"/>
      <w:r>
        <w:rPr>
          <w:b/>
        </w:rPr>
        <w:t>1</w:t>
      </w:r>
      <w:proofErr w:type="gramEnd"/>
      <w:r>
        <w:rPr>
          <w:b/>
        </w:rPr>
        <w:t>.</w:t>
      </w:r>
    </w:p>
    <w:tbl>
      <w:tblPr>
        <w:tblW w:w="9943" w:type="dxa"/>
        <w:tblInd w:w="62" w:type="dxa"/>
        <w:tblLayout w:type="fixed"/>
        <w:tblCellMar>
          <w:top w:w="75" w:type="dxa"/>
          <w:left w:w="0" w:type="dxa"/>
          <w:bottom w:w="75" w:type="dxa"/>
          <w:right w:w="0" w:type="dxa"/>
        </w:tblCellMar>
        <w:tblLook w:val="0000"/>
      </w:tblPr>
      <w:tblGrid>
        <w:gridCol w:w="2147"/>
        <w:gridCol w:w="6945"/>
        <w:gridCol w:w="851"/>
      </w:tblGrid>
      <w:tr w:rsidR="006A7582" w:rsidRPr="003B198F" w:rsidTr="006A7582">
        <w:tc>
          <w:tcPr>
            <w:tcW w:w="214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6A7582" w:rsidRPr="003B198F" w:rsidRDefault="006A7582" w:rsidP="006A7582">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A7582" w:rsidRPr="003B198F" w:rsidRDefault="006A7582" w:rsidP="006A7582">
            <w:pPr>
              <w:widowControl w:val="0"/>
              <w:autoSpaceDE w:val="0"/>
              <w:autoSpaceDN w:val="0"/>
              <w:adjustRightInd w:val="0"/>
              <w:jc w:val="center"/>
              <w:rPr>
                <w:sz w:val="22"/>
                <w:szCs w:val="22"/>
              </w:rPr>
            </w:pPr>
            <w:r w:rsidRPr="003B198F">
              <w:rPr>
                <w:sz w:val="22"/>
                <w:szCs w:val="22"/>
              </w:rPr>
              <w:t>Код</w:t>
            </w:r>
          </w:p>
        </w:tc>
      </w:tr>
      <w:tr w:rsidR="006A7582" w:rsidRPr="003B198F" w:rsidTr="006A7582">
        <w:tc>
          <w:tcPr>
            <w:tcW w:w="9943"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Предоставление</w:t>
            </w:r>
            <w:r w:rsidRPr="00F20090">
              <w:rPr>
                <w:rFonts w:cs="Times New Roman"/>
                <w:sz w:val="22"/>
                <w:szCs w:val="22"/>
              </w:rPr>
              <w:br/>
              <w:t>коммунальных услуг</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обеспечивающих поставку воды, тепла,</w:t>
            </w:r>
            <w:r>
              <w:rPr>
                <w:rFonts w:cs="Times New Roman"/>
                <w:sz w:val="22"/>
                <w:szCs w:val="22"/>
              </w:rPr>
              <w:t xml:space="preserve"> </w:t>
            </w:r>
            <w:r w:rsidRPr="00F20090">
              <w:rPr>
                <w:rFonts w:cs="Times New Roman"/>
                <w:sz w:val="22"/>
                <w:szCs w:val="22"/>
              </w:rPr>
              <w:t>электричества, газа, отвод канализационных</w:t>
            </w:r>
            <w:r>
              <w:rPr>
                <w:rFonts w:cs="Times New Roman"/>
                <w:sz w:val="22"/>
                <w:szCs w:val="22"/>
              </w:rPr>
              <w:t xml:space="preserve"> </w:t>
            </w:r>
            <w:r w:rsidRPr="00F20090">
              <w:rPr>
                <w:rFonts w:cs="Times New Roman"/>
                <w:sz w:val="22"/>
                <w:szCs w:val="22"/>
              </w:rPr>
              <w:t>стоков, очистку и уборку объектов недвижимости</w:t>
            </w:r>
            <w:r>
              <w:rPr>
                <w:rFonts w:cs="Times New Roman"/>
                <w:sz w:val="22"/>
                <w:szCs w:val="22"/>
              </w:rPr>
              <w:t xml:space="preserve"> </w:t>
            </w:r>
            <w:r w:rsidRPr="00F20090">
              <w:rPr>
                <w:rFonts w:cs="Times New Roman"/>
                <w:sz w:val="22"/>
                <w:szCs w:val="22"/>
              </w:rPr>
              <w:t>(котельных, водозаборов, очистных сооружений,</w:t>
            </w:r>
            <w:r>
              <w:rPr>
                <w:rFonts w:cs="Times New Roman"/>
                <w:sz w:val="22"/>
                <w:szCs w:val="22"/>
              </w:rPr>
              <w:t xml:space="preserve"> </w:t>
            </w:r>
            <w:r w:rsidRPr="00F20090">
              <w:rPr>
                <w:rFonts w:cs="Times New Roman"/>
                <w:sz w:val="22"/>
                <w:szCs w:val="22"/>
              </w:rPr>
              <w:t>насосных станций, водопроводов, линий</w:t>
            </w:r>
            <w:r>
              <w:rPr>
                <w:rFonts w:cs="Times New Roman"/>
                <w:sz w:val="22"/>
                <w:szCs w:val="22"/>
              </w:rPr>
              <w:t xml:space="preserve"> </w:t>
            </w:r>
            <w:r w:rsidRPr="00F20090">
              <w:rPr>
                <w:rFonts w:cs="Times New Roman"/>
                <w:sz w:val="22"/>
                <w:szCs w:val="22"/>
              </w:rPr>
              <w:t>электропередач, трансформаторных подстанций,</w:t>
            </w:r>
            <w:r>
              <w:rPr>
                <w:rFonts w:cs="Times New Roman"/>
                <w:sz w:val="22"/>
                <w:szCs w:val="22"/>
              </w:rPr>
              <w:t xml:space="preserve"> </w:t>
            </w:r>
            <w:r w:rsidRPr="00F20090">
              <w:rPr>
                <w:rFonts w:cs="Times New Roman"/>
                <w:sz w:val="22"/>
                <w:szCs w:val="22"/>
              </w:rPr>
              <w:t>газопроводов, линий связи, телефонных станций,</w:t>
            </w:r>
            <w:r>
              <w:rPr>
                <w:rFonts w:cs="Times New Roman"/>
                <w:sz w:val="22"/>
                <w:szCs w:val="22"/>
              </w:rPr>
              <w:t xml:space="preserve"> </w:t>
            </w:r>
            <w:r w:rsidRPr="00F20090">
              <w:rPr>
                <w:rFonts w:cs="Times New Roman"/>
                <w:sz w:val="22"/>
                <w:szCs w:val="22"/>
              </w:rPr>
              <w:t>канализаций, стоянок, гаражей и мастерских для</w:t>
            </w:r>
            <w:r>
              <w:rPr>
                <w:rFonts w:cs="Times New Roman"/>
                <w:sz w:val="22"/>
                <w:szCs w:val="22"/>
              </w:rPr>
              <w:t xml:space="preserve"> </w:t>
            </w:r>
            <w:r w:rsidRPr="00F20090">
              <w:rPr>
                <w:rFonts w:cs="Times New Roman"/>
                <w:sz w:val="22"/>
                <w:szCs w:val="22"/>
              </w:rPr>
              <w:t>обслуживания уборочной и аварийной техники,</w:t>
            </w:r>
            <w:r>
              <w:rPr>
                <w:rFonts w:cs="Times New Roman"/>
                <w:sz w:val="22"/>
                <w:szCs w:val="22"/>
              </w:rPr>
              <w:t xml:space="preserve"> </w:t>
            </w:r>
            <w:r w:rsidRPr="00F20090">
              <w:rPr>
                <w:rFonts w:cs="Times New Roman"/>
                <w:sz w:val="22"/>
                <w:szCs w:val="22"/>
              </w:rPr>
              <w:t>соор</w:t>
            </w:r>
            <w:r>
              <w:rPr>
                <w:rFonts w:cs="Times New Roman"/>
                <w:sz w:val="22"/>
                <w:szCs w:val="22"/>
              </w:rPr>
              <w:t xml:space="preserve">ужений, необходимых для сбора и </w:t>
            </w:r>
            <w:r w:rsidRPr="00F20090">
              <w:rPr>
                <w:rFonts w:cs="Times New Roman"/>
                <w:sz w:val="22"/>
                <w:szCs w:val="22"/>
              </w:rPr>
              <w:t>плавки</w:t>
            </w:r>
            <w:r>
              <w:rPr>
                <w:rFonts w:cs="Times New Roman"/>
                <w:sz w:val="22"/>
                <w:szCs w:val="22"/>
              </w:rPr>
              <w:t xml:space="preserve"> </w:t>
            </w:r>
            <w:r w:rsidRPr="00F20090">
              <w:rPr>
                <w:rFonts w:cs="Times New Roman"/>
                <w:sz w:val="22"/>
                <w:szCs w:val="22"/>
              </w:rPr>
              <w:t>снега)</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widowControl w:val="0"/>
              <w:autoSpaceDE w:val="0"/>
              <w:autoSpaceDN w:val="0"/>
              <w:adjustRightInd w:val="0"/>
              <w:jc w:val="center"/>
              <w:rPr>
                <w:sz w:val="22"/>
                <w:szCs w:val="22"/>
              </w:rPr>
            </w:pPr>
            <w:r>
              <w:rPr>
                <w:sz w:val="22"/>
                <w:szCs w:val="22"/>
              </w:rPr>
              <w:t>3.1.1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Административные</w:t>
            </w:r>
            <w:r w:rsidRPr="00F20090">
              <w:rPr>
                <w:rFonts w:cs="Times New Roman"/>
                <w:sz w:val="22"/>
                <w:szCs w:val="22"/>
              </w:rPr>
              <w:br/>
              <w:t>здания организаций,</w:t>
            </w:r>
            <w:r w:rsidRPr="00F20090">
              <w:rPr>
                <w:rFonts w:cs="Times New Roman"/>
                <w:sz w:val="22"/>
                <w:szCs w:val="22"/>
              </w:rPr>
              <w:br/>
              <w:t>обеспечивающих</w:t>
            </w:r>
            <w:r w:rsidRPr="00F20090">
              <w:rPr>
                <w:rFonts w:cs="Times New Roman"/>
                <w:sz w:val="22"/>
                <w:szCs w:val="22"/>
              </w:rPr>
              <w:br/>
              <w:t>предоставление</w:t>
            </w:r>
            <w:r w:rsidRPr="00F20090">
              <w:rPr>
                <w:rFonts w:cs="Times New Roman"/>
                <w:sz w:val="22"/>
                <w:szCs w:val="22"/>
              </w:rPr>
              <w:br/>
              <w:t>коммунальных услуг</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предназначенных для приема</w:t>
            </w:r>
            <w:r>
              <w:rPr>
                <w:rFonts w:cs="Times New Roman"/>
                <w:sz w:val="22"/>
                <w:szCs w:val="22"/>
              </w:rPr>
              <w:t xml:space="preserve"> </w:t>
            </w:r>
            <w:r w:rsidRPr="00F20090">
              <w:rPr>
                <w:rFonts w:cs="Times New Roman"/>
                <w:sz w:val="22"/>
                <w:szCs w:val="22"/>
              </w:rPr>
              <w:t>физических и юридических лиц в связи с</w:t>
            </w:r>
            <w:r>
              <w:rPr>
                <w:rFonts w:cs="Times New Roman"/>
                <w:sz w:val="22"/>
                <w:szCs w:val="22"/>
              </w:rPr>
              <w:t xml:space="preserve"> </w:t>
            </w:r>
            <w:r w:rsidRPr="00F20090">
              <w:rPr>
                <w:rFonts w:cs="Times New Roman"/>
                <w:sz w:val="22"/>
                <w:szCs w:val="22"/>
              </w:rPr>
              <w:t>предоставлением им коммунальных услуг</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widowControl w:val="0"/>
              <w:autoSpaceDE w:val="0"/>
              <w:autoSpaceDN w:val="0"/>
              <w:adjustRightInd w:val="0"/>
              <w:jc w:val="center"/>
              <w:rPr>
                <w:sz w:val="22"/>
                <w:szCs w:val="22"/>
              </w:rPr>
            </w:pPr>
            <w:r>
              <w:rPr>
                <w:sz w:val="22"/>
                <w:szCs w:val="22"/>
              </w:rPr>
              <w:t>3.1.2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Дома социального</w:t>
            </w:r>
            <w:r w:rsidRPr="00F20090">
              <w:rPr>
                <w:rFonts w:cs="Times New Roman"/>
                <w:sz w:val="22"/>
                <w:szCs w:val="22"/>
              </w:rPr>
              <w:br/>
              <w:t>обслуживания</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домов престарелых, домов ребенка,</w:t>
            </w:r>
            <w:r>
              <w:rPr>
                <w:rFonts w:cs="Times New Roman"/>
                <w:sz w:val="22"/>
                <w:szCs w:val="22"/>
              </w:rPr>
              <w:t xml:space="preserve"> </w:t>
            </w:r>
            <w:r w:rsidRPr="00F20090">
              <w:rPr>
                <w:rFonts w:cs="Times New Roman"/>
                <w:sz w:val="22"/>
                <w:szCs w:val="22"/>
              </w:rPr>
              <w:t>детских домов, пунктов ночлега для бездомных</w:t>
            </w:r>
            <w:r>
              <w:rPr>
                <w:rFonts w:cs="Times New Roman"/>
                <w:sz w:val="22"/>
                <w:szCs w:val="22"/>
              </w:rPr>
              <w:t xml:space="preserve"> </w:t>
            </w:r>
            <w:r w:rsidRPr="00F20090">
              <w:rPr>
                <w:rFonts w:cs="Times New Roman"/>
                <w:sz w:val="22"/>
                <w:szCs w:val="22"/>
              </w:rPr>
              <w:t>граждан; размещение объектов капитального</w:t>
            </w:r>
            <w:r>
              <w:rPr>
                <w:rFonts w:cs="Times New Roman"/>
                <w:sz w:val="22"/>
                <w:szCs w:val="22"/>
              </w:rPr>
              <w:t xml:space="preserve"> </w:t>
            </w:r>
            <w:r w:rsidRPr="00F20090">
              <w:rPr>
                <w:rFonts w:cs="Times New Roman"/>
                <w:sz w:val="22"/>
                <w:szCs w:val="22"/>
              </w:rPr>
              <w:t>строительства для временного размещения</w:t>
            </w:r>
            <w:r>
              <w:rPr>
                <w:rFonts w:cs="Times New Roman"/>
                <w:sz w:val="22"/>
                <w:szCs w:val="22"/>
              </w:rPr>
              <w:t xml:space="preserve"> </w:t>
            </w:r>
            <w:r w:rsidRPr="00F20090">
              <w:rPr>
                <w:rFonts w:cs="Times New Roman"/>
                <w:sz w:val="22"/>
                <w:szCs w:val="22"/>
              </w:rPr>
              <w:t>вынужденных переселенцев, лиц, признанных</w:t>
            </w:r>
            <w:r>
              <w:rPr>
                <w:rFonts w:cs="Times New Roman"/>
                <w:sz w:val="22"/>
                <w:szCs w:val="22"/>
              </w:rPr>
              <w:t xml:space="preserve"> </w:t>
            </w:r>
            <w:r w:rsidRPr="00F20090">
              <w:rPr>
                <w:rFonts w:cs="Times New Roman"/>
                <w:sz w:val="22"/>
                <w:szCs w:val="22"/>
              </w:rPr>
              <w:t>беженцами</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3.2.1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Оказание социальной</w:t>
            </w:r>
            <w:r w:rsidRPr="00F20090">
              <w:rPr>
                <w:rFonts w:cs="Times New Roman"/>
                <w:sz w:val="22"/>
                <w:szCs w:val="22"/>
              </w:rPr>
              <w:br/>
              <w:t>помощи населению</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зданий, предназначенных для служб</w:t>
            </w:r>
            <w:r>
              <w:rPr>
                <w:rFonts w:cs="Times New Roman"/>
                <w:sz w:val="22"/>
                <w:szCs w:val="22"/>
              </w:rPr>
              <w:t xml:space="preserve"> </w:t>
            </w:r>
            <w:r w:rsidRPr="00F20090">
              <w:rPr>
                <w:rFonts w:cs="Times New Roman"/>
                <w:sz w:val="22"/>
                <w:szCs w:val="22"/>
              </w:rPr>
              <w:t>психологической и бесплатной юридической</w:t>
            </w:r>
            <w:r>
              <w:rPr>
                <w:rFonts w:cs="Times New Roman"/>
                <w:sz w:val="22"/>
                <w:szCs w:val="22"/>
              </w:rPr>
              <w:t xml:space="preserve"> </w:t>
            </w:r>
            <w:r w:rsidRPr="00F20090">
              <w:rPr>
                <w:rFonts w:cs="Times New Roman"/>
                <w:sz w:val="22"/>
                <w:szCs w:val="22"/>
              </w:rPr>
              <w:t>помощи, социальных, пенсионных и иных служб</w:t>
            </w:r>
            <w:r>
              <w:rPr>
                <w:rFonts w:cs="Times New Roman"/>
                <w:sz w:val="22"/>
                <w:szCs w:val="22"/>
              </w:rPr>
              <w:t xml:space="preserve"> </w:t>
            </w:r>
            <w:r w:rsidRPr="00F20090">
              <w:rPr>
                <w:rFonts w:cs="Times New Roman"/>
                <w:sz w:val="22"/>
                <w:szCs w:val="22"/>
              </w:rPr>
              <w:t>(службы занятости населения, пункты питания</w:t>
            </w:r>
            <w:r>
              <w:rPr>
                <w:rFonts w:cs="Times New Roman"/>
                <w:sz w:val="22"/>
                <w:szCs w:val="22"/>
              </w:rPr>
              <w:t xml:space="preserve"> </w:t>
            </w:r>
            <w:r w:rsidRPr="00F20090">
              <w:rPr>
                <w:rFonts w:cs="Times New Roman"/>
                <w:sz w:val="22"/>
                <w:szCs w:val="22"/>
              </w:rPr>
              <w:t>малоимущих граждан), в которых осуществляется</w:t>
            </w:r>
            <w:r>
              <w:rPr>
                <w:rFonts w:cs="Times New Roman"/>
                <w:sz w:val="22"/>
                <w:szCs w:val="22"/>
              </w:rPr>
              <w:t xml:space="preserve"> </w:t>
            </w:r>
            <w:r w:rsidRPr="00F20090">
              <w:rPr>
                <w:rFonts w:cs="Times New Roman"/>
                <w:sz w:val="22"/>
                <w:szCs w:val="22"/>
              </w:rPr>
              <w:t>прием граждан по вопросам оказания социальной</w:t>
            </w:r>
            <w:r>
              <w:rPr>
                <w:rFonts w:cs="Times New Roman"/>
                <w:sz w:val="22"/>
                <w:szCs w:val="22"/>
              </w:rPr>
              <w:t xml:space="preserve"> </w:t>
            </w:r>
            <w:r w:rsidRPr="00F20090">
              <w:rPr>
                <w:rFonts w:cs="Times New Roman"/>
                <w:sz w:val="22"/>
                <w:szCs w:val="22"/>
              </w:rPr>
              <w:t>помощи и назначения социальных или пенсионных</w:t>
            </w:r>
            <w:r>
              <w:rPr>
                <w:rFonts w:cs="Times New Roman"/>
                <w:sz w:val="22"/>
                <w:szCs w:val="22"/>
              </w:rPr>
              <w:t xml:space="preserve"> </w:t>
            </w:r>
            <w:r w:rsidRPr="00F20090">
              <w:rPr>
                <w:rFonts w:cs="Times New Roman"/>
                <w:sz w:val="22"/>
                <w:szCs w:val="22"/>
              </w:rPr>
              <w:t>выплат, а также для размещения общественных</w:t>
            </w:r>
            <w:r>
              <w:rPr>
                <w:rFonts w:cs="Times New Roman"/>
                <w:sz w:val="22"/>
                <w:szCs w:val="22"/>
              </w:rPr>
              <w:t xml:space="preserve"> </w:t>
            </w:r>
            <w:r w:rsidRPr="00F20090">
              <w:rPr>
                <w:rFonts w:cs="Times New Roman"/>
                <w:sz w:val="22"/>
                <w:szCs w:val="22"/>
              </w:rPr>
              <w:t>некоммерческих организаций: некоммерческих</w:t>
            </w:r>
            <w:r>
              <w:rPr>
                <w:rFonts w:cs="Times New Roman"/>
                <w:sz w:val="22"/>
                <w:szCs w:val="22"/>
              </w:rPr>
              <w:t xml:space="preserve"> </w:t>
            </w:r>
            <w:r w:rsidRPr="00F20090">
              <w:rPr>
                <w:rFonts w:cs="Times New Roman"/>
                <w:sz w:val="22"/>
                <w:szCs w:val="22"/>
              </w:rPr>
              <w:t>фондов, благотворительных организаций, клубов</w:t>
            </w:r>
            <w:r>
              <w:rPr>
                <w:rFonts w:cs="Times New Roman"/>
                <w:sz w:val="22"/>
                <w:szCs w:val="22"/>
              </w:rPr>
              <w:t xml:space="preserve"> </w:t>
            </w:r>
            <w:r w:rsidRPr="00F20090">
              <w:rPr>
                <w:rFonts w:cs="Times New Roman"/>
                <w:sz w:val="22"/>
                <w:szCs w:val="22"/>
              </w:rPr>
              <w:t>по интересам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3.2.2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Оказание услуг связи</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пунктов оказания услуг почтовой,</w:t>
            </w:r>
            <w:r>
              <w:rPr>
                <w:rFonts w:cs="Times New Roman"/>
                <w:sz w:val="22"/>
                <w:szCs w:val="22"/>
              </w:rPr>
              <w:t xml:space="preserve"> </w:t>
            </w:r>
            <w:r w:rsidRPr="00F20090">
              <w:rPr>
                <w:rFonts w:cs="Times New Roman"/>
                <w:sz w:val="22"/>
                <w:szCs w:val="22"/>
              </w:rPr>
              <w:t>телеграфной, междугородней и международной</w:t>
            </w:r>
            <w:r>
              <w:rPr>
                <w:rFonts w:cs="Times New Roman"/>
                <w:sz w:val="22"/>
                <w:szCs w:val="22"/>
              </w:rPr>
              <w:t xml:space="preserve"> </w:t>
            </w:r>
            <w:r w:rsidRPr="00F20090">
              <w:rPr>
                <w:rFonts w:cs="Times New Roman"/>
                <w:sz w:val="22"/>
                <w:szCs w:val="22"/>
              </w:rPr>
              <w:t>телефонной связи</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3.2.3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Бытовое обслуживание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населению или организациям бытовых услуг</w:t>
            </w:r>
            <w:r>
              <w:rPr>
                <w:rFonts w:cs="Times New Roman"/>
                <w:sz w:val="22"/>
                <w:szCs w:val="22"/>
              </w:rPr>
              <w:t xml:space="preserve"> </w:t>
            </w:r>
            <w:r w:rsidRPr="00F20090">
              <w:rPr>
                <w:rFonts w:cs="Times New Roman"/>
                <w:sz w:val="22"/>
                <w:szCs w:val="22"/>
              </w:rPr>
              <w:t>(мастерские мелкого ремонта, ателье, бани,</w:t>
            </w:r>
            <w:r>
              <w:rPr>
                <w:rFonts w:cs="Times New Roman"/>
                <w:sz w:val="22"/>
                <w:szCs w:val="22"/>
              </w:rPr>
              <w:t xml:space="preserve"> </w:t>
            </w:r>
            <w:r w:rsidRPr="00F20090">
              <w:rPr>
                <w:rFonts w:cs="Times New Roman"/>
                <w:sz w:val="22"/>
                <w:szCs w:val="22"/>
              </w:rPr>
              <w:t>парикмахерские, прачечные, химчистки,</w:t>
            </w:r>
            <w:r>
              <w:rPr>
                <w:rFonts w:cs="Times New Roman"/>
                <w:sz w:val="22"/>
                <w:szCs w:val="22"/>
              </w:rPr>
              <w:t xml:space="preserve"> </w:t>
            </w:r>
            <w:r w:rsidRPr="00F20090">
              <w:rPr>
                <w:rFonts w:cs="Times New Roman"/>
                <w:sz w:val="22"/>
                <w:szCs w:val="22"/>
              </w:rPr>
              <w:t>похоронные бюро)</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Здравоохранение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гражданам медицинской помощи. Содержание</w:t>
            </w:r>
            <w:r>
              <w:rPr>
                <w:rFonts w:cs="Times New Roman"/>
                <w:sz w:val="22"/>
                <w:szCs w:val="22"/>
              </w:rPr>
              <w:t xml:space="preserve"> </w:t>
            </w:r>
            <w:r w:rsidRPr="00F20090">
              <w:rPr>
                <w:rFonts w:cs="Times New Roman"/>
                <w:sz w:val="22"/>
                <w:szCs w:val="22"/>
              </w:rPr>
              <w:t>данного вида разрешенного использования</w:t>
            </w:r>
            <w:r>
              <w:rPr>
                <w:rFonts w:cs="Times New Roman"/>
                <w:sz w:val="22"/>
                <w:szCs w:val="22"/>
              </w:rPr>
              <w:t xml:space="preserve"> </w:t>
            </w:r>
            <w:r w:rsidRPr="00F20090">
              <w:rPr>
                <w:rFonts w:cs="Times New Roman"/>
                <w:sz w:val="22"/>
                <w:szCs w:val="22"/>
              </w:rPr>
              <w:t>включает в себя содержание видов разрешенного</w:t>
            </w:r>
            <w:r>
              <w:rPr>
                <w:rFonts w:cs="Times New Roman"/>
                <w:sz w:val="22"/>
                <w:szCs w:val="22"/>
              </w:rPr>
              <w:t xml:space="preserve"> </w:t>
            </w:r>
            <w:r w:rsidRPr="00F20090">
              <w:rPr>
                <w:rFonts w:cs="Times New Roman"/>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3.4</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proofErr w:type="spellStart"/>
            <w:r w:rsidRPr="00F20090">
              <w:rPr>
                <w:rFonts w:cs="Times New Roman"/>
                <w:sz w:val="22"/>
                <w:szCs w:val="22"/>
              </w:rPr>
              <w:t>Амбулаторно</w:t>
            </w:r>
            <w:proofErr w:type="spellEnd"/>
            <w:r w:rsidRPr="00F20090">
              <w:rPr>
                <w:rFonts w:cs="Times New Roman"/>
                <w:sz w:val="22"/>
                <w:szCs w:val="22"/>
              </w:rPr>
              <w:br/>
            </w:r>
            <w:r w:rsidRPr="00F20090">
              <w:rPr>
                <w:rFonts w:cs="Times New Roman"/>
                <w:sz w:val="22"/>
                <w:szCs w:val="22"/>
              </w:rPr>
              <w:lastRenderedPageBreak/>
              <w:t>поликлиническое</w:t>
            </w:r>
            <w:r w:rsidRPr="00F20090">
              <w:rPr>
                <w:rFonts w:cs="Times New Roman"/>
                <w:sz w:val="22"/>
                <w:szCs w:val="22"/>
              </w:rPr>
              <w:br/>
              <w:t>обслуживание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lastRenderedPageBreak/>
              <w:t>Размещение объектов капитального</w:t>
            </w:r>
            <w:r>
              <w:rPr>
                <w:rFonts w:cs="Times New Roman"/>
                <w:sz w:val="22"/>
                <w:szCs w:val="22"/>
              </w:rPr>
              <w:t xml:space="preserve"> </w:t>
            </w:r>
            <w:r w:rsidRPr="00F20090">
              <w:rPr>
                <w:rFonts w:cs="Times New Roman"/>
                <w:sz w:val="22"/>
                <w:szCs w:val="22"/>
              </w:rPr>
              <w:t xml:space="preserve">строительства, предназначенных для </w:t>
            </w:r>
            <w:r w:rsidRPr="00F20090">
              <w:rPr>
                <w:rFonts w:cs="Times New Roman"/>
                <w:sz w:val="22"/>
                <w:szCs w:val="22"/>
              </w:rPr>
              <w:lastRenderedPageBreak/>
              <w:t>оказания</w:t>
            </w:r>
            <w:r>
              <w:rPr>
                <w:rFonts w:cs="Times New Roman"/>
                <w:sz w:val="22"/>
                <w:szCs w:val="22"/>
              </w:rPr>
              <w:t xml:space="preserve"> </w:t>
            </w:r>
            <w:r w:rsidRPr="00F20090">
              <w:rPr>
                <w:rFonts w:cs="Times New Roman"/>
                <w:sz w:val="22"/>
                <w:szCs w:val="22"/>
              </w:rPr>
              <w:t>гражданам амбулаторно-поликлинической</w:t>
            </w:r>
            <w:r>
              <w:rPr>
                <w:rFonts w:cs="Times New Roman"/>
                <w:sz w:val="22"/>
                <w:szCs w:val="22"/>
              </w:rPr>
              <w:t xml:space="preserve"> </w:t>
            </w:r>
            <w:r w:rsidRPr="00F20090">
              <w:rPr>
                <w:rFonts w:cs="Times New Roman"/>
                <w:sz w:val="22"/>
                <w:szCs w:val="22"/>
              </w:rPr>
              <w:t>медицинской помощи (поликлиники,</w:t>
            </w:r>
            <w:r>
              <w:rPr>
                <w:rFonts w:cs="Times New Roman"/>
                <w:sz w:val="22"/>
                <w:szCs w:val="22"/>
              </w:rPr>
              <w:t xml:space="preserve"> </w:t>
            </w:r>
            <w:r w:rsidRPr="00F20090">
              <w:rPr>
                <w:rFonts w:cs="Times New Roman"/>
                <w:sz w:val="22"/>
                <w:szCs w:val="22"/>
              </w:rPr>
              <w:t>фельдшерские пункты, пункты здравоохранения,</w:t>
            </w:r>
            <w:r>
              <w:rPr>
                <w:rFonts w:cs="Times New Roman"/>
                <w:sz w:val="22"/>
                <w:szCs w:val="22"/>
              </w:rPr>
              <w:t xml:space="preserve"> </w:t>
            </w:r>
            <w:r w:rsidRPr="00F20090">
              <w:rPr>
                <w:rFonts w:cs="Times New Roman"/>
                <w:sz w:val="22"/>
                <w:szCs w:val="22"/>
              </w:rPr>
              <w:t>центры матери и ребенка, диагностические</w:t>
            </w:r>
            <w:r>
              <w:rPr>
                <w:rFonts w:cs="Times New Roman"/>
                <w:sz w:val="22"/>
                <w:szCs w:val="22"/>
              </w:rPr>
              <w:t xml:space="preserve"> </w:t>
            </w:r>
            <w:r w:rsidRPr="00F20090">
              <w:rPr>
                <w:rFonts w:cs="Times New Roman"/>
                <w:sz w:val="22"/>
                <w:szCs w:val="22"/>
              </w:rPr>
              <w:t>центры, молочные кухни, станции донорства</w:t>
            </w:r>
            <w:r>
              <w:rPr>
                <w:rFonts w:cs="Times New Roman"/>
                <w:sz w:val="22"/>
                <w:szCs w:val="22"/>
              </w:rPr>
              <w:t xml:space="preserve"> </w:t>
            </w:r>
            <w:r w:rsidRPr="00F20090">
              <w:rPr>
                <w:rFonts w:cs="Times New Roman"/>
                <w:sz w:val="22"/>
                <w:szCs w:val="22"/>
              </w:rPr>
              <w:t>крови, клинические лаборатории)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3.4.1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lastRenderedPageBreak/>
              <w:t>Стационарное</w:t>
            </w:r>
            <w:r w:rsidRPr="00F20090">
              <w:rPr>
                <w:rFonts w:cs="Times New Roman"/>
                <w:sz w:val="22"/>
                <w:szCs w:val="22"/>
              </w:rPr>
              <w:br/>
              <w:t>медицинское</w:t>
            </w:r>
            <w:r w:rsidRPr="00F20090">
              <w:rPr>
                <w:rFonts w:cs="Times New Roman"/>
                <w:sz w:val="22"/>
                <w:szCs w:val="22"/>
              </w:rPr>
              <w:br/>
              <w:t>обслуживание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оказания</w:t>
            </w:r>
            <w:r>
              <w:rPr>
                <w:rFonts w:cs="Times New Roman"/>
                <w:sz w:val="22"/>
                <w:szCs w:val="22"/>
              </w:rPr>
              <w:t xml:space="preserve"> </w:t>
            </w:r>
            <w:r w:rsidRPr="00F20090">
              <w:rPr>
                <w:rFonts w:cs="Times New Roman"/>
                <w:sz w:val="22"/>
                <w:szCs w:val="22"/>
              </w:rPr>
              <w:t>гражданам медицинской помощи в стационарах</w:t>
            </w:r>
            <w:r>
              <w:rPr>
                <w:rFonts w:cs="Times New Roman"/>
                <w:sz w:val="22"/>
                <w:szCs w:val="22"/>
              </w:rPr>
              <w:t xml:space="preserve"> </w:t>
            </w:r>
            <w:r w:rsidRPr="00F20090">
              <w:rPr>
                <w:rFonts w:cs="Times New Roman"/>
                <w:sz w:val="22"/>
                <w:szCs w:val="22"/>
              </w:rPr>
              <w:t>(больницы, родильные дома, диспансеры, научно</w:t>
            </w:r>
            <w:r>
              <w:rPr>
                <w:rFonts w:cs="Times New Roman"/>
                <w:sz w:val="22"/>
                <w:szCs w:val="22"/>
              </w:rPr>
              <w:t xml:space="preserve"> </w:t>
            </w:r>
            <w:r w:rsidRPr="00F20090">
              <w:rPr>
                <w:rFonts w:cs="Times New Roman"/>
                <w:sz w:val="22"/>
                <w:szCs w:val="22"/>
              </w:rPr>
              <w:t>медицинские учреждения и прочие объекты,</w:t>
            </w:r>
            <w:r>
              <w:rPr>
                <w:rFonts w:cs="Times New Roman"/>
                <w:sz w:val="22"/>
                <w:szCs w:val="22"/>
              </w:rPr>
              <w:t xml:space="preserve"> </w:t>
            </w:r>
            <w:r w:rsidRPr="00F20090">
              <w:rPr>
                <w:rFonts w:cs="Times New Roman"/>
                <w:sz w:val="22"/>
                <w:szCs w:val="22"/>
              </w:rPr>
              <w:t>обеспечивающие оказание услуги по лечению в</w:t>
            </w:r>
            <w:r>
              <w:rPr>
                <w:rFonts w:cs="Times New Roman"/>
                <w:sz w:val="22"/>
                <w:szCs w:val="22"/>
              </w:rPr>
              <w:t xml:space="preserve"> </w:t>
            </w:r>
            <w:r w:rsidRPr="00F20090">
              <w:rPr>
                <w:rFonts w:cs="Times New Roman"/>
                <w:sz w:val="22"/>
                <w:szCs w:val="22"/>
              </w:rPr>
              <w:t>стационаре); размещение станций скорой помощи;</w:t>
            </w:r>
            <w:r>
              <w:rPr>
                <w:rFonts w:cs="Times New Roman"/>
                <w:sz w:val="22"/>
                <w:szCs w:val="22"/>
              </w:rPr>
              <w:t xml:space="preserve"> </w:t>
            </w:r>
            <w:r w:rsidRPr="00F20090">
              <w:rPr>
                <w:rFonts w:cs="Times New Roman"/>
                <w:sz w:val="22"/>
                <w:szCs w:val="22"/>
              </w:rPr>
              <w:t>размещение площадок санитарной авиации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3.4.2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Медицинские</w:t>
            </w:r>
            <w:r w:rsidRPr="00F20090">
              <w:rPr>
                <w:rFonts w:cs="Times New Roman"/>
                <w:sz w:val="22"/>
                <w:szCs w:val="22"/>
              </w:rPr>
              <w:br/>
              <w:t>организации особого</w:t>
            </w:r>
            <w:r w:rsidRPr="00F20090">
              <w:rPr>
                <w:rFonts w:cs="Times New Roman"/>
                <w:sz w:val="22"/>
                <w:szCs w:val="22"/>
              </w:rPr>
              <w:br/>
              <w:t>назначения</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для размещения медицинских организаций,</w:t>
            </w:r>
            <w:r>
              <w:rPr>
                <w:rFonts w:cs="Times New Roman"/>
                <w:sz w:val="22"/>
                <w:szCs w:val="22"/>
              </w:rPr>
              <w:t xml:space="preserve"> </w:t>
            </w:r>
            <w:r w:rsidRPr="00F20090">
              <w:rPr>
                <w:rFonts w:cs="Times New Roman"/>
                <w:sz w:val="22"/>
                <w:szCs w:val="22"/>
              </w:rPr>
              <w:t>осуществляющих проведение судебно</w:t>
            </w:r>
            <w:r>
              <w:rPr>
                <w:rFonts w:cs="Times New Roman"/>
                <w:sz w:val="22"/>
                <w:szCs w:val="22"/>
              </w:rPr>
              <w:t xml:space="preserve"> </w:t>
            </w:r>
            <w:r w:rsidRPr="00F20090">
              <w:rPr>
                <w:rFonts w:cs="Times New Roman"/>
                <w:sz w:val="22"/>
                <w:szCs w:val="22"/>
              </w:rPr>
              <w:t xml:space="preserve">медицинской и </w:t>
            </w:r>
            <w:proofErr w:type="spellStart"/>
            <w:proofErr w:type="gramStart"/>
            <w:r w:rsidRPr="00F20090">
              <w:rPr>
                <w:rFonts w:cs="Times New Roman"/>
                <w:sz w:val="22"/>
                <w:szCs w:val="22"/>
              </w:rPr>
              <w:t>патолого-анатомической</w:t>
            </w:r>
            <w:proofErr w:type="spellEnd"/>
            <w:proofErr w:type="gramEnd"/>
            <w:r>
              <w:rPr>
                <w:rFonts w:cs="Times New Roman"/>
                <w:sz w:val="22"/>
                <w:szCs w:val="22"/>
              </w:rPr>
              <w:t xml:space="preserve"> </w:t>
            </w:r>
            <w:r w:rsidRPr="00F20090">
              <w:rPr>
                <w:rFonts w:cs="Times New Roman"/>
                <w:sz w:val="22"/>
                <w:szCs w:val="22"/>
              </w:rPr>
              <w:t>экспертизы (морги)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3.4.3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Образование и</w:t>
            </w:r>
            <w:r w:rsidRPr="00F20090">
              <w:rPr>
                <w:rFonts w:cs="Times New Roman"/>
                <w:sz w:val="22"/>
                <w:szCs w:val="22"/>
              </w:rPr>
              <w:br/>
              <w:t>просвещение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с</w:t>
            </w:r>
            <w:r w:rsidRPr="00F20090">
              <w:rPr>
                <w:rFonts w:cs="Times New Roman"/>
                <w:sz w:val="22"/>
                <w:szCs w:val="22"/>
              </w:rPr>
              <w:t>троительства, предназначенных для воспитания,</w:t>
            </w:r>
            <w:r>
              <w:rPr>
                <w:rFonts w:cs="Times New Roman"/>
                <w:sz w:val="22"/>
                <w:szCs w:val="22"/>
              </w:rPr>
              <w:t xml:space="preserve"> </w:t>
            </w:r>
            <w:r w:rsidRPr="00F20090">
              <w:rPr>
                <w:rFonts w:cs="Times New Roman"/>
                <w:sz w:val="22"/>
                <w:szCs w:val="22"/>
              </w:rPr>
              <w:t>образования и просвещения. Содержание данного</w:t>
            </w:r>
            <w:r>
              <w:rPr>
                <w:rFonts w:cs="Times New Roman"/>
                <w:sz w:val="22"/>
                <w:szCs w:val="22"/>
              </w:rPr>
              <w:t xml:space="preserve"> вида </w:t>
            </w:r>
            <w:r w:rsidRPr="00F20090">
              <w:rPr>
                <w:rFonts w:cs="Times New Roman"/>
                <w:sz w:val="22"/>
                <w:szCs w:val="22"/>
              </w:rPr>
              <w:t>разрешенного использования включает в</w:t>
            </w:r>
            <w:r>
              <w:rPr>
                <w:rFonts w:cs="Times New Roman"/>
                <w:sz w:val="22"/>
                <w:szCs w:val="22"/>
              </w:rPr>
              <w:t xml:space="preserve"> </w:t>
            </w:r>
            <w:r w:rsidRPr="00F20090">
              <w:rPr>
                <w:rFonts w:cs="Times New Roman"/>
                <w:sz w:val="22"/>
                <w:szCs w:val="22"/>
              </w:rPr>
              <w:t>себя содержание видов разрешенного</w:t>
            </w:r>
            <w:r>
              <w:rPr>
                <w:rFonts w:cs="Times New Roman"/>
                <w:sz w:val="22"/>
                <w:szCs w:val="22"/>
              </w:rPr>
              <w:t xml:space="preserve"> </w:t>
            </w:r>
            <w:r w:rsidRPr="00F20090">
              <w:rPr>
                <w:rFonts w:cs="Times New Roman"/>
                <w:sz w:val="22"/>
                <w:szCs w:val="22"/>
              </w:rPr>
              <w:t>использования с кодами 3.5.1-3.5.2</w:t>
            </w: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3.5</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Дошкольное, начальное и</w:t>
            </w:r>
            <w:r w:rsidRPr="00F20090">
              <w:rPr>
                <w:rFonts w:cs="Times New Roman"/>
                <w:sz w:val="22"/>
                <w:szCs w:val="22"/>
              </w:rPr>
              <w:br/>
              <w:t>среднее общее</w:t>
            </w:r>
            <w:r w:rsidRPr="00F20090">
              <w:rPr>
                <w:rFonts w:cs="Times New Roman"/>
                <w:sz w:val="22"/>
                <w:szCs w:val="22"/>
              </w:rPr>
              <w:br/>
              <w:t>образование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w:t>
            </w:r>
            <w:r w:rsidRPr="00F20090">
              <w:rPr>
                <w:rFonts w:cs="Times New Roman"/>
                <w:sz w:val="22"/>
                <w:szCs w:val="22"/>
              </w:rPr>
              <w:br/>
              <w:t>просвещения, дошкольного, начального и среднего</w:t>
            </w:r>
            <w:r>
              <w:rPr>
                <w:rFonts w:cs="Times New Roman"/>
                <w:sz w:val="22"/>
                <w:szCs w:val="22"/>
              </w:rPr>
              <w:t xml:space="preserve"> </w:t>
            </w:r>
            <w:r w:rsidRPr="00F20090">
              <w:rPr>
                <w:rFonts w:cs="Times New Roman"/>
                <w:sz w:val="22"/>
                <w:szCs w:val="22"/>
              </w:rPr>
              <w:t>общего образования (детские ясли, детские сады,</w:t>
            </w:r>
            <w:r>
              <w:rPr>
                <w:rFonts w:cs="Times New Roman"/>
                <w:sz w:val="22"/>
                <w:szCs w:val="22"/>
              </w:rPr>
              <w:t xml:space="preserve"> </w:t>
            </w:r>
            <w:r w:rsidRPr="00F20090">
              <w:rPr>
                <w:rFonts w:cs="Times New Roman"/>
                <w:sz w:val="22"/>
                <w:szCs w:val="22"/>
              </w:rPr>
              <w:t>школы, лицеи, гимназии, художественные,</w:t>
            </w:r>
            <w:r>
              <w:rPr>
                <w:rFonts w:cs="Times New Roman"/>
                <w:sz w:val="22"/>
                <w:szCs w:val="22"/>
              </w:rPr>
              <w:t xml:space="preserve"> </w:t>
            </w:r>
            <w:r w:rsidRPr="00F20090">
              <w:rPr>
                <w:rFonts w:cs="Times New Roman"/>
                <w:sz w:val="22"/>
                <w:szCs w:val="22"/>
              </w:rPr>
              <w:t>музыкальные школы, образовательные кружки и</w:t>
            </w:r>
            <w:r>
              <w:rPr>
                <w:rFonts w:cs="Times New Roman"/>
                <w:sz w:val="22"/>
                <w:szCs w:val="22"/>
              </w:rPr>
              <w:t xml:space="preserve"> </w:t>
            </w:r>
            <w:r w:rsidRPr="00F20090">
              <w:rPr>
                <w:rFonts w:cs="Times New Roman"/>
                <w:sz w:val="22"/>
                <w:szCs w:val="22"/>
              </w:rPr>
              <w:t>иные организации, осуществляющие деятельность</w:t>
            </w:r>
            <w:r>
              <w:rPr>
                <w:rFonts w:cs="Times New Roman"/>
                <w:sz w:val="22"/>
                <w:szCs w:val="22"/>
              </w:rPr>
              <w:t xml:space="preserve"> </w:t>
            </w:r>
            <w:r w:rsidRPr="00F20090">
              <w:rPr>
                <w:rFonts w:cs="Times New Roman"/>
                <w:sz w:val="22"/>
                <w:szCs w:val="22"/>
              </w:rPr>
              <w:t>по воспитанию, образованию и просвещению), в</w:t>
            </w:r>
            <w:r>
              <w:rPr>
                <w:rFonts w:cs="Times New Roman"/>
                <w:sz w:val="22"/>
                <w:szCs w:val="22"/>
              </w:rPr>
              <w:t xml:space="preserve"> </w:t>
            </w:r>
            <w:r w:rsidRPr="00F20090">
              <w:rPr>
                <w:rFonts w:cs="Times New Roman"/>
                <w:sz w:val="22"/>
                <w:szCs w:val="22"/>
              </w:rPr>
              <w:t>том числе зданий, спортивных сооружений,</w:t>
            </w:r>
            <w:r>
              <w:rPr>
                <w:rFonts w:cs="Times New Roman"/>
                <w:sz w:val="22"/>
                <w:szCs w:val="22"/>
              </w:rPr>
              <w:t xml:space="preserve"> </w:t>
            </w:r>
            <w:r w:rsidRPr="00F20090">
              <w:rPr>
                <w:rFonts w:cs="Times New Roman"/>
                <w:sz w:val="22"/>
                <w:szCs w:val="22"/>
              </w:rPr>
              <w:t>предназначенных для занятия обучающихся</w:t>
            </w:r>
            <w:r>
              <w:rPr>
                <w:rFonts w:cs="Times New Roman"/>
                <w:sz w:val="22"/>
                <w:szCs w:val="22"/>
              </w:rPr>
              <w:t xml:space="preserve"> </w:t>
            </w:r>
            <w:r w:rsidRPr="00F20090">
              <w:rPr>
                <w:rFonts w:cs="Times New Roman"/>
                <w:sz w:val="22"/>
                <w:szCs w:val="22"/>
              </w:rPr>
              <w:t>физической культурой и спортом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3.5.1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Среднее и высшее</w:t>
            </w:r>
            <w:r w:rsidRPr="00F20090">
              <w:rPr>
                <w:rFonts w:cs="Times New Roman"/>
                <w:sz w:val="22"/>
                <w:szCs w:val="22"/>
              </w:rPr>
              <w:br/>
              <w:t>профессиональное</w:t>
            </w:r>
            <w:r w:rsidRPr="00F20090">
              <w:rPr>
                <w:rFonts w:cs="Times New Roman"/>
                <w:sz w:val="22"/>
                <w:szCs w:val="22"/>
              </w:rPr>
              <w:br/>
              <w:t>образование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w:t>
            </w:r>
            <w:r>
              <w:rPr>
                <w:rFonts w:cs="Times New Roman"/>
                <w:sz w:val="22"/>
                <w:szCs w:val="22"/>
              </w:rPr>
              <w:t xml:space="preserve"> </w:t>
            </w:r>
            <w:r w:rsidRPr="00F20090">
              <w:rPr>
                <w:rFonts w:cs="Times New Roman"/>
                <w:sz w:val="22"/>
                <w:szCs w:val="22"/>
              </w:rPr>
              <w:t>профессионального образования и просвещения</w:t>
            </w:r>
            <w:r>
              <w:rPr>
                <w:rFonts w:cs="Times New Roman"/>
                <w:sz w:val="22"/>
                <w:szCs w:val="22"/>
              </w:rPr>
              <w:t xml:space="preserve"> </w:t>
            </w:r>
            <w:r w:rsidRPr="00F20090">
              <w:rPr>
                <w:rFonts w:cs="Times New Roman"/>
                <w:sz w:val="22"/>
                <w:szCs w:val="22"/>
              </w:rPr>
              <w:t>(профессиональные технические училища,</w:t>
            </w:r>
            <w:r>
              <w:rPr>
                <w:rFonts w:cs="Times New Roman"/>
                <w:sz w:val="22"/>
                <w:szCs w:val="22"/>
              </w:rPr>
              <w:t xml:space="preserve"> </w:t>
            </w:r>
            <w:r w:rsidRPr="00F20090">
              <w:rPr>
                <w:rFonts w:cs="Times New Roman"/>
                <w:sz w:val="22"/>
                <w:szCs w:val="22"/>
              </w:rPr>
              <w:t>колледжи, художественные, музыкальные</w:t>
            </w:r>
            <w:r>
              <w:rPr>
                <w:rFonts w:cs="Times New Roman"/>
                <w:sz w:val="22"/>
                <w:szCs w:val="22"/>
              </w:rPr>
              <w:t xml:space="preserve"> </w:t>
            </w:r>
            <w:r w:rsidRPr="00F20090">
              <w:rPr>
                <w:rFonts w:cs="Times New Roman"/>
                <w:sz w:val="22"/>
                <w:szCs w:val="22"/>
              </w:rPr>
              <w:t>училища, общества знаний, институты,</w:t>
            </w:r>
            <w:r>
              <w:rPr>
                <w:rFonts w:cs="Times New Roman"/>
                <w:sz w:val="22"/>
                <w:szCs w:val="22"/>
              </w:rPr>
              <w:t xml:space="preserve"> </w:t>
            </w:r>
            <w:r w:rsidRPr="00F20090">
              <w:rPr>
                <w:rFonts w:cs="Times New Roman"/>
                <w:sz w:val="22"/>
                <w:szCs w:val="22"/>
              </w:rPr>
              <w:t>университеты, организации по переподготовке и</w:t>
            </w:r>
            <w:r>
              <w:rPr>
                <w:rFonts w:cs="Times New Roman"/>
                <w:sz w:val="22"/>
                <w:szCs w:val="22"/>
              </w:rPr>
              <w:t xml:space="preserve"> </w:t>
            </w:r>
            <w:r w:rsidRPr="00F20090">
              <w:rPr>
                <w:rFonts w:cs="Times New Roman"/>
                <w:sz w:val="22"/>
                <w:szCs w:val="22"/>
              </w:rPr>
              <w:t>повышению квалификации специалистов и иные</w:t>
            </w:r>
            <w:r>
              <w:rPr>
                <w:rFonts w:cs="Times New Roman"/>
                <w:sz w:val="22"/>
                <w:szCs w:val="22"/>
              </w:rPr>
              <w:t xml:space="preserve"> </w:t>
            </w:r>
            <w:r w:rsidRPr="00F20090">
              <w:rPr>
                <w:rFonts w:cs="Times New Roman"/>
                <w:sz w:val="22"/>
                <w:szCs w:val="22"/>
              </w:rPr>
              <w:t>организации, осуществляющие деятельность по</w:t>
            </w:r>
            <w:r>
              <w:rPr>
                <w:rFonts w:cs="Times New Roman"/>
                <w:sz w:val="22"/>
                <w:szCs w:val="22"/>
              </w:rPr>
              <w:t xml:space="preserve"> образованию и </w:t>
            </w:r>
            <w:r w:rsidRPr="00F20090">
              <w:rPr>
                <w:rFonts w:cs="Times New Roman"/>
                <w:sz w:val="22"/>
                <w:szCs w:val="22"/>
              </w:rPr>
              <w:t>просвещению), в том числе зданий,</w:t>
            </w:r>
            <w:r>
              <w:rPr>
                <w:rFonts w:cs="Times New Roman"/>
                <w:sz w:val="22"/>
                <w:szCs w:val="22"/>
              </w:rPr>
              <w:t xml:space="preserve"> </w:t>
            </w:r>
            <w:r w:rsidRPr="00F20090">
              <w:rPr>
                <w:rFonts w:cs="Times New Roman"/>
                <w:sz w:val="22"/>
                <w:szCs w:val="22"/>
              </w:rPr>
              <w:t>спортивных сооружений, предназначенных для</w:t>
            </w:r>
            <w:r>
              <w:rPr>
                <w:rFonts w:cs="Times New Roman"/>
                <w:sz w:val="22"/>
                <w:szCs w:val="22"/>
              </w:rPr>
              <w:t xml:space="preserve"> </w:t>
            </w:r>
            <w:r w:rsidRPr="00F20090">
              <w:rPr>
                <w:rFonts w:cs="Times New Roman"/>
                <w:sz w:val="22"/>
                <w:szCs w:val="22"/>
              </w:rPr>
              <w:t>занятия обучающихся физической культурой и</w:t>
            </w:r>
            <w:r w:rsidRPr="00F20090">
              <w:rPr>
                <w:rFonts w:cs="Times New Roman"/>
                <w:sz w:val="22"/>
                <w:szCs w:val="22"/>
              </w:rPr>
              <w:br/>
            </w:r>
            <w:r>
              <w:rPr>
                <w:rFonts w:cs="Times New Roman"/>
                <w:sz w:val="22"/>
                <w:szCs w:val="22"/>
              </w:rPr>
              <w:t xml:space="preserve"> </w:t>
            </w:r>
            <w:r w:rsidRPr="00F20090">
              <w:rPr>
                <w:rFonts w:cs="Times New Roman"/>
                <w:sz w:val="22"/>
                <w:szCs w:val="22"/>
              </w:rPr>
              <w:t>портом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3.5.2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Объекты культурно</w:t>
            </w:r>
            <w:r w:rsidRPr="00F20090">
              <w:rPr>
                <w:rFonts w:cs="Times New Roman"/>
                <w:sz w:val="22"/>
                <w:szCs w:val="22"/>
              </w:rPr>
              <w:br/>
            </w:r>
            <w:proofErr w:type="spellStart"/>
            <w:r w:rsidRPr="00F20090">
              <w:rPr>
                <w:rFonts w:cs="Times New Roman"/>
                <w:sz w:val="22"/>
                <w:szCs w:val="22"/>
              </w:rPr>
              <w:t>досуговой</w:t>
            </w:r>
            <w:proofErr w:type="spellEnd"/>
            <w:r w:rsidRPr="00F20090">
              <w:rPr>
                <w:rFonts w:cs="Times New Roman"/>
                <w:sz w:val="22"/>
                <w:szCs w:val="22"/>
              </w:rPr>
              <w:t xml:space="preserve"> деятельности</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музеев, выставочных залов,</w:t>
            </w:r>
            <w:r>
              <w:rPr>
                <w:rFonts w:cs="Times New Roman"/>
                <w:sz w:val="22"/>
                <w:szCs w:val="22"/>
              </w:rPr>
              <w:t xml:space="preserve"> </w:t>
            </w:r>
            <w:r w:rsidRPr="00F20090">
              <w:rPr>
                <w:rFonts w:cs="Times New Roman"/>
                <w:sz w:val="22"/>
                <w:szCs w:val="22"/>
              </w:rPr>
              <w:t>художественных галерей, домов культуры,</w:t>
            </w:r>
            <w:r>
              <w:rPr>
                <w:rFonts w:cs="Times New Roman"/>
                <w:sz w:val="22"/>
                <w:szCs w:val="22"/>
              </w:rPr>
              <w:t xml:space="preserve"> </w:t>
            </w:r>
            <w:r w:rsidRPr="00F20090">
              <w:rPr>
                <w:rFonts w:cs="Times New Roman"/>
                <w:sz w:val="22"/>
                <w:szCs w:val="22"/>
              </w:rPr>
              <w:t>библиотек, кинотеатров и кинозалов, театров,</w:t>
            </w:r>
            <w:r>
              <w:rPr>
                <w:rFonts w:cs="Times New Roman"/>
                <w:sz w:val="22"/>
                <w:szCs w:val="22"/>
              </w:rPr>
              <w:t xml:space="preserve"> </w:t>
            </w:r>
            <w:r w:rsidRPr="00F20090">
              <w:rPr>
                <w:rFonts w:cs="Times New Roman"/>
                <w:sz w:val="22"/>
                <w:szCs w:val="22"/>
              </w:rPr>
              <w:t>филармоний, концертных залов, планетариев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3.6.1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Парки культуры и отдыха</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парков культуры и отдыха</w:t>
            </w:r>
          </w:p>
          <w:p w:rsidR="006A7582" w:rsidRPr="00F20090"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3.6.2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Религиозное</w:t>
            </w:r>
            <w:r w:rsidRPr="00F20090">
              <w:rPr>
                <w:rFonts w:cs="Times New Roman"/>
                <w:sz w:val="22"/>
                <w:szCs w:val="22"/>
              </w:rPr>
              <w:br/>
              <w:t>использование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и сооружений религиозного</w:t>
            </w:r>
            <w:r>
              <w:rPr>
                <w:rFonts w:cs="Times New Roman"/>
                <w:sz w:val="22"/>
                <w:szCs w:val="22"/>
              </w:rPr>
              <w:t xml:space="preserve"> </w:t>
            </w:r>
            <w:r w:rsidRPr="00F20090">
              <w:rPr>
                <w:rFonts w:cs="Times New Roman"/>
                <w:sz w:val="22"/>
                <w:szCs w:val="22"/>
              </w:rPr>
              <w:t>использования. Содержание данного вида</w:t>
            </w:r>
            <w:r>
              <w:rPr>
                <w:rFonts w:cs="Times New Roman"/>
                <w:sz w:val="22"/>
                <w:szCs w:val="22"/>
              </w:rPr>
              <w:t xml:space="preserve"> </w:t>
            </w:r>
            <w:r w:rsidRPr="00F20090">
              <w:rPr>
                <w:rFonts w:cs="Times New Roman"/>
                <w:sz w:val="22"/>
                <w:szCs w:val="22"/>
              </w:rPr>
              <w:t>разрешенного использования включает в себя</w:t>
            </w:r>
            <w:r>
              <w:rPr>
                <w:rFonts w:cs="Times New Roman"/>
                <w:sz w:val="22"/>
                <w:szCs w:val="22"/>
              </w:rPr>
              <w:t xml:space="preserve"> </w:t>
            </w:r>
            <w:r w:rsidRPr="00F20090">
              <w:rPr>
                <w:rFonts w:cs="Times New Roman"/>
                <w:sz w:val="22"/>
                <w:szCs w:val="22"/>
              </w:rPr>
              <w:t>содержание видов разрешенного использования с</w:t>
            </w:r>
            <w:r>
              <w:rPr>
                <w:rFonts w:cs="Times New Roman"/>
                <w:sz w:val="22"/>
                <w:szCs w:val="22"/>
              </w:rPr>
              <w:t xml:space="preserve"> </w:t>
            </w:r>
            <w:r w:rsidRPr="00F20090">
              <w:rPr>
                <w:rFonts w:cs="Times New Roman"/>
                <w:sz w:val="22"/>
                <w:szCs w:val="22"/>
              </w:rPr>
              <w:t>кодами 3.7.1-3.7.2</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3.7</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Осуществление</w:t>
            </w:r>
            <w:r w:rsidRPr="00F20090">
              <w:rPr>
                <w:rFonts w:cs="Times New Roman"/>
                <w:sz w:val="22"/>
                <w:szCs w:val="22"/>
              </w:rPr>
              <w:br/>
              <w:t>религиозных обрядов</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совершения религиозных</w:t>
            </w:r>
            <w:r>
              <w:rPr>
                <w:rFonts w:cs="Times New Roman"/>
                <w:sz w:val="22"/>
                <w:szCs w:val="22"/>
              </w:rPr>
              <w:t xml:space="preserve"> </w:t>
            </w:r>
            <w:r w:rsidRPr="00F20090">
              <w:rPr>
                <w:rFonts w:cs="Times New Roman"/>
                <w:sz w:val="22"/>
                <w:szCs w:val="22"/>
              </w:rPr>
              <w:t>обрядов и церемоний (в том числе церкви,</w:t>
            </w:r>
            <w:r>
              <w:rPr>
                <w:rFonts w:cs="Times New Roman"/>
                <w:sz w:val="22"/>
                <w:szCs w:val="22"/>
              </w:rPr>
              <w:t xml:space="preserve"> </w:t>
            </w:r>
            <w:r w:rsidRPr="00F20090">
              <w:rPr>
                <w:rFonts w:cs="Times New Roman"/>
                <w:sz w:val="22"/>
                <w:szCs w:val="22"/>
              </w:rPr>
              <w:t>соборы, храмы, часовни, мечети, молельные дома,</w:t>
            </w:r>
            <w:r>
              <w:rPr>
                <w:rFonts w:cs="Times New Roman"/>
                <w:sz w:val="22"/>
                <w:szCs w:val="22"/>
              </w:rPr>
              <w:t xml:space="preserve"> </w:t>
            </w:r>
            <w:r w:rsidRPr="00F20090">
              <w:rPr>
                <w:rFonts w:cs="Times New Roman"/>
                <w:sz w:val="22"/>
                <w:szCs w:val="22"/>
              </w:rPr>
              <w:t>синагоги)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3.7.1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Религиозное управление</w:t>
            </w:r>
            <w:r w:rsidRPr="00F20090">
              <w:rPr>
                <w:rFonts w:cs="Times New Roman"/>
                <w:sz w:val="22"/>
                <w:szCs w:val="22"/>
              </w:rPr>
              <w:br/>
            </w:r>
            <w:r w:rsidRPr="00F20090">
              <w:rPr>
                <w:rFonts w:cs="Times New Roman"/>
                <w:sz w:val="22"/>
                <w:szCs w:val="22"/>
              </w:rPr>
              <w:lastRenderedPageBreak/>
              <w:t>и образование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lastRenderedPageBreak/>
              <w:t>Размещение зданий, предназначенных для</w:t>
            </w:r>
            <w:r>
              <w:rPr>
                <w:rFonts w:cs="Times New Roman"/>
                <w:sz w:val="22"/>
                <w:szCs w:val="22"/>
              </w:rPr>
              <w:t xml:space="preserve"> </w:t>
            </w:r>
            <w:r w:rsidRPr="00F20090">
              <w:rPr>
                <w:rFonts w:cs="Times New Roman"/>
                <w:sz w:val="22"/>
                <w:szCs w:val="22"/>
              </w:rPr>
              <w:t>постоянного местонахождения духовных лиц,</w:t>
            </w:r>
            <w:r>
              <w:rPr>
                <w:rFonts w:cs="Times New Roman"/>
                <w:sz w:val="22"/>
                <w:szCs w:val="22"/>
              </w:rPr>
              <w:t xml:space="preserve"> </w:t>
            </w:r>
            <w:r w:rsidRPr="00F20090">
              <w:rPr>
                <w:rFonts w:cs="Times New Roman"/>
                <w:sz w:val="22"/>
                <w:szCs w:val="22"/>
              </w:rPr>
              <w:t>паломников и послушников в связи с</w:t>
            </w:r>
            <w:r>
              <w:rPr>
                <w:rFonts w:cs="Times New Roman"/>
                <w:sz w:val="22"/>
                <w:szCs w:val="22"/>
              </w:rPr>
              <w:t xml:space="preserve"> </w:t>
            </w:r>
            <w:r w:rsidRPr="00F20090">
              <w:rPr>
                <w:rFonts w:cs="Times New Roman"/>
                <w:sz w:val="22"/>
                <w:szCs w:val="22"/>
              </w:rPr>
              <w:lastRenderedPageBreak/>
              <w:t>осуществлением ими религиозной службы, а также</w:t>
            </w:r>
            <w:r>
              <w:rPr>
                <w:rFonts w:cs="Times New Roman"/>
                <w:sz w:val="22"/>
                <w:szCs w:val="22"/>
              </w:rPr>
              <w:t xml:space="preserve"> </w:t>
            </w:r>
            <w:r w:rsidRPr="00F20090">
              <w:rPr>
                <w:rFonts w:cs="Times New Roman"/>
                <w:sz w:val="22"/>
                <w:szCs w:val="22"/>
              </w:rPr>
              <w:t>для осуществления благотворительной и</w:t>
            </w:r>
            <w:r>
              <w:rPr>
                <w:rFonts w:cs="Times New Roman"/>
                <w:sz w:val="22"/>
                <w:szCs w:val="22"/>
              </w:rPr>
              <w:t xml:space="preserve"> </w:t>
            </w:r>
            <w:r w:rsidRPr="00F20090">
              <w:rPr>
                <w:rFonts w:cs="Times New Roman"/>
                <w:sz w:val="22"/>
                <w:szCs w:val="22"/>
              </w:rPr>
              <w:t>религиозной образовательной деятельности</w:t>
            </w:r>
            <w:r>
              <w:rPr>
                <w:rFonts w:cs="Times New Roman"/>
                <w:sz w:val="22"/>
                <w:szCs w:val="22"/>
              </w:rPr>
              <w:t xml:space="preserve"> </w:t>
            </w:r>
            <w:r w:rsidRPr="00F20090">
              <w:rPr>
                <w:rFonts w:cs="Times New Roman"/>
                <w:sz w:val="22"/>
                <w:szCs w:val="22"/>
              </w:rPr>
              <w:t>(монастыри, скиты, дома священнослужителей,</w:t>
            </w:r>
            <w:r>
              <w:rPr>
                <w:rFonts w:cs="Times New Roman"/>
                <w:sz w:val="22"/>
                <w:szCs w:val="22"/>
              </w:rPr>
              <w:t xml:space="preserve"> </w:t>
            </w:r>
            <w:r w:rsidRPr="00F20090">
              <w:rPr>
                <w:rFonts w:cs="Times New Roman"/>
                <w:sz w:val="22"/>
                <w:szCs w:val="22"/>
              </w:rPr>
              <w:t>воскресные и религиозные школы, семинарии,</w:t>
            </w:r>
            <w:r>
              <w:rPr>
                <w:rFonts w:cs="Times New Roman"/>
                <w:sz w:val="22"/>
                <w:szCs w:val="22"/>
              </w:rPr>
              <w:t xml:space="preserve"> </w:t>
            </w:r>
            <w:r w:rsidRPr="00F20090">
              <w:rPr>
                <w:rFonts w:cs="Times New Roman"/>
                <w:sz w:val="22"/>
                <w:szCs w:val="22"/>
              </w:rPr>
              <w:t>духовные училища)</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3.7.2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lastRenderedPageBreak/>
              <w:t>Государственное</w:t>
            </w:r>
            <w:r w:rsidRPr="00F20090">
              <w:rPr>
                <w:rFonts w:cs="Times New Roman"/>
                <w:sz w:val="22"/>
                <w:szCs w:val="22"/>
              </w:rPr>
              <w:br/>
              <w:t>управление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предназначенных для</w:t>
            </w:r>
            <w:r>
              <w:rPr>
                <w:rFonts w:cs="Times New Roman"/>
                <w:sz w:val="22"/>
                <w:szCs w:val="22"/>
              </w:rPr>
              <w:t xml:space="preserve"> </w:t>
            </w:r>
            <w:r w:rsidRPr="00F20090">
              <w:rPr>
                <w:rFonts w:cs="Times New Roman"/>
                <w:sz w:val="22"/>
                <w:szCs w:val="22"/>
              </w:rPr>
              <w:t>размещения государственных органов,</w:t>
            </w:r>
            <w:r>
              <w:rPr>
                <w:rFonts w:cs="Times New Roman"/>
                <w:sz w:val="22"/>
                <w:szCs w:val="22"/>
              </w:rPr>
              <w:t xml:space="preserve"> </w:t>
            </w:r>
            <w:r w:rsidRPr="00F20090">
              <w:rPr>
                <w:rFonts w:cs="Times New Roman"/>
                <w:sz w:val="22"/>
                <w:szCs w:val="22"/>
              </w:rPr>
              <w:t>государственного пенсионного фонда, органов</w:t>
            </w:r>
            <w:r>
              <w:rPr>
                <w:rFonts w:cs="Times New Roman"/>
                <w:sz w:val="22"/>
                <w:szCs w:val="22"/>
              </w:rPr>
              <w:t xml:space="preserve"> </w:t>
            </w:r>
            <w:r w:rsidRPr="00F20090">
              <w:rPr>
                <w:rFonts w:cs="Times New Roman"/>
                <w:sz w:val="22"/>
                <w:szCs w:val="22"/>
              </w:rPr>
              <w:t>местного самоуправления, судов, а также</w:t>
            </w:r>
            <w:r>
              <w:rPr>
                <w:rFonts w:cs="Times New Roman"/>
                <w:sz w:val="22"/>
                <w:szCs w:val="22"/>
              </w:rPr>
              <w:t xml:space="preserve"> </w:t>
            </w:r>
            <w:r w:rsidRPr="00F20090">
              <w:rPr>
                <w:rFonts w:cs="Times New Roman"/>
                <w:sz w:val="22"/>
                <w:szCs w:val="22"/>
              </w:rPr>
              <w:t>организаций, непосредственно обеспечивающих</w:t>
            </w:r>
            <w:r>
              <w:rPr>
                <w:rFonts w:cs="Times New Roman"/>
                <w:sz w:val="22"/>
                <w:szCs w:val="22"/>
              </w:rPr>
              <w:t xml:space="preserve"> </w:t>
            </w:r>
            <w:r w:rsidRPr="00F20090">
              <w:rPr>
                <w:rFonts w:cs="Times New Roman"/>
                <w:sz w:val="22"/>
                <w:szCs w:val="22"/>
              </w:rPr>
              <w:t>их деятельность или оказывающих</w:t>
            </w:r>
            <w:r>
              <w:rPr>
                <w:rFonts w:cs="Times New Roman"/>
                <w:sz w:val="22"/>
                <w:szCs w:val="22"/>
              </w:rPr>
              <w:t xml:space="preserve"> </w:t>
            </w:r>
            <w:r w:rsidRPr="00F20090">
              <w:rPr>
                <w:rFonts w:cs="Times New Roman"/>
                <w:sz w:val="22"/>
                <w:szCs w:val="22"/>
              </w:rPr>
              <w:t>государственные и (или) муниципальные услуги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3.8.1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sidRPr="00F20090">
              <w:rPr>
                <w:rFonts w:cs="Times New Roman"/>
                <w:sz w:val="22"/>
                <w:szCs w:val="22"/>
              </w:rPr>
              <w:br/>
              <w:t>строительства, предназначенных для оказания</w:t>
            </w:r>
            <w:r w:rsidRPr="00F20090">
              <w:rPr>
                <w:rFonts w:cs="Times New Roman"/>
                <w:sz w:val="22"/>
                <w:szCs w:val="22"/>
              </w:rPr>
              <w:br/>
              <w:t>ветеринарных услуг без содержания животных</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sidRPr="00F20090">
              <w:rPr>
                <w:rFonts w:cs="Times New Roman"/>
                <w:sz w:val="22"/>
                <w:szCs w:val="22"/>
              </w:rPr>
              <w:br/>
              <w:t>строительства, предназначенных для оказания</w:t>
            </w:r>
            <w:r w:rsidRPr="00F20090">
              <w:rPr>
                <w:rFonts w:cs="Times New Roman"/>
                <w:sz w:val="22"/>
                <w:szCs w:val="22"/>
              </w:rPr>
              <w:br/>
              <w:t>ветеринарных услуг без содержания животных</w:t>
            </w:r>
          </w:p>
          <w:p w:rsidR="006A7582" w:rsidRPr="00F20090" w:rsidRDefault="006A7582" w:rsidP="006A7582">
            <w:pPr>
              <w:rPr>
                <w:rFonts w:cs="Times New Roman"/>
                <w:sz w:val="22"/>
                <w:szCs w:val="22"/>
              </w:rPr>
            </w:pPr>
            <w:r w:rsidRPr="00F20090">
              <w:rPr>
                <w:rFonts w:cs="Times New Roman"/>
                <w:sz w:val="22"/>
                <w:szCs w:val="22"/>
              </w:rPr>
              <w:tab/>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3.10.1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Деловое управление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с целью: размещения объектов управленческой</w:t>
            </w:r>
            <w:r>
              <w:rPr>
                <w:rFonts w:cs="Times New Roman"/>
                <w:sz w:val="22"/>
                <w:szCs w:val="22"/>
              </w:rPr>
              <w:t xml:space="preserve"> </w:t>
            </w:r>
            <w:r w:rsidRPr="00F20090">
              <w:rPr>
                <w:rFonts w:cs="Times New Roman"/>
                <w:sz w:val="22"/>
                <w:szCs w:val="22"/>
              </w:rPr>
              <w:t>деятельности, не связанной с государственным</w:t>
            </w:r>
            <w:r>
              <w:rPr>
                <w:rFonts w:cs="Times New Roman"/>
                <w:sz w:val="22"/>
                <w:szCs w:val="22"/>
              </w:rPr>
              <w:t xml:space="preserve"> </w:t>
            </w:r>
            <w:r w:rsidRPr="00F20090">
              <w:rPr>
                <w:rFonts w:cs="Times New Roman"/>
                <w:sz w:val="22"/>
                <w:szCs w:val="22"/>
              </w:rPr>
              <w:t>или муниципальным управлением и оказанием</w:t>
            </w:r>
            <w:r>
              <w:rPr>
                <w:rFonts w:cs="Times New Roman"/>
                <w:sz w:val="22"/>
                <w:szCs w:val="22"/>
              </w:rPr>
              <w:t xml:space="preserve"> </w:t>
            </w:r>
            <w:r w:rsidRPr="00F20090">
              <w:rPr>
                <w:rFonts w:cs="Times New Roman"/>
                <w:sz w:val="22"/>
                <w:szCs w:val="22"/>
              </w:rPr>
              <w:t>услуг, а также с целью обеспечения совершения</w:t>
            </w:r>
            <w:r>
              <w:rPr>
                <w:rFonts w:cs="Times New Roman"/>
                <w:sz w:val="22"/>
                <w:szCs w:val="22"/>
              </w:rPr>
              <w:t xml:space="preserve"> </w:t>
            </w:r>
            <w:r w:rsidRPr="00F20090">
              <w:rPr>
                <w:rFonts w:cs="Times New Roman"/>
                <w:sz w:val="22"/>
                <w:szCs w:val="22"/>
              </w:rPr>
              <w:t>сделок, не требующих передачи товара в момент</w:t>
            </w:r>
            <w:r>
              <w:rPr>
                <w:rFonts w:cs="Times New Roman"/>
                <w:sz w:val="22"/>
                <w:szCs w:val="22"/>
              </w:rPr>
              <w:t xml:space="preserve"> </w:t>
            </w:r>
            <w:r w:rsidRPr="00F20090">
              <w:rPr>
                <w:rFonts w:cs="Times New Roman"/>
                <w:sz w:val="22"/>
                <w:szCs w:val="22"/>
              </w:rPr>
              <w:t>их совершения между организациями, в том числе</w:t>
            </w:r>
            <w:r>
              <w:rPr>
                <w:rFonts w:cs="Times New Roman"/>
                <w:sz w:val="22"/>
                <w:szCs w:val="22"/>
              </w:rPr>
              <w:t xml:space="preserve"> </w:t>
            </w:r>
            <w:r w:rsidRPr="00F20090">
              <w:rPr>
                <w:rFonts w:cs="Times New Roman"/>
                <w:sz w:val="22"/>
                <w:szCs w:val="22"/>
              </w:rPr>
              <w:t>биржевая деятельность (за исключением</w:t>
            </w:r>
            <w:r>
              <w:rPr>
                <w:rFonts w:cs="Times New Roman"/>
                <w:sz w:val="22"/>
                <w:szCs w:val="22"/>
              </w:rPr>
              <w:t xml:space="preserve"> </w:t>
            </w:r>
            <w:r w:rsidRPr="00F20090">
              <w:rPr>
                <w:rFonts w:cs="Times New Roman"/>
                <w:sz w:val="22"/>
                <w:szCs w:val="22"/>
              </w:rPr>
              <w:t>банковской и страховой деятельности)</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Рынки</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сооружений, предназначенных для</w:t>
            </w:r>
            <w:r>
              <w:rPr>
                <w:rFonts w:cs="Times New Roman"/>
                <w:sz w:val="22"/>
                <w:szCs w:val="22"/>
              </w:rPr>
              <w:t xml:space="preserve"> </w:t>
            </w:r>
            <w:r w:rsidRPr="00F20090">
              <w:rPr>
                <w:rFonts w:cs="Times New Roman"/>
                <w:sz w:val="22"/>
                <w:szCs w:val="22"/>
              </w:rPr>
              <w:t>организации постоянной или временной торговли</w:t>
            </w:r>
            <w:r>
              <w:rPr>
                <w:rFonts w:cs="Times New Roman"/>
                <w:sz w:val="22"/>
                <w:szCs w:val="22"/>
              </w:rPr>
              <w:t xml:space="preserve"> </w:t>
            </w:r>
            <w:r w:rsidRPr="00F20090">
              <w:rPr>
                <w:rFonts w:cs="Times New Roman"/>
                <w:sz w:val="22"/>
                <w:szCs w:val="22"/>
              </w:rPr>
              <w:t>(ярмарка, рынок, базар), с учетом того, что каждое</w:t>
            </w:r>
            <w:r>
              <w:rPr>
                <w:rFonts w:cs="Times New Roman"/>
                <w:sz w:val="22"/>
                <w:szCs w:val="22"/>
              </w:rPr>
              <w:t xml:space="preserve"> </w:t>
            </w:r>
            <w:r w:rsidRPr="00F20090">
              <w:rPr>
                <w:rFonts w:cs="Times New Roman"/>
                <w:sz w:val="22"/>
                <w:szCs w:val="22"/>
              </w:rPr>
              <w:t>из торговых мест не располагает торговой</w:t>
            </w:r>
            <w:r>
              <w:rPr>
                <w:rFonts w:cs="Times New Roman"/>
                <w:sz w:val="22"/>
                <w:szCs w:val="22"/>
              </w:rPr>
              <w:t xml:space="preserve"> </w:t>
            </w:r>
            <w:r w:rsidRPr="00F20090">
              <w:rPr>
                <w:rFonts w:cs="Times New Roman"/>
                <w:sz w:val="22"/>
                <w:szCs w:val="22"/>
              </w:rPr>
              <w:t>площадью более 200 кв</w:t>
            </w:r>
            <w:proofErr w:type="gramStart"/>
            <w:r w:rsidRPr="00F20090">
              <w:rPr>
                <w:rFonts w:cs="Times New Roman"/>
                <w:sz w:val="22"/>
                <w:szCs w:val="22"/>
              </w:rPr>
              <w:t>.м</w:t>
            </w:r>
            <w:proofErr w:type="gramEnd"/>
            <w:r w:rsidRPr="00F20090">
              <w:rPr>
                <w:rFonts w:cs="Times New Roman"/>
                <w:sz w:val="22"/>
                <w:szCs w:val="22"/>
              </w:rPr>
              <w:t>; размещение гаражей и</w:t>
            </w:r>
            <w:r>
              <w:rPr>
                <w:rFonts w:cs="Times New Roman"/>
                <w:sz w:val="22"/>
                <w:szCs w:val="22"/>
              </w:rPr>
              <w:t xml:space="preserve"> </w:t>
            </w:r>
            <w:r w:rsidRPr="00F20090">
              <w:rPr>
                <w:rFonts w:cs="Times New Roman"/>
                <w:sz w:val="22"/>
                <w:szCs w:val="22"/>
              </w:rPr>
              <w:t>(или) стоянок для автомобилей сотрудников и</w:t>
            </w:r>
            <w:r>
              <w:rPr>
                <w:rFonts w:cs="Times New Roman"/>
                <w:sz w:val="22"/>
                <w:szCs w:val="22"/>
              </w:rPr>
              <w:t xml:space="preserve"> </w:t>
            </w:r>
            <w:r w:rsidRPr="00F20090">
              <w:rPr>
                <w:rFonts w:cs="Times New Roman"/>
                <w:sz w:val="22"/>
                <w:szCs w:val="22"/>
              </w:rPr>
              <w:t>посетителей рынка</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Магазины</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продажи</w:t>
            </w:r>
            <w:r>
              <w:rPr>
                <w:rFonts w:cs="Times New Roman"/>
                <w:sz w:val="22"/>
                <w:szCs w:val="22"/>
              </w:rPr>
              <w:t xml:space="preserve"> </w:t>
            </w:r>
            <w:r w:rsidRPr="00F20090">
              <w:rPr>
                <w:rFonts w:cs="Times New Roman"/>
                <w:sz w:val="22"/>
                <w:szCs w:val="22"/>
              </w:rPr>
              <w:t>товаров, торговая площадь которых составляет до</w:t>
            </w:r>
            <w:r>
              <w:rPr>
                <w:rFonts w:cs="Times New Roman"/>
                <w:sz w:val="22"/>
                <w:szCs w:val="22"/>
              </w:rPr>
              <w:t xml:space="preserve"> </w:t>
            </w:r>
            <w:r w:rsidRPr="00F20090">
              <w:rPr>
                <w:rFonts w:cs="Times New Roman"/>
                <w:sz w:val="22"/>
                <w:szCs w:val="22"/>
              </w:rPr>
              <w:t>5000 кв</w:t>
            </w:r>
            <w:proofErr w:type="gramStart"/>
            <w:r w:rsidRPr="00F20090">
              <w:rPr>
                <w:rFonts w:cs="Times New Roman"/>
                <w:sz w:val="22"/>
                <w:szCs w:val="22"/>
              </w:rPr>
              <w:t>.м</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4.4</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Банковская и страховая</w:t>
            </w:r>
            <w:r w:rsidRPr="00F20090">
              <w:rPr>
                <w:rFonts w:cs="Times New Roman"/>
                <w:sz w:val="22"/>
                <w:szCs w:val="22"/>
              </w:rPr>
              <w:br/>
              <w:t>деятельность</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предназначенных для размещения</w:t>
            </w:r>
            <w:r>
              <w:rPr>
                <w:rFonts w:cs="Times New Roman"/>
                <w:sz w:val="22"/>
                <w:szCs w:val="22"/>
              </w:rPr>
              <w:t xml:space="preserve"> </w:t>
            </w:r>
            <w:r w:rsidRPr="00F20090">
              <w:rPr>
                <w:rFonts w:cs="Times New Roman"/>
                <w:sz w:val="22"/>
                <w:szCs w:val="22"/>
              </w:rPr>
              <w:t>организаций, оказывающих банковские и</w:t>
            </w:r>
            <w:r>
              <w:rPr>
                <w:rFonts w:cs="Times New Roman"/>
                <w:sz w:val="22"/>
                <w:szCs w:val="22"/>
              </w:rPr>
              <w:t xml:space="preserve"> </w:t>
            </w:r>
            <w:r w:rsidRPr="00F20090">
              <w:rPr>
                <w:rFonts w:cs="Times New Roman"/>
                <w:sz w:val="22"/>
                <w:szCs w:val="22"/>
              </w:rPr>
              <w:t>страховые услуги</w:t>
            </w:r>
          </w:p>
          <w:p w:rsidR="006A7582" w:rsidRPr="00F20090"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4.5</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Общественное питание</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 строительства</w:t>
            </w:r>
            <w:r>
              <w:rPr>
                <w:rFonts w:cs="Times New Roman"/>
                <w:sz w:val="22"/>
                <w:szCs w:val="22"/>
              </w:rPr>
              <w:t xml:space="preserve"> </w:t>
            </w:r>
            <w:r w:rsidRPr="00F20090">
              <w:rPr>
                <w:rFonts w:cs="Times New Roman"/>
                <w:sz w:val="22"/>
                <w:szCs w:val="22"/>
              </w:rPr>
              <w:t>в целях устройства мест общественного питания</w:t>
            </w:r>
            <w:r>
              <w:rPr>
                <w:rFonts w:cs="Times New Roman"/>
                <w:sz w:val="22"/>
                <w:szCs w:val="22"/>
              </w:rPr>
              <w:t xml:space="preserve"> </w:t>
            </w:r>
            <w:proofErr w:type="gramStart"/>
            <w:r w:rsidRPr="00F20090">
              <w:rPr>
                <w:rFonts w:cs="Times New Roman"/>
                <w:sz w:val="22"/>
                <w:szCs w:val="22"/>
              </w:rPr>
              <w:t>(</w:t>
            </w:r>
            <w:r>
              <w:rPr>
                <w:rFonts w:cs="Times New Roman"/>
                <w:sz w:val="22"/>
                <w:szCs w:val="22"/>
              </w:rPr>
              <w:t xml:space="preserve"> </w:t>
            </w:r>
            <w:proofErr w:type="gramEnd"/>
            <w:r w:rsidRPr="00F20090">
              <w:rPr>
                <w:rFonts w:cs="Times New Roman"/>
                <w:sz w:val="22"/>
                <w:szCs w:val="22"/>
              </w:rPr>
              <w:t>рестораны, кафе, столовые, закусочные, бары)</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4.6</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Гостиничное</w:t>
            </w:r>
            <w:r w:rsidRPr="00F20090">
              <w:rPr>
                <w:rFonts w:cs="Times New Roman"/>
                <w:sz w:val="22"/>
                <w:szCs w:val="22"/>
              </w:rPr>
              <w:br/>
              <w:t>обслуживание</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гостиниц</w:t>
            </w:r>
          </w:p>
          <w:p w:rsidR="006A7582" w:rsidRPr="00F20090"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4.7</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Развлекательные</w:t>
            </w:r>
            <w:r w:rsidRPr="00F20090">
              <w:rPr>
                <w:rFonts w:cs="Times New Roman"/>
                <w:sz w:val="22"/>
                <w:szCs w:val="22"/>
              </w:rPr>
              <w:br/>
              <w:t>мероприятия</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организации</w:t>
            </w:r>
            <w:r>
              <w:rPr>
                <w:rFonts w:cs="Times New Roman"/>
                <w:sz w:val="22"/>
                <w:szCs w:val="22"/>
              </w:rPr>
              <w:t xml:space="preserve"> </w:t>
            </w:r>
            <w:r w:rsidRPr="00F20090">
              <w:rPr>
                <w:rFonts w:cs="Times New Roman"/>
                <w:sz w:val="22"/>
                <w:szCs w:val="22"/>
              </w:rPr>
              <w:t>развлекательных мероприятий, путешествий, для</w:t>
            </w:r>
            <w:r>
              <w:rPr>
                <w:rFonts w:cs="Times New Roman"/>
                <w:sz w:val="22"/>
                <w:szCs w:val="22"/>
              </w:rPr>
              <w:t xml:space="preserve"> </w:t>
            </w:r>
            <w:r w:rsidRPr="00F20090">
              <w:rPr>
                <w:rFonts w:cs="Times New Roman"/>
                <w:sz w:val="22"/>
                <w:szCs w:val="22"/>
              </w:rPr>
              <w:t>размещения дискотек и танцевальных площадок,</w:t>
            </w:r>
            <w:r>
              <w:rPr>
                <w:rFonts w:cs="Times New Roman"/>
                <w:sz w:val="22"/>
                <w:szCs w:val="22"/>
              </w:rPr>
              <w:t xml:space="preserve"> </w:t>
            </w:r>
            <w:r w:rsidRPr="00F20090">
              <w:rPr>
                <w:rFonts w:cs="Times New Roman"/>
                <w:sz w:val="22"/>
                <w:szCs w:val="22"/>
              </w:rPr>
              <w:t>ночных клубов, аквапарков, боулинга,</w:t>
            </w:r>
            <w:r>
              <w:rPr>
                <w:rFonts w:cs="Times New Roman"/>
                <w:sz w:val="22"/>
                <w:szCs w:val="22"/>
              </w:rPr>
              <w:t xml:space="preserve"> </w:t>
            </w:r>
            <w:r w:rsidRPr="00F20090">
              <w:rPr>
                <w:rFonts w:cs="Times New Roman"/>
                <w:sz w:val="22"/>
                <w:szCs w:val="22"/>
              </w:rPr>
              <w:t>аттракционов и т.п., игровых автоматов (кроме</w:t>
            </w:r>
            <w:r>
              <w:rPr>
                <w:rFonts w:cs="Times New Roman"/>
                <w:sz w:val="22"/>
                <w:szCs w:val="22"/>
              </w:rPr>
              <w:t xml:space="preserve"> </w:t>
            </w:r>
            <w:r w:rsidRPr="00F20090">
              <w:rPr>
                <w:rFonts w:cs="Times New Roman"/>
                <w:sz w:val="22"/>
                <w:szCs w:val="22"/>
              </w:rPr>
              <w:t>игрового оборудования, используемого для</w:t>
            </w:r>
            <w:r>
              <w:rPr>
                <w:rFonts w:cs="Times New Roman"/>
                <w:sz w:val="22"/>
                <w:szCs w:val="22"/>
              </w:rPr>
              <w:t xml:space="preserve"> </w:t>
            </w:r>
            <w:r w:rsidRPr="00F20090">
              <w:rPr>
                <w:rFonts w:cs="Times New Roman"/>
                <w:sz w:val="22"/>
                <w:szCs w:val="22"/>
              </w:rPr>
              <w:t>проведения азартных игр), игровых площадок</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4.8.1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Спорт</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и сооружений для занятия</w:t>
            </w:r>
            <w:r w:rsidRPr="00F20090">
              <w:rPr>
                <w:rFonts w:cs="Times New Roman"/>
                <w:sz w:val="22"/>
                <w:szCs w:val="22"/>
              </w:rPr>
              <w:br/>
              <w:t>спортом. Содержание данного вида разрешенного</w:t>
            </w:r>
            <w:r w:rsidRPr="00F20090">
              <w:rPr>
                <w:rFonts w:cs="Times New Roman"/>
                <w:sz w:val="22"/>
                <w:szCs w:val="22"/>
              </w:rPr>
              <w:br/>
              <w:t>использования включает в себя содержание видов</w:t>
            </w:r>
            <w:r w:rsidRPr="00F20090">
              <w:rPr>
                <w:rFonts w:cs="Times New Roman"/>
                <w:sz w:val="22"/>
                <w:szCs w:val="22"/>
              </w:rPr>
              <w:br/>
              <w:t>разрешенного использования с кодами 5.1.1-5.1.7</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5.1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 xml:space="preserve">Обеспечение </w:t>
            </w:r>
            <w:r w:rsidRPr="00F20090">
              <w:rPr>
                <w:rFonts w:cs="Times New Roman"/>
                <w:sz w:val="22"/>
                <w:szCs w:val="22"/>
              </w:rPr>
              <w:lastRenderedPageBreak/>
              <w:t>спортивно</w:t>
            </w:r>
            <w:r w:rsidRPr="00F20090">
              <w:rPr>
                <w:rFonts w:cs="Times New Roman"/>
                <w:sz w:val="22"/>
                <w:szCs w:val="22"/>
              </w:rPr>
              <w:br/>
              <w:t>зрелищных мероприятий</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lastRenderedPageBreak/>
              <w:t>Размещение спортивно-зрелищных зданий и</w:t>
            </w:r>
            <w:r>
              <w:rPr>
                <w:rFonts w:cs="Times New Roman"/>
                <w:sz w:val="22"/>
                <w:szCs w:val="22"/>
              </w:rPr>
              <w:t xml:space="preserve"> </w:t>
            </w:r>
            <w:r w:rsidRPr="00F20090">
              <w:rPr>
                <w:rFonts w:cs="Times New Roman"/>
                <w:sz w:val="22"/>
                <w:szCs w:val="22"/>
              </w:rPr>
              <w:t xml:space="preserve">сооружений, имеющих </w:t>
            </w:r>
            <w:r w:rsidRPr="00F20090">
              <w:rPr>
                <w:rFonts w:cs="Times New Roman"/>
                <w:sz w:val="22"/>
                <w:szCs w:val="22"/>
              </w:rPr>
              <w:lastRenderedPageBreak/>
              <w:t>специальные места для</w:t>
            </w:r>
            <w:r>
              <w:rPr>
                <w:rFonts w:cs="Times New Roman"/>
                <w:sz w:val="22"/>
                <w:szCs w:val="22"/>
              </w:rPr>
              <w:t xml:space="preserve"> </w:t>
            </w:r>
            <w:r w:rsidRPr="00F20090">
              <w:rPr>
                <w:rFonts w:cs="Times New Roman"/>
                <w:sz w:val="22"/>
                <w:szCs w:val="22"/>
              </w:rPr>
              <w:t>зрителей от 500 мест (стадионов, дворцов спорта,</w:t>
            </w:r>
            <w:r w:rsidRPr="00F20090">
              <w:rPr>
                <w:rFonts w:cs="Times New Roman"/>
                <w:sz w:val="22"/>
                <w:szCs w:val="22"/>
              </w:rPr>
              <w:br/>
              <w:t>ледовых дворцов, ипподромов)</w:t>
            </w:r>
          </w:p>
          <w:p w:rsidR="006A7582" w:rsidRPr="00F20090"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5.1.1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lastRenderedPageBreak/>
              <w:t>Обеспечение занятий</w:t>
            </w:r>
            <w:r w:rsidRPr="00F20090">
              <w:rPr>
                <w:rFonts w:cs="Times New Roman"/>
                <w:sz w:val="22"/>
                <w:szCs w:val="22"/>
              </w:rPr>
              <w:br/>
              <w:t>спортом в помещениях</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спортивных клубов, спортивных</w:t>
            </w:r>
            <w:r>
              <w:rPr>
                <w:rFonts w:cs="Times New Roman"/>
                <w:sz w:val="22"/>
                <w:szCs w:val="22"/>
              </w:rPr>
              <w:t xml:space="preserve"> </w:t>
            </w:r>
            <w:r w:rsidRPr="00F20090">
              <w:rPr>
                <w:rFonts w:cs="Times New Roman"/>
                <w:sz w:val="22"/>
                <w:szCs w:val="22"/>
              </w:rPr>
              <w:t>залов, бассейнов, физкультурно-оздоровительных</w:t>
            </w:r>
            <w:r>
              <w:rPr>
                <w:rFonts w:cs="Times New Roman"/>
                <w:sz w:val="22"/>
                <w:szCs w:val="22"/>
              </w:rPr>
              <w:t xml:space="preserve"> </w:t>
            </w:r>
            <w:r w:rsidRPr="00F20090">
              <w:rPr>
                <w:rFonts w:cs="Times New Roman"/>
                <w:sz w:val="22"/>
                <w:szCs w:val="22"/>
              </w:rPr>
              <w:t>комплексов в зданиях и сооружениях</w:t>
            </w:r>
          </w:p>
          <w:p w:rsidR="006A7582" w:rsidRPr="00F20090" w:rsidRDefault="006A7582" w:rsidP="006A7582">
            <w:pPr>
              <w:rPr>
                <w:rFonts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5.1.2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Площадки для занятий</w:t>
            </w:r>
            <w:r w:rsidRPr="00F20090">
              <w:rPr>
                <w:rFonts w:cs="Times New Roman"/>
                <w:sz w:val="22"/>
                <w:szCs w:val="22"/>
              </w:rPr>
              <w:br/>
              <w:t>спортом</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площадок для занятия спортом и</w:t>
            </w:r>
            <w:r>
              <w:rPr>
                <w:rFonts w:cs="Times New Roman"/>
                <w:sz w:val="22"/>
                <w:szCs w:val="22"/>
              </w:rPr>
              <w:t xml:space="preserve"> </w:t>
            </w:r>
            <w:r w:rsidRPr="00F20090">
              <w:rPr>
                <w:rFonts w:cs="Times New Roman"/>
                <w:sz w:val="22"/>
                <w:szCs w:val="22"/>
              </w:rPr>
              <w:t>физкультурой на открытом воздухе</w:t>
            </w:r>
            <w:r>
              <w:rPr>
                <w:rFonts w:cs="Times New Roman"/>
                <w:sz w:val="22"/>
                <w:szCs w:val="22"/>
              </w:rPr>
              <w:t xml:space="preserve"> </w:t>
            </w:r>
            <w:r w:rsidRPr="00F20090">
              <w:rPr>
                <w:rFonts w:cs="Times New Roman"/>
                <w:sz w:val="22"/>
                <w:szCs w:val="22"/>
              </w:rPr>
              <w:t>(физкультурные площадки, беговые дорожки, поля</w:t>
            </w:r>
            <w:r w:rsidRPr="00F20090">
              <w:rPr>
                <w:rFonts w:cs="Times New Roman"/>
                <w:sz w:val="22"/>
                <w:szCs w:val="22"/>
              </w:rPr>
              <w:br/>
              <w:t>для спортивной игры)</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5.1.3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Связь</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связи, радиовещания,</w:t>
            </w:r>
            <w:r>
              <w:rPr>
                <w:rFonts w:cs="Times New Roman"/>
                <w:sz w:val="22"/>
                <w:szCs w:val="22"/>
              </w:rPr>
              <w:t xml:space="preserve"> </w:t>
            </w:r>
            <w:r w:rsidRPr="00F20090">
              <w:rPr>
                <w:rFonts w:cs="Times New Roman"/>
                <w:sz w:val="22"/>
                <w:szCs w:val="22"/>
              </w:rPr>
              <w:t>телевидения, включая воздушные радиорелейные,</w:t>
            </w:r>
            <w:r>
              <w:rPr>
                <w:rFonts w:cs="Times New Roman"/>
                <w:sz w:val="22"/>
                <w:szCs w:val="22"/>
              </w:rPr>
              <w:t xml:space="preserve"> </w:t>
            </w:r>
            <w:r w:rsidRPr="00F20090">
              <w:rPr>
                <w:rFonts w:cs="Times New Roman"/>
                <w:sz w:val="22"/>
                <w:szCs w:val="22"/>
              </w:rPr>
              <w:t>надземные и подземные кабельные линии связи,</w:t>
            </w:r>
            <w:r>
              <w:rPr>
                <w:rFonts w:cs="Times New Roman"/>
                <w:sz w:val="22"/>
                <w:szCs w:val="22"/>
              </w:rPr>
              <w:t xml:space="preserve"> </w:t>
            </w:r>
            <w:r w:rsidRPr="00F20090">
              <w:rPr>
                <w:rFonts w:cs="Times New Roman"/>
                <w:sz w:val="22"/>
                <w:szCs w:val="22"/>
              </w:rPr>
              <w:t>линии радиофикации, антенные поля,</w:t>
            </w:r>
            <w:r>
              <w:rPr>
                <w:rFonts w:cs="Times New Roman"/>
                <w:sz w:val="22"/>
                <w:szCs w:val="22"/>
              </w:rPr>
              <w:t xml:space="preserve"> </w:t>
            </w:r>
            <w:r w:rsidRPr="00F20090">
              <w:rPr>
                <w:rFonts w:cs="Times New Roman"/>
                <w:sz w:val="22"/>
                <w:szCs w:val="22"/>
              </w:rPr>
              <w:t>усилительные пункты на кабельных линиях связи,</w:t>
            </w:r>
            <w:r>
              <w:rPr>
                <w:rFonts w:cs="Times New Roman"/>
                <w:sz w:val="22"/>
                <w:szCs w:val="22"/>
              </w:rPr>
              <w:t xml:space="preserve"> </w:t>
            </w:r>
            <w:r w:rsidRPr="00F20090">
              <w:rPr>
                <w:rFonts w:cs="Times New Roman"/>
                <w:sz w:val="22"/>
                <w:szCs w:val="22"/>
              </w:rPr>
              <w:t>инфраструктуру спутниковой связи и</w:t>
            </w:r>
            <w:r>
              <w:rPr>
                <w:rFonts w:cs="Times New Roman"/>
                <w:sz w:val="22"/>
                <w:szCs w:val="22"/>
              </w:rPr>
              <w:t xml:space="preserve"> </w:t>
            </w:r>
            <w:r w:rsidRPr="00F20090">
              <w:rPr>
                <w:rFonts w:cs="Times New Roman"/>
                <w:sz w:val="22"/>
                <w:szCs w:val="22"/>
              </w:rPr>
              <w:t>телерадиовещания, за исключением объектов</w:t>
            </w:r>
            <w:r>
              <w:rPr>
                <w:rFonts w:cs="Times New Roman"/>
                <w:sz w:val="22"/>
                <w:szCs w:val="22"/>
              </w:rPr>
              <w:t xml:space="preserve"> связи, размещение </w:t>
            </w:r>
            <w:r w:rsidRPr="00F20090">
              <w:rPr>
                <w:rFonts w:cs="Times New Roman"/>
                <w:sz w:val="22"/>
                <w:szCs w:val="22"/>
              </w:rPr>
              <w:t>которых предусмотрено</w:t>
            </w:r>
            <w:r>
              <w:rPr>
                <w:rFonts w:cs="Times New Roman"/>
                <w:sz w:val="22"/>
                <w:szCs w:val="22"/>
              </w:rPr>
              <w:t xml:space="preserve"> </w:t>
            </w:r>
            <w:r w:rsidRPr="00F20090">
              <w:rPr>
                <w:rFonts w:cs="Times New Roman"/>
                <w:sz w:val="22"/>
                <w:szCs w:val="22"/>
              </w:rPr>
              <w:t>содержанием видов разрешенного использования</w:t>
            </w:r>
            <w:r>
              <w:rPr>
                <w:rFonts w:cs="Times New Roman"/>
                <w:sz w:val="22"/>
                <w:szCs w:val="22"/>
              </w:rPr>
              <w:t xml:space="preserve"> </w:t>
            </w:r>
            <w:r w:rsidRPr="00F20090">
              <w:rPr>
                <w:rFonts w:cs="Times New Roman"/>
                <w:sz w:val="22"/>
                <w:szCs w:val="22"/>
              </w:rPr>
              <w:t>с кодами 3.1.1, 3.2.3</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6.8</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Склад</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сооружений, имеющих назначение по</w:t>
            </w:r>
            <w:r>
              <w:rPr>
                <w:rFonts w:cs="Times New Roman"/>
                <w:sz w:val="22"/>
                <w:szCs w:val="22"/>
              </w:rPr>
              <w:t xml:space="preserve"> </w:t>
            </w:r>
            <w:r w:rsidRPr="00F20090">
              <w:rPr>
                <w:rFonts w:cs="Times New Roman"/>
                <w:sz w:val="22"/>
                <w:szCs w:val="22"/>
              </w:rPr>
              <w:t>временному хранению, распределению и</w:t>
            </w:r>
            <w:r>
              <w:rPr>
                <w:rFonts w:cs="Times New Roman"/>
                <w:sz w:val="22"/>
                <w:szCs w:val="22"/>
              </w:rPr>
              <w:t xml:space="preserve"> </w:t>
            </w:r>
            <w:r w:rsidRPr="00F20090">
              <w:rPr>
                <w:rFonts w:cs="Times New Roman"/>
                <w:sz w:val="22"/>
                <w:szCs w:val="22"/>
              </w:rPr>
              <w:t>перевалке грузов (за исключением хранения</w:t>
            </w:r>
            <w:r w:rsidRPr="00F20090">
              <w:rPr>
                <w:rFonts w:cs="Times New Roman"/>
                <w:sz w:val="22"/>
                <w:szCs w:val="22"/>
              </w:rPr>
              <w:br/>
              <w:t>стратегических запасов), не являющихся частями</w:t>
            </w:r>
            <w:r>
              <w:rPr>
                <w:rFonts w:cs="Times New Roman"/>
                <w:sz w:val="22"/>
                <w:szCs w:val="22"/>
              </w:rPr>
              <w:t xml:space="preserve"> </w:t>
            </w:r>
            <w:r w:rsidRPr="00F20090">
              <w:rPr>
                <w:rFonts w:cs="Times New Roman"/>
                <w:sz w:val="22"/>
                <w:szCs w:val="22"/>
              </w:rPr>
              <w:t>производственных комплексов, на которых был</w:t>
            </w:r>
            <w:r>
              <w:rPr>
                <w:rFonts w:cs="Times New Roman"/>
                <w:sz w:val="22"/>
                <w:szCs w:val="22"/>
              </w:rPr>
              <w:t xml:space="preserve"> </w:t>
            </w:r>
            <w:r w:rsidRPr="00F20090">
              <w:rPr>
                <w:rFonts w:cs="Times New Roman"/>
                <w:sz w:val="22"/>
                <w:szCs w:val="22"/>
              </w:rPr>
              <w:t>создан груз: промышленные базы, склады,</w:t>
            </w:r>
            <w:r w:rsidRPr="00F20090">
              <w:rPr>
                <w:rFonts w:cs="Times New Roman"/>
                <w:sz w:val="22"/>
                <w:szCs w:val="22"/>
              </w:rPr>
              <w:br/>
              <w:t>погрузочные терминалы и доки, нефтехранилища</w:t>
            </w:r>
            <w:r>
              <w:rPr>
                <w:rFonts w:cs="Times New Roman"/>
                <w:sz w:val="22"/>
                <w:szCs w:val="22"/>
              </w:rPr>
              <w:t xml:space="preserve"> и нефтеналивные </w:t>
            </w:r>
            <w:r w:rsidRPr="00F20090">
              <w:rPr>
                <w:rFonts w:cs="Times New Roman"/>
                <w:sz w:val="22"/>
                <w:szCs w:val="22"/>
              </w:rPr>
              <w:t>станции, газовые хранилища и</w:t>
            </w:r>
            <w:r>
              <w:rPr>
                <w:rFonts w:cs="Times New Roman"/>
                <w:sz w:val="22"/>
                <w:szCs w:val="22"/>
              </w:rPr>
              <w:t xml:space="preserve"> </w:t>
            </w:r>
            <w:r w:rsidRPr="00F20090">
              <w:rPr>
                <w:rFonts w:cs="Times New Roman"/>
                <w:sz w:val="22"/>
                <w:szCs w:val="22"/>
              </w:rPr>
              <w:t>обслуживающие их газоконденсатные и</w:t>
            </w:r>
            <w:r>
              <w:rPr>
                <w:rFonts w:cs="Times New Roman"/>
                <w:sz w:val="22"/>
                <w:szCs w:val="22"/>
              </w:rPr>
              <w:t xml:space="preserve"> </w:t>
            </w:r>
            <w:r w:rsidRPr="00F20090">
              <w:rPr>
                <w:rFonts w:cs="Times New Roman"/>
                <w:sz w:val="22"/>
                <w:szCs w:val="22"/>
              </w:rPr>
              <w:t>газоперекачивающие станции, элеваторы и</w:t>
            </w:r>
            <w:r>
              <w:rPr>
                <w:rFonts w:cs="Times New Roman"/>
                <w:sz w:val="22"/>
                <w:szCs w:val="22"/>
              </w:rPr>
              <w:t xml:space="preserve"> </w:t>
            </w:r>
            <w:r w:rsidRPr="00F20090">
              <w:rPr>
                <w:rFonts w:cs="Times New Roman"/>
                <w:sz w:val="22"/>
                <w:szCs w:val="22"/>
              </w:rPr>
              <w:t>продовольственные склады, за исключением</w:t>
            </w:r>
            <w:r>
              <w:rPr>
                <w:rFonts w:cs="Times New Roman"/>
                <w:sz w:val="22"/>
                <w:szCs w:val="22"/>
              </w:rPr>
              <w:t xml:space="preserve"> </w:t>
            </w:r>
            <w:r w:rsidRPr="00F20090">
              <w:rPr>
                <w:rFonts w:cs="Times New Roman"/>
                <w:sz w:val="22"/>
                <w:szCs w:val="22"/>
              </w:rPr>
              <w:t>железнодорожных перевалочных складов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6.9</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Обслуживание перевозок</w:t>
            </w:r>
            <w:r w:rsidRPr="00F20090">
              <w:rPr>
                <w:rFonts w:cs="Times New Roman"/>
                <w:sz w:val="22"/>
                <w:szCs w:val="22"/>
              </w:rPr>
              <w:br/>
              <w:t>пассажиров</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зданий и сооружений,</w:t>
            </w:r>
            <w:r>
              <w:rPr>
                <w:rFonts w:cs="Times New Roman"/>
                <w:sz w:val="22"/>
                <w:szCs w:val="22"/>
              </w:rPr>
              <w:t xml:space="preserve"> </w:t>
            </w:r>
            <w:r w:rsidRPr="00F20090">
              <w:rPr>
                <w:rFonts w:cs="Times New Roman"/>
                <w:sz w:val="22"/>
                <w:szCs w:val="22"/>
              </w:rPr>
              <w:t>предназначенных для обслуживания пассажиров,</w:t>
            </w:r>
            <w:r>
              <w:rPr>
                <w:rFonts w:cs="Times New Roman"/>
                <w:sz w:val="22"/>
                <w:szCs w:val="22"/>
              </w:rPr>
              <w:t xml:space="preserve"> </w:t>
            </w:r>
            <w:r w:rsidRPr="00F20090">
              <w:rPr>
                <w:rFonts w:cs="Times New Roman"/>
                <w:sz w:val="22"/>
                <w:szCs w:val="22"/>
              </w:rPr>
              <w:t>за исключением объектов капитального</w:t>
            </w:r>
            <w:r>
              <w:rPr>
                <w:rFonts w:cs="Times New Roman"/>
                <w:sz w:val="22"/>
                <w:szCs w:val="22"/>
              </w:rPr>
              <w:t xml:space="preserve"> </w:t>
            </w:r>
            <w:r w:rsidRPr="00F20090">
              <w:rPr>
                <w:rFonts w:cs="Times New Roman"/>
                <w:sz w:val="22"/>
                <w:szCs w:val="22"/>
              </w:rPr>
              <w:t>строительства, размещение которых</w:t>
            </w:r>
            <w:r>
              <w:rPr>
                <w:rFonts w:cs="Times New Roman"/>
                <w:sz w:val="22"/>
                <w:szCs w:val="22"/>
              </w:rPr>
              <w:t xml:space="preserve"> </w:t>
            </w:r>
            <w:r w:rsidRPr="00F20090">
              <w:rPr>
                <w:rFonts w:cs="Times New Roman"/>
                <w:sz w:val="22"/>
                <w:szCs w:val="22"/>
              </w:rPr>
              <w:t>предусмотрено содержанием вида разрешенного</w:t>
            </w:r>
            <w:r w:rsidRPr="00F20090">
              <w:rPr>
                <w:rFonts w:cs="Times New Roman"/>
                <w:sz w:val="22"/>
                <w:szCs w:val="22"/>
              </w:rPr>
              <w:br/>
              <w:t>использования с кодом 7.6</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7.2.2</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Стоянки транспорта</w:t>
            </w:r>
            <w:r w:rsidRPr="00F20090">
              <w:rPr>
                <w:rFonts w:cs="Times New Roman"/>
                <w:sz w:val="22"/>
                <w:szCs w:val="22"/>
              </w:rPr>
              <w:br/>
              <w:t>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стоянок транспортных средств,</w:t>
            </w:r>
            <w:r>
              <w:rPr>
                <w:rFonts w:cs="Times New Roman"/>
                <w:sz w:val="22"/>
                <w:szCs w:val="22"/>
              </w:rPr>
              <w:t xml:space="preserve"> </w:t>
            </w:r>
            <w:r w:rsidRPr="00F20090">
              <w:rPr>
                <w:rFonts w:cs="Times New Roman"/>
                <w:sz w:val="22"/>
                <w:szCs w:val="22"/>
              </w:rPr>
              <w:t>осуществляющих перевозки людей по</w:t>
            </w:r>
            <w:r>
              <w:rPr>
                <w:rFonts w:cs="Times New Roman"/>
                <w:sz w:val="22"/>
                <w:szCs w:val="22"/>
              </w:rPr>
              <w:t xml:space="preserve"> </w:t>
            </w:r>
            <w:r w:rsidRPr="00F20090">
              <w:rPr>
                <w:rFonts w:cs="Times New Roman"/>
                <w:sz w:val="22"/>
                <w:szCs w:val="22"/>
              </w:rPr>
              <w:t>установленному маршруту</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7.2.3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Размещение стоянок транспортных средств,</w:t>
            </w:r>
            <w:r w:rsidRPr="00F20090">
              <w:rPr>
                <w:rFonts w:cs="Times New Roman"/>
                <w:sz w:val="22"/>
                <w:szCs w:val="22"/>
              </w:rPr>
              <w:br/>
              <w:t>осуществляющих перевозки людей по</w:t>
            </w:r>
            <w:r w:rsidRPr="00F20090">
              <w:rPr>
                <w:rFonts w:cs="Times New Roman"/>
                <w:sz w:val="22"/>
                <w:szCs w:val="22"/>
              </w:rPr>
              <w:br/>
              <w:t>установленному маршруту</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объектов капитального</w:t>
            </w:r>
            <w:r>
              <w:rPr>
                <w:rFonts w:cs="Times New Roman"/>
                <w:sz w:val="22"/>
                <w:szCs w:val="22"/>
              </w:rPr>
              <w:t xml:space="preserve"> </w:t>
            </w:r>
            <w:r w:rsidRPr="00F20090">
              <w:rPr>
                <w:rFonts w:cs="Times New Roman"/>
                <w:sz w:val="22"/>
                <w:szCs w:val="22"/>
              </w:rPr>
              <w:t>строительства, необходимых для подготовки и</w:t>
            </w:r>
            <w:r>
              <w:rPr>
                <w:rFonts w:cs="Times New Roman"/>
                <w:sz w:val="22"/>
                <w:szCs w:val="22"/>
              </w:rPr>
              <w:t xml:space="preserve"> </w:t>
            </w:r>
            <w:r w:rsidRPr="00F20090">
              <w:rPr>
                <w:rFonts w:cs="Times New Roman"/>
                <w:sz w:val="22"/>
                <w:szCs w:val="22"/>
              </w:rPr>
              <w:t>поддержания в готовности органов внутренних</w:t>
            </w:r>
            <w:r>
              <w:rPr>
                <w:rFonts w:cs="Times New Roman"/>
                <w:sz w:val="22"/>
                <w:szCs w:val="22"/>
              </w:rPr>
              <w:t xml:space="preserve"> </w:t>
            </w:r>
            <w:r w:rsidRPr="00F20090">
              <w:rPr>
                <w:rFonts w:cs="Times New Roman"/>
                <w:sz w:val="22"/>
                <w:szCs w:val="22"/>
              </w:rPr>
              <w:t xml:space="preserve">дел, </w:t>
            </w:r>
            <w:proofErr w:type="spellStart"/>
            <w:r w:rsidRPr="00F20090">
              <w:rPr>
                <w:rFonts w:cs="Times New Roman"/>
                <w:sz w:val="22"/>
                <w:szCs w:val="22"/>
              </w:rPr>
              <w:t>Росгвардии</w:t>
            </w:r>
            <w:proofErr w:type="spellEnd"/>
            <w:r w:rsidRPr="00F20090">
              <w:rPr>
                <w:rFonts w:cs="Times New Roman"/>
                <w:sz w:val="22"/>
                <w:szCs w:val="22"/>
              </w:rPr>
              <w:t xml:space="preserve"> и спасательных служб, в которых</w:t>
            </w:r>
            <w:r>
              <w:rPr>
                <w:rFonts w:cs="Times New Roman"/>
                <w:sz w:val="22"/>
                <w:szCs w:val="22"/>
              </w:rPr>
              <w:t xml:space="preserve"> </w:t>
            </w:r>
            <w:r w:rsidRPr="00F20090">
              <w:rPr>
                <w:rFonts w:cs="Times New Roman"/>
                <w:sz w:val="22"/>
                <w:szCs w:val="22"/>
              </w:rPr>
              <w:t>существует военизированная служба; размещение</w:t>
            </w:r>
            <w:r>
              <w:rPr>
                <w:rFonts w:cs="Times New Roman"/>
                <w:sz w:val="22"/>
                <w:szCs w:val="22"/>
              </w:rPr>
              <w:t xml:space="preserve"> </w:t>
            </w:r>
            <w:r w:rsidRPr="00F20090">
              <w:rPr>
                <w:rFonts w:cs="Times New Roman"/>
                <w:sz w:val="22"/>
                <w:szCs w:val="22"/>
              </w:rPr>
              <w:t>о</w:t>
            </w:r>
            <w:r>
              <w:rPr>
                <w:rFonts w:cs="Times New Roman"/>
                <w:sz w:val="22"/>
                <w:szCs w:val="22"/>
              </w:rPr>
              <w:t xml:space="preserve">бъектов гражданской обороны, за </w:t>
            </w:r>
            <w:proofErr w:type="spellStart"/>
            <w:r w:rsidRPr="00F20090">
              <w:rPr>
                <w:rFonts w:cs="Times New Roman"/>
                <w:sz w:val="22"/>
                <w:szCs w:val="22"/>
              </w:rPr>
              <w:t>исключениемобъектов</w:t>
            </w:r>
            <w:proofErr w:type="spellEnd"/>
            <w:r w:rsidRPr="00F20090">
              <w:rPr>
                <w:rFonts w:cs="Times New Roman"/>
                <w:sz w:val="22"/>
                <w:szCs w:val="22"/>
              </w:rPr>
              <w:t xml:space="preserve"> гражданской обороны, являющихся</w:t>
            </w:r>
            <w:r w:rsidRPr="00F20090">
              <w:rPr>
                <w:rFonts w:cs="Times New Roman"/>
                <w:sz w:val="22"/>
                <w:szCs w:val="22"/>
              </w:rPr>
              <w:br/>
              <w:t>частями производственных зданий</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8.3</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Земельные участки</w:t>
            </w:r>
            <w:r w:rsidRPr="00F20090">
              <w:rPr>
                <w:rFonts w:cs="Times New Roman"/>
                <w:sz w:val="22"/>
                <w:szCs w:val="22"/>
              </w:rPr>
              <w:br/>
              <w:t>(территории) общего</w:t>
            </w:r>
            <w:r w:rsidRPr="00F20090">
              <w:rPr>
                <w:rFonts w:cs="Times New Roman"/>
                <w:sz w:val="22"/>
                <w:szCs w:val="22"/>
              </w:rPr>
              <w:br/>
              <w:t>пользования</w:t>
            </w: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Земельные участки общего пользования.</w:t>
            </w:r>
            <w:r>
              <w:rPr>
                <w:rFonts w:cs="Times New Roman"/>
                <w:sz w:val="22"/>
                <w:szCs w:val="22"/>
              </w:rPr>
              <w:t xml:space="preserve"> </w:t>
            </w:r>
            <w:r w:rsidRPr="00F20090">
              <w:rPr>
                <w:rFonts w:cs="Times New Roman"/>
                <w:sz w:val="22"/>
                <w:szCs w:val="22"/>
              </w:rPr>
              <w:t>Содержание данного вида разрешенного</w:t>
            </w:r>
            <w:r>
              <w:rPr>
                <w:rFonts w:cs="Times New Roman"/>
                <w:sz w:val="22"/>
                <w:szCs w:val="22"/>
              </w:rPr>
              <w:t xml:space="preserve"> </w:t>
            </w:r>
            <w:r w:rsidRPr="00F20090">
              <w:rPr>
                <w:rFonts w:cs="Times New Roman"/>
                <w:sz w:val="22"/>
                <w:szCs w:val="22"/>
              </w:rPr>
              <w:t>использования включает в себя содержание видов</w:t>
            </w:r>
            <w:r>
              <w:rPr>
                <w:rFonts w:cs="Times New Roman"/>
                <w:sz w:val="22"/>
                <w:szCs w:val="22"/>
              </w:rPr>
              <w:t xml:space="preserve"> </w:t>
            </w:r>
            <w:r w:rsidRPr="00F20090">
              <w:rPr>
                <w:rFonts w:cs="Times New Roman"/>
                <w:sz w:val="22"/>
                <w:szCs w:val="22"/>
              </w:rPr>
              <w:t>разрешенного использования</w:t>
            </w:r>
            <w:r>
              <w:rPr>
                <w:rFonts w:cs="Times New Roman"/>
                <w:sz w:val="22"/>
                <w:szCs w:val="22"/>
              </w:rPr>
              <w:t xml:space="preserve"> </w:t>
            </w:r>
            <w:r w:rsidRPr="00F20090">
              <w:rPr>
                <w:rFonts w:cs="Times New Roman"/>
                <w:sz w:val="22"/>
                <w:szCs w:val="22"/>
              </w:rPr>
              <w:t>с кодами 12.0.1-12.0.2</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t>Улично-дорожная сеть</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proofErr w:type="gramStart"/>
            <w:r w:rsidRPr="00F20090">
              <w:rPr>
                <w:rFonts w:cs="Times New Roman"/>
                <w:sz w:val="22"/>
                <w:szCs w:val="22"/>
              </w:rPr>
              <w:t>Размещение объектов улично-дорожной сети:</w:t>
            </w:r>
            <w:r>
              <w:rPr>
                <w:rFonts w:cs="Times New Roman"/>
                <w:sz w:val="22"/>
                <w:szCs w:val="22"/>
              </w:rPr>
              <w:t xml:space="preserve"> </w:t>
            </w:r>
            <w:r w:rsidRPr="00F20090">
              <w:rPr>
                <w:rFonts w:cs="Times New Roman"/>
                <w:sz w:val="22"/>
                <w:szCs w:val="22"/>
              </w:rPr>
              <w:t>автомобильных дорог, трамвайных путей и</w:t>
            </w:r>
            <w:r>
              <w:rPr>
                <w:rFonts w:cs="Times New Roman"/>
                <w:sz w:val="22"/>
                <w:szCs w:val="22"/>
              </w:rPr>
              <w:t xml:space="preserve"> </w:t>
            </w:r>
            <w:r w:rsidRPr="00F20090">
              <w:rPr>
                <w:rFonts w:cs="Times New Roman"/>
                <w:sz w:val="22"/>
                <w:szCs w:val="22"/>
              </w:rPr>
              <w:t>пешеходных тротуаров в границах населенных</w:t>
            </w:r>
            <w:r>
              <w:rPr>
                <w:rFonts w:cs="Times New Roman"/>
                <w:sz w:val="22"/>
                <w:szCs w:val="22"/>
              </w:rPr>
              <w:t xml:space="preserve"> </w:t>
            </w:r>
            <w:r w:rsidRPr="00F20090">
              <w:rPr>
                <w:rFonts w:cs="Times New Roman"/>
                <w:sz w:val="22"/>
                <w:szCs w:val="22"/>
              </w:rPr>
              <w:t>пунктов, пешеходных переходов, бульваров,</w:t>
            </w:r>
            <w:r>
              <w:rPr>
                <w:rFonts w:cs="Times New Roman"/>
                <w:sz w:val="22"/>
                <w:szCs w:val="22"/>
              </w:rPr>
              <w:t xml:space="preserve"> </w:t>
            </w:r>
            <w:r w:rsidRPr="00F20090">
              <w:rPr>
                <w:rFonts w:cs="Times New Roman"/>
                <w:sz w:val="22"/>
                <w:szCs w:val="22"/>
              </w:rPr>
              <w:t>площадей, проездов, велодорожек и объектов</w:t>
            </w:r>
            <w:r>
              <w:rPr>
                <w:rFonts w:cs="Times New Roman"/>
                <w:sz w:val="22"/>
                <w:szCs w:val="22"/>
              </w:rPr>
              <w:t xml:space="preserve"> </w:t>
            </w:r>
            <w:proofErr w:type="spellStart"/>
            <w:r w:rsidRPr="00F20090">
              <w:rPr>
                <w:rFonts w:cs="Times New Roman"/>
                <w:sz w:val="22"/>
                <w:szCs w:val="22"/>
              </w:rPr>
              <w:t>велотранспортной</w:t>
            </w:r>
            <w:proofErr w:type="spellEnd"/>
            <w:r w:rsidRPr="00F20090">
              <w:rPr>
                <w:rFonts w:cs="Times New Roman"/>
                <w:sz w:val="22"/>
                <w:szCs w:val="22"/>
              </w:rPr>
              <w:t xml:space="preserve"> и инженерной инфраструктуры;</w:t>
            </w:r>
            <w:r>
              <w:rPr>
                <w:rFonts w:cs="Times New Roman"/>
                <w:sz w:val="22"/>
                <w:szCs w:val="22"/>
              </w:rPr>
              <w:t xml:space="preserve"> </w:t>
            </w:r>
            <w:r w:rsidRPr="00F20090">
              <w:rPr>
                <w:rFonts w:cs="Times New Roman"/>
                <w:sz w:val="22"/>
                <w:szCs w:val="22"/>
              </w:rPr>
              <w:t>размещение придорожных стоянок (парковок)</w:t>
            </w:r>
            <w:r w:rsidRPr="00F20090">
              <w:rPr>
                <w:rFonts w:cs="Times New Roman"/>
                <w:sz w:val="22"/>
                <w:szCs w:val="22"/>
              </w:rPr>
              <w:br/>
              <w:t>транспортных средств в границах городских улиц и</w:t>
            </w:r>
            <w:r>
              <w:rPr>
                <w:rFonts w:cs="Times New Roman"/>
                <w:sz w:val="22"/>
                <w:szCs w:val="22"/>
              </w:rPr>
              <w:t xml:space="preserve"> </w:t>
            </w:r>
            <w:r w:rsidRPr="00F20090">
              <w:rPr>
                <w:rFonts w:cs="Times New Roman"/>
                <w:sz w:val="22"/>
                <w:szCs w:val="22"/>
              </w:rPr>
              <w:t>дорог, за исключением предусмотренных видами</w:t>
            </w:r>
            <w:r>
              <w:rPr>
                <w:rFonts w:cs="Times New Roman"/>
                <w:sz w:val="22"/>
                <w:szCs w:val="22"/>
              </w:rPr>
              <w:t xml:space="preserve"> </w:t>
            </w:r>
            <w:r w:rsidRPr="00F20090">
              <w:rPr>
                <w:rFonts w:cs="Times New Roman"/>
                <w:sz w:val="22"/>
                <w:szCs w:val="22"/>
              </w:rPr>
              <w:t>разрешенного использования с кодами 2.7.1, 4.9,7.2.3, а также некапитальных сооружений</w:t>
            </w:r>
            <w:r>
              <w:rPr>
                <w:rFonts w:cs="Times New Roman"/>
                <w:sz w:val="22"/>
                <w:szCs w:val="22"/>
              </w:rPr>
              <w:t xml:space="preserve"> </w:t>
            </w:r>
            <w:r w:rsidRPr="00F20090">
              <w:rPr>
                <w:rFonts w:cs="Times New Roman"/>
                <w:sz w:val="22"/>
                <w:szCs w:val="22"/>
              </w:rPr>
              <w:t>предназначенных для охраны транспортных</w:t>
            </w:r>
            <w:r>
              <w:rPr>
                <w:rFonts w:cs="Times New Roman"/>
                <w:sz w:val="22"/>
                <w:szCs w:val="22"/>
              </w:rPr>
              <w:t xml:space="preserve"> </w:t>
            </w:r>
            <w:r w:rsidRPr="00F20090">
              <w:rPr>
                <w:rFonts w:cs="Times New Roman"/>
                <w:sz w:val="22"/>
                <w:szCs w:val="22"/>
              </w:rPr>
              <w:t>средств</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F20090" w:rsidRDefault="006A7582" w:rsidP="006A7582">
            <w:pPr>
              <w:rPr>
                <w:rFonts w:cs="Times New Roman"/>
                <w:sz w:val="22"/>
                <w:szCs w:val="22"/>
              </w:rPr>
            </w:pPr>
            <w:r w:rsidRPr="00F20090">
              <w:rPr>
                <w:rFonts w:cs="Times New Roman"/>
                <w:sz w:val="22"/>
                <w:szCs w:val="22"/>
              </w:rPr>
              <w:lastRenderedPageBreak/>
              <w:t>Благоустройство</w:t>
            </w:r>
            <w:r w:rsidRPr="00F20090">
              <w:rPr>
                <w:rFonts w:cs="Times New Roman"/>
                <w:sz w:val="22"/>
                <w:szCs w:val="22"/>
              </w:rPr>
              <w:br/>
              <w:t>территории</w:t>
            </w:r>
          </w:p>
          <w:p w:rsidR="006A7582" w:rsidRPr="00F20090" w:rsidRDefault="006A7582" w:rsidP="006A7582">
            <w:pPr>
              <w:rPr>
                <w:rFonts w:cs="Times New Roman"/>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F20090" w:rsidRDefault="006A7582" w:rsidP="006A7582">
            <w:pPr>
              <w:rPr>
                <w:rFonts w:cs="Times New Roman"/>
                <w:sz w:val="22"/>
                <w:szCs w:val="22"/>
              </w:rPr>
            </w:pPr>
            <w:r w:rsidRPr="00F20090">
              <w:rPr>
                <w:rFonts w:cs="Times New Roman"/>
                <w:sz w:val="22"/>
                <w:szCs w:val="22"/>
              </w:rPr>
              <w:t>Размещение декоративных, технических,</w:t>
            </w:r>
            <w:r>
              <w:rPr>
                <w:rFonts w:cs="Times New Roman"/>
                <w:sz w:val="22"/>
                <w:szCs w:val="22"/>
              </w:rPr>
              <w:t xml:space="preserve"> </w:t>
            </w:r>
            <w:r w:rsidRPr="00F20090">
              <w:rPr>
                <w:rFonts w:cs="Times New Roman"/>
                <w:sz w:val="22"/>
                <w:szCs w:val="22"/>
              </w:rPr>
              <w:t>планировочных, конструктивных устройств,</w:t>
            </w:r>
            <w:r>
              <w:rPr>
                <w:rFonts w:cs="Times New Roman"/>
                <w:sz w:val="22"/>
                <w:szCs w:val="22"/>
              </w:rPr>
              <w:t xml:space="preserve"> </w:t>
            </w:r>
            <w:r w:rsidRPr="00F20090">
              <w:rPr>
                <w:rFonts w:cs="Times New Roman"/>
                <w:sz w:val="22"/>
                <w:szCs w:val="22"/>
              </w:rPr>
              <w:t>элементов озеленения, различных видов</w:t>
            </w:r>
            <w:r>
              <w:rPr>
                <w:rFonts w:cs="Times New Roman"/>
                <w:sz w:val="22"/>
                <w:szCs w:val="22"/>
              </w:rPr>
              <w:t xml:space="preserve"> </w:t>
            </w:r>
            <w:r w:rsidRPr="00F20090">
              <w:rPr>
                <w:rFonts w:cs="Times New Roman"/>
                <w:sz w:val="22"/>
                <w:szCs w:val="22"/>
              </w:rPr>
              <w:t>оборудования и оформления, малых</w:t>
            </w:r>
            <w:r>
              <w:rPr>
                <w:rFonts w:cs="Times New Roman"/>
                <w:sz w:val="22"/>
                <w:szCs w:val="22"/>
              </w:rPr>
              <w:t xml:space="preserve"> </w:t>
            </w:r>
            <w:r w:rsidRPr="00F20090">
              <w:rPr>
                <w:rFonts w:cs="Times New Roman"/>
                <w:sz w:val="22"/>
                <w:szCs w:val="22"/>
              </w:rPr>
              <w:t>архитектурных форм, некапитальных</w:t>
            </w:r>
            <w:r>
              <w:rPr>
                <w:rFonts w:cs="Times New Roman"/>
                <w:sz w:val="22"/>
                <w:szCs w:val="22"/>
              </w:rPr>
              <w:t xml:space="preserve"> </w:t>
            </w:r>
            <w:r w:rsidRPr="00F20090">
              <w:rPr>
                <w:rFonts w:cs="Times New Roman"/>
                <w:sz w:val="22"/>
                <w:szCs w:val="22"/>
              </w:rPr>
              <w:t>нестационарных строений и сооружений,</w:t>
            </w:r>
            <w:r>
              <w:rPr>
                <w:rFonts w:cs="Times New Roman"/>
                <w:sz w:val="22"/>
                <w:szCs w:val="22"/>
              </w:rPr>
              <w:t xml:space="preserve"> </w:t>
            </w:r>
            <w:r w:rsidRPr="00F20090">
              <w:rPr>
                <w:rFonts w:cs="Times New Roman"/>
                <w:sz w:val="22"/>
                <w:szCs w:val="22"/>
              </w:rPr>
              <w:t>информационных щитов и указателей,</w:t>
            </w:r>
            <w:r>
              <w:rPr>
                <w:rFonts w:cs="Times New Roman"/>
                <w:sz w:val="22"/>
                <w:szCs w:val="22"/>
              </w:rPr>
              <w:t xml:space="preserve"> </w:t>
            </w:r>
            <w:r w:rsidRPr="00F20090">
              <w:rPr>
                <w:rFonts w:cs="Times New Roman"/>
                <w:sz w:val="22"/>
                <w:szCs w:val="22"/>
              </w:rPr>
              <w:t>применяемых как составные части</w:t>
            </w:r>
            <w:r>
              <w:rPr>
                <w:rFonts w:cs="Times New Roman"/>
                <w:sz w:val="22"/>
                <w:szCs w:val="22"/>
              </w:rPr>
              <w:t xml:space="preserve"> </w:t>
            </w:r>
            <w:r w:rsidRPr="00F20090">
              <w:rPr>
                <w:rFonts w:cs="Times New Roman"/>
                <w:sz w:val="22"/>
                <w:szCs w:val="22"/>
              </w:rPr>
              <w:t>благоустройства территории, общественных</w:t>
            </w:r>
            <w:r>
              <w:rPr>
                <w:rFonts w:cs="Times New Roman"/>
                <w:sz w:val="22"/>
                <w:szCs w:val="22"/>
              </w:rPr>
              <w:t xml:space="preserve"> </w:t>
            </w:r>
            <w:r w:rsidRPr="00F20090">
              <w:rPr>
                <w:rFonts w:cs="Times New Roman"/>
                <w:sz w:val="22"/>
                <w:szCs w:val="22"/>
              </w:rPr>
              <w:t>туалетов</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12.0.2</w:t>
            </w:r>
          </w:p>
        </w:tc>
      </w:tr>
      <w:tr w:rsidR="006A7582" w:rsidRPr="003B198F" w:rsidTr="006A7582">
        <w:tc>
          <w:tcPr>
            <w:tcW w:w="99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b/>
                <w:sz w:val="22"/>
                <w:szCs w:val="22"/>
              </w:rPr>
              <w:t>Вспомогательные виды разрешенного использования</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Предоставление</w:t>
            </w:r>
            <w:r w:rsidRPr="00DF46BF">
              <w:rPr>
                <w:sz w:val="22"/>
                <w:szCs w:val="22"/>
              </w:rPr>
              <w:br/>
              <w:t>коммунальных услуг</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proofErr w:type="gramStart"/>
            <w:r w:rsidRPr="00DF46BF">
              <w:rPr>
                <w:sz w:val="22"/>
                <w:szCs w:val="22"/>
              </w:rPr>
              <w:t>Размещение зданий и сооружений,</w:t>
            </w:r>
            <w:r>
              <w:rPr>
                <w:sz w:val="22"/>
                <w:szCs w:val="22"/>
              </w:rPr>
              <w:t xml:space="preserve"> </w:t>
            </w:r>
            <w:r w:rsidRPr="00DF46BF">
              <w:rPr>
                <w:sz w:val="22"/>
                <w:szCs w:val="22"/>
              </w:rPr>
              <w:t>обеспечивающих поставку воды, тепла,</w:t>
            </w:r>
            <w:r>
              <w:rPr>
                <w:sz w:val="22"/>
                <w:szCs w:val="22"/>
              </w:rPr>
              <w:t xml:space="preserve"> </w:t>
            </w:r>
            <w:r w:rsidRPr="00DF46BF">
              <w:rPr>
                <w:sz w:val="22"/>
                <w:szCs w:val="22"/>
              </w:rPr>
              <w:t>электричества, газа, отвод канализационных</w:t>
            </w:r>
            <w:r>
              <w:rPr>
                <w:sz w:val="22"/>
                <w:szCs w:val="22"/>
              </w:rPr>
              <w:t xml:space="preserve"> </w:t>
            </w:r>
            <w:r w:rsidRPr="00DF46BF">
              <w:rPr>
                <w:sz w:val="22"/>
                <w:szCs w:val="22"/>
              </w:rPr>
              <w:t>стоков, очистку и уборку объектов недвижимости</w:t>
            </w:r>
            <w:r>
              <w:rPr>
                <w:sz w:val="22"/>
                <w:szCs w:val="22"/>
              </w:rPr>
              <w:t xml:space="preserve"> </w:t>
            </w:r>
            <w:r w:rsidRPr="00DF46BF">
              <w:rPr>
                <w:sz w:val="22"/>
                <w:szCs w:val="22"/>
              </w:rPr>
              <w:t>(котельных, водозаборов, очистных сооружений,</w:t>
            </w:r>
            <w:r>
              <w:rPr>
                <w:sz w:val="22"/>
                <w:szCs w:val="22"/>
              </w:rPr>
              <w:t xml:space="preserve"> </w:t>
            </w:r>
            <w:r w:rsidRPr="00DF46BF">
              <w:rPr>
                <w:sz w:val="22"/>
                <w:szCs w:val="22"/>
              </w:rPr>
              <w:t>насосных станций, водопроводов, линий</w:t>
            </w:r>
            <w:r>
              <w:rPr>
                <w:sz w:val="22"/>
                <w:szCs w:val="22"/>
              </w:rPr>
              <w:t xml:space="preserve"> </w:t>
            </w:r>
            <w:r w:rsidRPr="00DF46BF">
              <w:rPr>
                <w:sz w:val="22"/>
                <w:szCs w:val="22"/>
              </w:rPr>
              <w:t>электропередач, трансформаторных подстанций,</w:t>
            </w:r>
            <w:r>
              <w:rPr>
                <w:sz w:val="22"/>
                <w:szCs w:val="22"/>
              </w:rPr>
              <w:t xml:space="preserve"> </w:t>
            </w:r>
            <w:r w:rsidRPr="00DF46BF">
              <w:rPr>
                <w:sz w:val="22"/>
                <w:szCs w:val="22"/>
              </w:rPr>
              <w:t>газопроводов, линий связи, телефонных станций,</w:t>
            </w:r>
            <w:r>
              <w:rPr>
                <w:sz w:val="22"/>
                <w:szCs w:val="22"/>
              </w:rPr>
              <w:t xml:space="preserve"> </w:t>
            </w:r>
            <w:r w:rsidRPr="00DF46BF">
              <w:rPr>
                <w:sz w:val="22"/>
                <w:szCs w:val="22"/>
              </w:rPr>
              <w:t>канализаций, стоянок, гаражей и мастерских для</w:t>
            </w:r>
            <w:r>
              <w:rPr>
                <w:sz w:val="22"/>
                <w:szCs w:val="22"/>
              </w:rPr>
              <w:t xml:space="preserve"> </w:t>
            </w:r>
            <w:r w:rsidRPr="00DF46BF">
              <w:rPr>
                <w:sz w:val="22"/>
                <w:szCs w:val="22"/>
              </w:rPr>
              <w:t>обслуживания уборочной и аварийной техники,</w:t>
            </w:r>
            <w:r>
              <w:rPr>
                <w:sz w:val="22"/>
                <w:szCs w:val="22"/>
              </w:rPr>
              <w:t xml:space="preserve"> </w:t>
            </w:r>
            <w:r w:rsidRPr="00DF46BF">
              <w:rPr>
                <w:sz w:val="22"/>
                <w:szCs w:val="22"/>
              </w:rPr>
              <w:t>сооружений, необходимых для сбора и плавки</w:t>
            </w:r>
            <w:r>
              <w:rPr>
                <w:sz w:val="22"/>
                <w:szCs w:val="22"/>
              </w:rPr>
              <w:t xml:space="preserve"> </w:t>
            </w:r>
            <w:r w:rsidRPr="00DF46BF">
              <w:rPr>
                <w:sz w:val="22"/>
                <w:szCs w:val="22"/>
              </w:rPr>
              <w:t>снега)</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Pr="00C65287" w:rsidRDefault="006A7582" w:rsidP="006A7582">
            <w:pPr>
              <w:widowControl w:val="0"/>
              <w:autoSpaceDE w:val="0"/>
              <w:autoSpaceDN w:val="0"/>
              <w:adjustRightInd w:val="0"/>
              <w:jc w:val="center"/>
              <w:rPr>
                <w:sz w:val="22"/>
                <w:szCs w:val="22"/>
              </w:rPr>
            </w:pPr>
            <w:r>
              <w:rPr>
                <w:sz w:val="22"/>
                <w:szCs w:val="22"/>
              </w:rPr>
              <w:t>3.1.1</w:t>
            </w:r>
          </w:p>
        </w:tc>
      </w:tr>
      <w:tr w:rsidR="006A7582" w:rsidRPr="003B198F" w:rsidTr="006A7582">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Служебные гаражи</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r w:rsidRPr="00DF46BF">
              <w:rPr>
                <w:sz w:val="22"/>
                <w:szCs w:val="22"/>
              </w:rPr>
              <w:t>Размещение постоянных или временных гаражей,</w:t>
            </w:r>
            <w:r>
              <w:rPr>
                <w:sz w:val="22"/>
                <w:szCs w:val="22"/>
              </w:rPr>
              <w:t xml:space="preserve"> </w:t>
            </w:r>
            <w:r w:rsidRPr="00DF46BF">
              <w:rPr>
                <w:sz w:val="22"/>
                <w:szCs w:val="22"/>
              </w:rPr>
              <w:t>стоянок для хранения служебного автотранспорта,</w:t>
            </w:r>
            <w:r>
              <w:rPr>
                <w:sz w:val="22"/>
                <w:szCs w:val="22"/>
              </w:rPr>
              <w:t xml:space="preserve"> </w:t>
            </w:r>
            <w:r w:rsidRPr="00DF46BF">
              <w:rPr>
                <w:sz w:val="22"/>
                <w:szCs w:val="22"/>
              </w:rPr>
              <w:t>используемого в целях осуществления видов</w:t>
            </w:r>
            <w:r>
              <w:rPr>
                <w:sz w:val="22"/>
                <w:szCs w:val="22"/>
              </w:rPr>
              <w:t xml:space="preserve"> </w:t>
            </w:r>
            <w:r w:rsidRPr="00DF46BF">
              <w:rPr>
                <w:sz w:val="22"/>
                <w:szCs w:val="22"/>
              </w:rPr>
              <w:t>деятельности, предусмотренных видами</w:t>
            </w:r>
            <w:r>
              <w:rPr>
                <w:sz w:val="22"/>
                <w:szCs w:val="22"/>
              </w:rPr>
              <w:t xml:space="preserve"> </w:t>
            </w:r>
            <w:r w:rsidRPr="00DF46BF">
              <w:rPr>
                <w:sz w:val="22"/>
                <w:szCs w:val="22"/>
              </w:rPr>
              <w:t>разрешенного использования с кодами 3.0, 4.0,</w:t>
            </w:r>
            <w:r>
              <w:rPr>
                <w:sz w:val="22"/>
                <w:szCs w:val="22"/>
              </w:rPr>
              <w:t xml:space="preserve"> </w:t>
            </w:r>
            <w:r w:rsidRPr="00DF46BF">
              <w:rPr>
                <w:sz w:val="22"/>
                <w:szCs w:val="22"/>
              </w:rPr>
              <w:t>а также для стоянки и хранения транспортных</w:t>
            </w:r>
            <w:r>
              <w:rPr>
                <w:sz w:val="22"/>
                <w:szCs w:val="22"/>
              </w:rPr>
              <w:t xml:space="preserve"> </w:t>
            </w:r>
            <w:r w:rsidRPr="00DF46B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A7582" w:rsidRPr="00C65287" w:rsidRDefault="006A7582" w:rsidP="006A7582">
            <w:pPr>
              <w:widowControl w:val="0"/>
              <w:autoSpaceDE w:val="0"/>
              <w:autoSpaceDN w:val="0"/>
              <w:adjustRightInd w:val="0"/>
              <w:jc w:val="center"/>
              <w:rPr>
                <w:sz w:val="22"/>
                <w:szCs w:val="22"/>
              </w:rPr>
            </w:pPr>
            <w:r>
              <w:rPr>
                <w:sz w:val="22"/>
                <w:szCs w:val="22"/>
              </w:rPr>
              <w:t>4.9</w:t>
            </w:r>
          </w:p>
        </w:tc>
      </w:tr>
      <w:tr w:rsidR="006A7582" w:rsidRPr="003B198F" w:rsidTr="006A7582">
        <w:tc>
          <w:tcPr>
            <w:tcW w:w="994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3B198F" w:rsidRDefault="006A7582" w:rsidP="006A7582">
            <w:pPr>
              <w:widowControl w:val="0"/>
              <w:autoSpaceDE w:val="0"/>
              <w:autoSpaceDN w:val="0"/>
              <w:adjustRightInd w:val="0"/>
              <w:jc w:val="center"/>
              <w:rPr>
                <w:sz w:val="22"/>
                <w:szCs w:val="22"/>
              </w:rPr>
            </w:pPr>
            <w:r w:rsidRPr="003B198F">
              <w:rPr>
                <w:b/>
                <w:sz w:val="22"/>
                <w:szCs w:val="22"/>
              </w:rPr>
              <w:t>Условно разрешенные виды использования</w:t>
            </w:r>
          </w:p>
        </w:tc>
      </w:tr>
      <w:tr w:rsidR="006A7582" w:rsidRPr="003B198F" w:rsidTr="006A7582">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Для индивидуального</w:t>
            </w:r>
            <w:r w:rsidRPr="00DF46BF">
              <w:rPr>
                <w:sz w:val="22"/>
                <w:szCs w:val="22"/>
              </w:rPr>
              <w:br/>
              <w:t>жилищного строительства</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proofErr w:type="gramStart"/>
            <w:r w:rsidRPr="00DF46BF">
              <w:rPr>
                <w:sz w:val="22"/>
                <w:szCs w:val="22"/>
              </w:rPr>
              <w:t>Размещение жилого дома (отдельно стоящего</w:t>
            </w:r>
            <w:r>
              <w:rPr>
                <w:sz w:val="22"/>
                <w:szCs w:val="22"/>
              </w:rPr>
              <w:t xml:space="preserve"> </w:t>
            </w:r>
            <w:r w:rsidRPr="00DF46BF">
              <w:rPr>
                <w:sz w:val="22"/>
                <w:szCs w:val="22"/>
              </w:rPr>
              <w:t>здания количеством надземных этажей не более</w:t>
            </w:r>
            <w:r>
              <w:rPr>
                <w:sz w:val="22"/>
                <w:szCs w:val="22"/>
              </w:rPr>
              <w:t xml:space="preserve"> </w:t>
            </w:r>
            <w:r w:rsidRPr="00DF46BF">
              <w:rPr>
                <w:sz w:val="22"/>
                <w:szCs w:val="22"/>
              </w:rPr>
              <w:t>чем три, высотой не более двадцати метров,</w:t>
            </w:r>
            <w:r w:rsidRPr="00DF46BF">
              <w:rPr>
                <w:sz w:val="22"/>
                <w:szCs w:val="22"/>
              </w:rPr>
              <w:br/>
              <w:t>которое состоит из комнат и помещений</w:t>
            </w:r>
            <w:r>
              <w:rPr>
                <w:sz w:val="22"/>
                <w:szCs w:val="22"/>
              </w:rPr>
              <w:t xml:space="preserve"> </w:t>
            </w:r>
            <w:r w:rsidRPr="00DF46BF">
              <w:rPr>
                <w:sz w:val="22"/>
                <w:szCs w:val="22"/>
              </w:rPr>
              <w:t>вспомогательного использования,</w:t>
            </w:r>
            <w:r>
              <w:rPr>
                <w:sz w:val="22"/>
                <w:szCs w:val="22"/>
              </w:rPr>
              <w:t xml:space="preserve"> </w:t>
            </w:r>
            <w:r w:rsidRPr="00DF46BF">
              <w:rPr>
                <w:sz w:val="22"/>
                <w:szCs w:val="22"/>
              </w:rPr>
              <w:t>предназначенных для удовлетворения гражданами</w:t>
            </w:r>
            <w:r w:rsidRPr="00DF46BF">
              <w:rPr>
                <w:sz w:val="22"/>
                <w:szCs w:val="22"/>
              </w:rPr>
              <w:br/>
              <w:t>бытовых и иных нужд, связанных с их</w:t>
            </w:r>
            <w:r>
              <w:rPr>
                <w:sz w:val="22"/>
                <w:szCs w:val="22"/>
              </w:rPr>
              <w:t xml:space="preserve"> </w:t>
            </w:r>
            <w:r w:rsidRPr="00DF46BF">
              <w:rPr>
                <w:sz w:val="22"/>
                <w:szCs w:val="22"/>
              </w:rPr>
              <w:t>проживанием в таком здании, не</w:t>
            </w:r>
            <w:r w:rsidRPr="00DF46BF">
              <w:rPr>
                <w:sz w:val="22"/>
                <w:szCs w:val="22"/>
              </w:rPr>
              <w:br/>
              <w:t>предназначенного для раздела на</w:t>
            </w:r>
            <w:r>
              <w:rPr>
                <w:sz w:val="22"/>
                <w:szCs w:val="22"/>
              </w:rPr>
              <w:t xml:space="preserve"> </w:t>
            </w:r>
            <w:r w:rsidRPr="00DF46BF">
              <w:rPr>
                <w:sz w:val="22"/>
                <w:szCs w:val="22"/>
              </w:rPr>
              <w:t>самостоятельные объекты недвижимости);</w:t>
            </w:r>
            <w:r>
              <w:rPr>
                <w:sz w:val="22"/>
                <w:szCs w:val="22"/>
              </w:rPr>
              <w:t xml:space="preserve"> </w:t>
            </w:r>
            <w:r w:rsidRPr="00DF46BF">
              <w:rPr>
                <w:sz w:val="22"/>
                <w:szCs w:val="22"/>
              </w:rPr>
              <w:t>выращивание сельскохозяйственных культур;</w:t>
            </w:r>
            <w:proofErr w:type="gramEnd"/>
            <w:r>
              <w:rPr>
                <w:sz w:val="22"/>
                <w:szCs w:val="22"/>
              </w:rPr>
              <w:t xml:space="preserve"> </w:t>
            </w:r>
            <w:r w:rsidRPr="00DF46BF">
              <w:rPr>
                <w:sz w:val="22"/>
                <w:szCs w:val="22"/>
              </w:rPr>
              <w:t>размещение гаражей для собственных нужд и</w:t>
            </w:r>
            <w:r>
              <w:rPr>
                <w:sz w:val="22"/>
                <w:szCs w:val="22"/>
              </w:rPr>
              <w:t xml:space="preserve"> </w:t>
            </w:r>
            <w:r w:rsidRPr="00DF46BF">
              <w:rPr>
                <w:sz w:val="22"/>
                <w:szCs w:val="22"/>
              </w:rPr>
              <w:t>хозяйственных построек</w:t>
            </w:r>
          </w:p>
          <w:p w:rsidR="006A7582" w:rsidRPr="00DF46BF" w:rsidRDefault="006A7582" w:rsidP="006A7582">
            <w:pP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6A7582" w:rsidRPr="003B198F" w:rsidRDefault="006A7582" w:rsidP="006A7582">
            <w:pPr>
              <w:jc w:val="center"/>
              <w:rPr>
                <w:sz w:val="22"/>
                <w:szCs w:val="22"/>
              </w:rPr>
            </w:pPr>
            <w:r>
              <w:rPr>
                <w:sz w:val="22"/>
                <w:szCs w:val="22"/>
              </w:rPr>
              <w:t>2.1</w:t>
            </w:r>
          </w:p>
        </w:tc>
      </w:tr>
      <w:tr w:rsidR="006A7582" w:rsidRPr="003B198F" w:rsidTr="006A7582">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Малоэтажная</w:t>
            </w:r>
            <w:r w:rsidRPr="00DF46BF">
              <w:rPr>
                <w:sz w:val="22"/>
                <w:szCs w:val="22"/>
              </w:rPr>
              <w:br/>
              <w:t>многоквартирная жилая</w:t>
            </w:r>
            <w:r w:rsidRPr="00DF46BF">
              <w:rPr>
                <w:sz w:val="22"/>
                <w:szCs w:val="22"/>
              </w:rPr>
              <w:br/>
              <w:t>застройка</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proofErr w:type="gramStart"/>
            <w:r w:rsidRPr="00DF46BF">
              <w:rPr>
                <w:sz w:val="22"/>
                <w:szCs w:val="22"/>
              </w:rPr>
              <w:t>Размещение малоэтажных многоквартирных</w:t>
            </w:r>
            <w:r>
              <w:rPr>
                <w:sz w:val="22"/>
                <w:szCs w:val="22"/>
              </w:rPr>
              <w:t xml:space="preserve"> </w:t>
            </w:r>
            <w:r w:rsidRPr="00DF46BF">
              <w:rPr>
                <w:sz w:val="22"/>
                <w:szCs w:val="22"/>
              </w:rPr>
              <w:t>домов (многоквартирные дома высотой до 4</w:t>
            </w:r>
            <w:r>
              <w:rPr>
                <w:sz w:val="22"/>
                <w:szCs w:val="22"/>
              </w:rPr>
              <w:t xml:space="preserve"> </w:t>
            </w:r>
            <w:r w:rsidRPr="00DF46BF">
              <w:rPr>
                <w:sz w:val="22"/>
                <w:szCs w:val="22"/>
              </w:rPr>
              <w:t>этажей, включая мансардный);</w:t>
            </w:r>
            <w:r>
              <w:rPr>
                <w:sz w:val="22"/>
                <w:szCs w:val="22"/>
              </w:rPr>
              <w:t xml:space="preserve"> </w:t>
            </w:r>
            <w:r w:rsidRPr="00DF46BF">
              <w:rPr>
                <w:sz w:val="22"/>
                <w:szCs w:val="22"/>
              </w:rPr>
              <w:t>обустройство спортивных и детских площадок,</w:t>
            </w:r>
            <w:r>
              <w:rPr>
                <w:sz w:val="22"/>
                <w:szCs w:val="22"/>
              </w:rPr>
              <w:t xml:space="preserve"> </w:t>
            </w:r>
            <w:r w:rsidRPr="00DF46BF">
              <w:rPr>
                <w:sz w:val="22"/>
                <w:szCs w:val="22"/>
              </w:rPr>
              <w:t>площадок для отдыха;</w:t>
            </w:r>
            <w:r>
              <w:rPr>
                <w:sz w:val="22"/>
                <w:szCs w:val="22"/>
              </w:rPr>
              <w:t xml:space="preserve"> </w:t>
            </w:r>
            <w:r w:rsidRPr="00DF46BF">
              <w:rPr>
                <w:sz w:val="22"/>
                <w:szCs w:val="22"/>
              </w:rPr>
              <w:t>размещение объектов обслуживания жилой</w:t>
            </w:r>
            <w:r>
              <w:rPr>
                <w:sz w:val="22"/>
                <w:szCs w:val="22"/>
              </w:rPr>
              <w:t xml:space="preserve"> </w:t>
            </w:r>
            <w:r w:rsidRPr="00DF46BF">
              <w:rPr>
                <w:sz w:val="22"/>
                <w:szCs w:val="22"/>
              </w:rPr>
              <w:t>застройки во встроенных, пристроенных и</w:t>
            </w:r>
            <w:r>
              <w:rPr>
                <w:sz w:val="22"/>
                <w:szCs w:val="22"/>
              </w:rPr>
              <w:t xml:space="preserve"> </w:t>
            </w:r>
            <w:r w:rsidRPr="00DF46BF">
              <w:rPr>
                <w:sz w:val="22"/>
                <w:szCs w:val="22"/>
              </w:rPr>
              <w:t>встроенно-пристроенных помещениях</w:t>
            </w:r>
            <w:r>
              <w:rPr>
                <w:sz w:val="22"/>
                <w:szCs w:val="22"/>
              </w:rPr>
              <w:t xml:space="preserve"> </w:t>
            </w:r>
            <w:r w:rsidRPr="00DF46BF">
              <w:rPr>
                <w:sz w:val="22"/>
                <w:szCs w:val="22"/>
              </w:rPr>
              <w:t>малоэтажного многоквартирного дома, если общая</w:t>
            </w:r>
            <w:r>
              <w:rPr>
                <w:sz w:val="22"/>
                <w:szCs w:val="22"/>
              </w:rPr>
              <w:t xml:space="preserve"> </w:t>
            </w:r>
            <w:r w:rsidRPr="00DF46BF">
              <w:rPr>
                <w:sz w:val="22"/>
                <w:szCs w:val="22"/>
              </w:rPr>
              <w:t>площадь таких помещений в малоэтажном</w:t>
            </w:r>
            <w:r>
              <w:rPr>
                <w:sz w:val="22"/>
                <w:szCs w:val="22"/>
              </w:rPr>
              <w:t xml:space="preserve"> </w:t>
            </w:r>
            <w:r w:rsidRPr="00DF46BF">
              <w:rPr>
                <w:sz w:val="22"/>
                <w:szCs w:val="22"/>
              </w:rPr>
              <w:t>многоквартирном доме не составляет более 15%</w:t>
            </w:r>
            <w:r>
              <w:rPr>
                <w:sz w:val="22"/>
                <w:szCs w:val="22"/>
              </w:rPr>
              <w:t xml:space="preserve"> </w:t>
            </w:r>
            <w:r w:rsidRPr="00DF46BF">
              <w:rPr>
                <w:sz w:val="22"/>
                <w:szCs w:val="22"/>
              </w:rPr>
              <w:t>общей площади помещений дома</w:t>
            </w:r>
            <w:proofErr w:type="gramEnd"/>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2.1.1</w:t>
            </w:r>
          </w:p>
        </w:tc>
      </w:tr>
      <w:tr w:rsidR="006A7582" w:rsidRPr="003B198F" w:rsidTr="006A7582">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Блокированная жилая</w:t>
            </w:r>
            <w:r w:rsidRPr="00DF46BF">
              <w:rPr>
                <w:sz w:val="22"/>
                <w:szCs w:val="22"/>
              </w:rPr>
              <w:br/>
              <w:t>застройка</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proofErr w:type="gramStart"/>
            <w:r w:rsidRPr="00DF46BF">
              <w:rPr>
                <w:sz w:val="22"/>
                <w:szCs w:val="22"/>
              </w:rPr>
              <w:t>Размещение жилого дома, имеющего одну или</w:t>
            </w:r>
            <w:r>
              <w:rPr>
                <w:sz w:val="22"/>
                <w:szCs w:val="22"/>
              </w:rPr>
              <w:t xml:space="preserve"> </w:t>
            </w:r>
            <w:r w:rsidRPr="00DF46BF">
              <w:rPr>
                <w:sz w:val="22"/>
                <w:szCs w:val="22"/>
              </w:rPr>
              <w:t>несколько общих стен с соседними жилыми</w:t>
            </w:r>
            <w:r>
              <w:rPr>
                <w:sz w:val="22"/>
                <w:szCs w:val="22"/>
              </w:rPr>
              <w:t xml:space="preserve"> </w:t>
            </w:r>
            <w:r w:rsidRPr="00DF46BF">
              <w:rPr>
                <w:sz w:val="22"/>
                <w:szCs w:val="22"/>
              </w:rPr>
              <w:t>домами (количеством этажей не более чем три,</w:t>
            </w:r>
            <w:r>
              <w:rPr>
                <w:sz w:val="22"/>
                <w:szCs w:val="22"/>
              </w:rPr>
              <w:t xml:space="preserve"> </w:t>
            </w:r>
            <w:r w:rsidRPr="00DF46BF">
              <w:rPr>
                <w:sz w:val="22"/>
                <w:szCs w:val="22"/>
              </w:rPr>
              <w:t>при общем количестве совмещенных домов не</w:t>
            </w:r>
            <w:r>
              <w:rPr>
                <w:sz w:val="22"/>
                <w:szCs w:val="22"/>
              </w:rPr>
              <w:t xml:space="preserve"> </w:t>
            </w:r>
            <w:r w:rsidRPr="00DF46BF">
              <w:rPr>
                <w:sz w:val="22"/>
                <w:szCs w:val="22"/>
              </w:rPr>
              <w:t>более десяти и каждый из которых предназначен</w:t>
            </w:r>
            <w:r>
              <w:rPr>
                <w:sz w:val="22"/>
                <w:szCs w:val="22"/>
              </w:rPr>
              <w:t xml:space="preserve"> </w:t>
            </w:r>
            <w:r w:rsidRPr="00DF46BF">
              <w:rPr>
                <w:sz w:val="22"/>
                <w:szCs w:val="22"/>
              </w:rPr>
              <w:t>для проживания одной семьи, имеет общую стену</w:t>
            </w:r>
            <w:r>
              <w:rPr>
                <w:sz w:val="22"/>
                <w:szCs w:val="22"/>
              </w:rPr>
              <w:t xml:space="preserve"> </w:t>
            </w:r>
            <w:r w:rsidRPr="00DF46BF">
              <w:rPr>
                <w:sz w:val="22"/>
                <w:szCs w:val="22"/>
              </w:rPr>
              <w:t>(общие стены) без проемов с соседним домом или</w:t>
            </w:r>
            <w:r>
              <w:rPr>
                <w:sz w:val="22"/>
                <w:szCs w:val="22"/>
              </w:rPr>
              <w:t xml:space="preserve"> </w:t>
            </w:r>
            <w:r w:rsidRPr="00DF46BF">
              <w:rPr>
                <w:sz w:val="22"/>
                <w:szCs w:val="22"/>
              </w:rPr>
              <w:t>соседними домами, расположен на отдельном</w:t>
            </w:r>
            <w:r>
              <w:rPr>
                <w:sz w:val="22"/>
                <w:szCs w:val="22"/>
              </w:rPr>
              <w:t xml:space="preserve"> </w:t>
            </w:r>
            <w:r w:rsidRPr="00DF46BF">
              <w:rPr>
                <w:sz w:val="22"/>
                <w:szCs w:val="22"/>
              </w:rPr>
              <w:t>земельном участке и имеет выход на территорию</w:t>
            </w:r>
            <w:r>
              <w:rPr>
                <w:sz w:val="22"/>
                <w:szCs w:val="22"/>
              </w:rPr>
              <w:t xml:space="preserve"> </w:t>
            </w:r>
            <w:r w:rsidRPr="00DF46BF">
              <w:rPr>
                <w:sz w:val="22"/>
                <w:szCs w:val="22"/>
              </w:rPr>
              <w:t>общего</w:t>
            </w:r>
            <w:proofErr w:type="gramEnd"/>
            <w:r w:rsidRPr="00DF46BF">
              <w:rPr>
                <w:sz w:val="22"/>
                <w:szCs w:val="22"/>
              </w:rPr>
              <w:t xml:space="preserve"> пользования (жилые дома блокированной</w:t>
            </w:r>
            <w:r>
              <w:rPr>
                <w:sz w:val="22"/>
                <w:szCs w:val="22"/>
              </w:rPr>
              <w:t xml:space="preserve"> </w:t>
            </w:r>
            <w:r w:rsidRPr="00DF46BF">
              <w:rPr>
                <w:sz w:val="22"/>
                <w:szCs w:val="22"/>
              </w:rPr>
              <w:t>застройки); разведение декоративных и плодовых</w:t>
            </w:r>
            <w:r>
              <w:rPr>
                <w:sz w:val="22"/>
                <w:szCs w:val="22"/>
              </w:rPr>
              <w:t xml:space="preserve"> </w:t>
            </w:r>
            <w:r w:rsidRPr="00DF46BF">
              <w:rPr>
                <w:sz w:val="22"/>
                <w:szCs w:val="22"/>
              </w:rPr>
              <w:t>деревьев, овощных и ягодных культур;</w:t>
            </w:r>
            <w:r>
              <w:rPr>
                <w:sz w:val="22"/>
                <w:szCs w:val="22"/>
              </w:rPr>
              <w:t xml:space="preserve"> </w:t>
            </w:r>
            <w:r w:rsidRPr="00DF46BF">
              <w:rPr>
                <w:sz w:val="22"/>
                <w:szCs w:val="22"/>
              </w:rPr>
              <w:t>размещение гаражей для собственных нужд и</w:t>
            </w:r>
            <w:r w:rsidRPr="00DF46BF">
              <w:rPr>
                <w:sz w:val="22"/>
                <w:szCs w:val="22"/>
              </w:rPr>
              <w:br/>
              <w:t>иных вспомогательных сооружений; обустройство</w:t>
            </w:r>
            <w:r>
              <w:rPr>
                <w:sz w:val="22"/>
                <w:szCs w:val="22"/>
              </w:rPr>
              <w:t xml:space="preserve"> </w:t>
            </w:r>
            <w:r w:rsidRPr="00DF46BF">
              <w:rPr>
                <w:sz w:val="22"/>
                <w:szCs w:val="22"/>
              </w:rPr>
              <w:t>спортивных и детских площадок, площадок для</w:t>
            </w:r>
            <w:r>
              <w:rPr>
                <w:sz w:val="22"/>
                <w:szCs w:val="22"/>
              </w:rPr>
              <w:t xml:space="preserve"> </w:t>
            </w:r>
            <w:r w:rsidRPr="00DF46BF">
              <w:rPr>
                <w:sz w:val="22"/>
                <w:szCs w:val="22"/>
              </w:rPr>
              <w:t>отдыха</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2.3</w:t>
            </w:r>
          </w:p>
        </w:tc>
      </w:tr>
      <w:tr w:rsidR="006A7582" w:rsidRPr="003B198F" w:rsidTr="006A7582">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t>Здравоохранение</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r w:rsidRPr="00DF46BF">
              <w:rPr>
                <w:sz w:val="22"/>
                <w:szCs w:val="22"/>
              </w:rPr>
              <w:t>Размещение объектов капитального</w:t>
            </w:r>
            <w:r>
              <w:rPr>
                <w:sz w:val="22"/>
                <w:szCs w:val="22"/>
              </w:rPr>
              <w:t xml:space="preserve"> с</w:t>
            </w:r>
            <w:r w:rsidRPr="00DF46BF">
              <w:rPr>
                <w:sz w:val="22"/>
                <w:szCs w:val="22"/>
              </w:rPr>
              <w:t>троительства, предназначенных для оказания</w:t>
            </w:r>
            <w:r>
              <w:rPr>
                <w:sz w:val="22"/>
                <w:szCs w:val="22"/>
              </w:rPr>
              <w:t xml:space="preserve"> </w:t>
            </w:r>
            <w:r w:rsidRPr="00DF46BF">
              <w:rPr>
                <w:sz w:val="22"/>
                <w:szCs w:val="22"/>
              </w:rPr>
              <w:t>гражданам медицинской помощи. Содержание</w:t>
            </w:r>
            <w:r>
              <w:rPr>
                <w:sz w:val="22"/>
                <w:szCs w:val="22"/>
              </w:rPr>
              <w:t xml:space="preserve"> </w:t>
            </w:r>
            <w:r w:rsidRPr="00DF46BF">
              <w:rPr>
                <w:sz w:val="22"/>
                <w:szCs w:val="22"/>
              </w:rPr>
              <w:t xml:space="preserve">данного вида </w:t>
            </w:r>
            <w:r w:rsidRPr="00DF46BF">
              <w:rPr>
                <w:sz w:val="22"/>
                <w:szCs w:val="22"/>
              </w:rPr>
              <w:lastRenderedPageBreak/>
              <w:t>разрешенного использования</w:t>
            </w:r>
            <w:r>
              <w:rPr>
                <w:sz w:val="22"/>
                <w:szCs w:val="22"/>
              </w:rPr>
              <w:t xml:space="preserve"> </w:t>
            </w:r>
            <w:r w:rsidRPr="00DF46BF">
              <w:rPr>
                <w:sz w:val="22"/>
                <w:szCs w:val="22"/>
              </w:rPr>
              <w:t>включает в себя содержание видов разрешенного</w:t>
            </w:r>
            <w:r>
              <w:rPr>
                <w:sz w:val="22"/>
                <w:szCs w:val="22"/>
              </w:rPr>
              <w:t xml:space="preserve"> </w:t>
            </w:r>
            <w:r w:rsidRPr="00DF46BF">
              <w:rPr>
                <w:sz w:val="22"/>
                <w:szCs w:val="22"/>
              </w:rPr>
              <w:t>использования с кодами 3.4.1-3.4.2</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lastRenderedPageBreak/>
              <w:t>3.4</w:t>
            </w:r>
          </w:p>
        </w:tc>
      </w:tr>
      <w:tr w:rsidR="006A7582" w:rsidRPr="003B198F" w:rsidTr="006A7582">
        <w:trPr>
          <w:trHeight w:val="213"/>
        </w:trPr>
        <w:tc>
          <w:tcPr>
            <w:tcW w:w="21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7582" w:rsidRPr="00DF46BF" w:rsidRDefault="006A7582" w:rsidP="006A7582">
            <w:pPr>
              <w:rPr>
                <w:sz w:val="22"/>
                <w:szCs w:val="22"/>
              </w:rPr>
            </w:pPr>
            <w:r w:rsidRPr="00DF46BF">
              <w:rPr>
                <w:sz w:val="22"/>
                <w:szCs w:val="22"/>
              </w:rPr>
              <w:lastRenderedPageBreak/>
              <w:t>Служебные гаражи</w:t>
            </w:r>
          </w:p>
          <w:p w:rsidR="006A7582" w:rsidRPr="00DF46BF" w:rsidRDefault="006A7582" w:rsidP="006A7582">
            <w:pPr>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6A7582" w:rsidRPr="00DF46BF" w:rsidRDefault="006A7582" w:rsidP="006A7582">
            <w:pPr>
              <w:rPr>
                <w:sz w:val="22"/>
                <w:szCs w:val="22"/>
              </w:rPr>
            </w:pPr>
            <w:r w:rsidRPr="00DF46BF">
              <w:rPr>
                <w:sz w:val="22"/>
                <w:szCs w:val="22"/>
              </w:rPr>
              <w:t>Размещение постоянных или временных гаражей,</w:t>
            </w:r>
            <w:r>
              <w:rPr>
                <w:sz w:val="22"/>
                <w:szCs w:val="22"/>
              </w:rPr>
              <w:t xml:space="preserve"> </w:t>
            </w:r>
            <w:r w:rsidRPr="00DF46BF">
              <w:rPr>
                <w:sz w:val="22"/>
                <w:szCs w:val="22"/>
              </w:rPr>
              <w:t>стоянок для хранения служебного автотранспорта,</w:t>
            </w:r>
            <w:r>
              <w:rPr>
                <w:sz w:val="22"/>
                <w:szCs w:val="22"/>
              </w:rPr>
              <w:t xml:space="preserve"> </w:t>
            </w:r>
            <w:r w:rsidRPr="00DF46BF">
              <w:rPr>
                <w:sz w:val="22"/>
                <w:szCs w:val="22"/>
              </w:rPr>
              <w:t>используемого в целях осуществления видов</w:t>
            </w:r>
            <w:r>
              <w:rPr>
                <w:sz w:val="22"/>
                <w:szCs w:val="22"/>
              </w:rPr>
              <w:t xml:space="preserve"> </w:t>
            </w:r>
            <w:r w:rsidRPr="00DF46BF">
              <w:rPr>
                <w:sz w:val="22"/>
                <w:szCs w:val="22"/>
              </w:rPr>
              <w:t>деятельности, предусмотренных видами</w:t>
            </w:r>
            <w:r>
              <w:rPr>
                <w:sz w:val="22"/>
                <w:szCs w:val="22"/>
              </w:rPr>
              <w:t xml:space="preserve"> </w:t>
            </w:r>
            <w:r w:rsidRPr="00DF46BF">
              <w:rPr>
                <w:sz w:val="22"/>
                <w:szCs w:val="22"/>
              </w:rPr>
              <w:t>разрешенного использования с кодами 3.0, 4.0,</w:t>
            </w:r>
            <w:r>
              <w:rPr>
                <w:sz w:val="22"/>
                <w:szCs w:val="22"/>
              </w:rPr>
              <w:t xml:space="preserve"> </w:t>
            </w:r>
            <w:r w:rsidRPr="00DF46BF">
              <w:rPr>
                <w:sz w:val="22"/>
                <w:szCs w:val="22"/>
              </w:rPr>
              <w:t>а также для стоянки и хранения транспортных</w:t>
            </w:r>
            <w:r>
              <w:rPr>
                <w:sz w:val="22"/>
                <w:szCs w:val="22"/>
              </w:rPr>
              <w:t xml:space="preserve"> </w:t>
            </w:r>
            <w:r w:rsidRPr="00DF46BF">
              <w:rPr>
                <w:sz w:val="22"/>
                <w:szCs w:val="22"/>
              </w:rPr>
              <w:t>средств общего пользования, в том числе в депо</w:t>
            </w:r>
          </w:p>
        </w:tc>
        <w:tc>
          <w:tcPr>
            <w:tcW w:w="851" w:type="dxa"/>
            <w:tcBorders>
              <w:top w:val="single" w:sz="4" w:space="0" w:color="auto"/>
              <w:left w:val="single" w:sz="4" w:space="0" w:color="auto"/>
              <w:bottom w:val="single" w:sz="4" w:space="0" w:color="auto"/>
              <w:right w:val="single" w:sz="4" w:space="0" w:color="auto"/>
            </w:tcBorders>
          </w:tcPr>
          <w:p w:rsidR="006A7582" w:rsidRDefault="006A7582" w:rsidP="006A7582">
            <w:pPr>
              <w:jc w:val="center"/>
              <w:rPr>
                <w:sz w:val="22"/>
                <w:szCs w:val="22"/>
              </w:rPr>
            </w:pPr>
            <w:r>
              <w:rPr>
                <w:sz w:val="22"/>
                <w:szCs w:val="22"/>
              </w:rPr>
              <w:t>4.9</w:t>
            </w:r>
          </w:p>
        </w:tc>
      </w:tr>
    </w:tbl>
    <w:p w:rsidR="006A7582" w:rsidRPr="003B198F" w:rsidRDefault="006A7582" w:rsidP="006A7582">
      <w:pPr>
        <w:pStyle w:val="ab"/>
        <w:ind w:left="0" w:firstLine="709"/>
        <w:contextualSpacing/>
        <w:rPr>
          <w:lang w:eastAsia="ru-RU"/>
        </w:rPr>
      </w:pPr>
    </w:p>
    <w:p w:rsidR="006A7582" w:rsidRDefault="006A7582" w:rsidP="006A7582">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6A7582" w:rsidRDefault="006A7582" w:rsidP="006A7582">
      <w:pPr>
        <w:widowControl w:val="0"/>
        <w:autoSpaceDE w:val="0"/>
        <w:autoSpaceDN w:val="0"/>
        <w:adjustRightInd w:val="0"/>
        <w:ind w:firstLine="709"/>
        <w:contextualSpacing/>
        <w:jc w:val="both"/>
        <w:rPr>
          <w:b/>
        </w:rPr>
      </w:pPr>
    </w:p>
    <w:p w:rsidR="006A7582" w:rsidRDefault="006A7582" w:rsidP="006A7582">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6A7582" w:rsidRPr="00B3378D" w:rsidRDefault="006A7582" w:rsidP="006A7582">
      <w:pPr>
        <w:widowControl w:val="0"/>
        <w:autoSpaceDE w:val="0"/>
        <w:autoSpaceDN w:val="0"/>
        <w:adjustRightInd w:val="0"/>
        <w:ind w:firstLine="709"/>
        <w:contextualSpacing/>
        <w:jc w:val="both"/>
      </w:pPr>
      <w:r w:rsidRPr="00B3378D">
        <w:rPr>
          <w:i/>
        </w:rPr>
        <w:t xml:space="preserve">- </w:t>
      </w:r>
      <w:r w:rsidRPr="00B3378D">
        <w:t>минимальная площадь ЗУ 0</w:t>
      </w:r>
      <w:r>
        <w:t>,001</w:t>
      </w:r>
      <w:r w:rsidRPr="00B3378D">
        <w:t xml:space="preserve"> га;</w:t>
      </w:r>
    </w:p>
    <w:p w:rsidR="006A7582" w:rsidRPr="00D41211" w:rsidRDefault="006A7582" w:rsidP="006A7582">
      <w:pPr>
        <w:widowControl w:val="0"/>
        <w:autoSpaceDE w:val="0"/>
        <w:autoSpaceDN w:val="0"/>
        <w:adjustRightInd w:val="0"/>
        <w:ind w:firstLine="709"/>
        <w:contextualSpacing/>
        <w:jc w:val="both"/>
      </w:pPr>
      <w:r>
        <w:t>-максимальная площадь ЗУ 1,0 га;</w:t>
      </w:r>
    </w:p>
    <w:p w:rsidR="006A7582" w:rsidRDefault="006A7582" w:rsidP="006A7582">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6A7582" w:rsidRDefault="006A7582" w:rsidP="006A7582">
      <w:pPr>
        <w:widowControl w:val="0"/>
        <w:autoSpaceDE w:val="0"/>
        <w:autoSpaceDN w:val="0"/>
        <w:adjustRightInd w:val="0"/>
        <w:ind w:firstLine="709"/>
        <w:contextualSpacing/>
        <w:jc w:val="both"/>
      </w:pPr>
      <w:r w:rsidRPr="00D41211">
        <w:t>-3м</w:t>
      </w:r>
    </w:p>
    <w:p w:rsidR="006A7582" w:rsidRDefault="006A7582" w:rsidP="006A7582">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6A7582" w:rsidRDefault="006A7582" w:rsidP="006A7582">
      <w:pPr>
        <w:widowControl w:val="0"/>
        <w:autoSpaceDE w:val="0"/>
        <w:autoSpaceDN w:val="0"/>
        <w:adjustRightInd w:val="0"/>
        <w:ind w:firstLine="709"/>
        <w:contextualSpacing/>
        <w:jc w:val="both"/>
      </w:pPr>
      <w:r>
        <w:t>-20м</w:t>
      </w:r>
    </w:p>
    <w:p w:rsidR="006A7582" w:rsidRDefault="006A7582" w:rsidP="006A7582">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6A7582" w:rsidRPr="00D41211" w:rsidRDefault="006A7582" w:rsidP="006A7582">
      <w:pPr>
        <w:widowControl w:val="0"/>
        <w:autoSpaceDE w:val="0"/>
        <w:autoSpaceDN w:val="0"/>
        <w:adjustRightInd w:val="0"/>
        <w:ind w:firstLine="709"/>
        <w:contextualSpacing/>
        <w:jc w:val="both"/>
      </w:pPr>
      <w:r>
        <w:t>-70</w:t>
      </w:r>
      <w:r w:rsidRPr="00D41211">
        <w:t>%</w:t>
      </w:r>
    </w:p>
    <w:p w:rsidR="006A7582" w:rsidRDefault="006A7582" w:rsidP="006A7582">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6A7582" w:rsidRPr="00F20090" w:rsidRDefault="006A7582" w:rsidP="006A7582">
      <w:pPr>
        <w:widowControl w:val="0"/>
        <w:autoSpaceDE w:val="0"/>
        <w:autoSpaceDN w:val="0"/>
        <w:adjustRightInd w:val="0"/>
        <w:ind w:firstLine="709"/>
        <w:contextualSpacing/>
        <w:jc w:val="both"/>
        <w:rPr>
          <w:b/>
        </w:rPr>
      </w:pPr>
      <w:r>
        <w:rPr>
          <w:b/>
        </w:rPr>
        <w:t xml:space="preserve">- не устанавливается </w:t>
      </w:r>
    </w:p>
    <w:p w:rsidR="006A7582" w:rsidRDefault="006A7582" w:rsidP="002A339C">
      <w:pPr>
        <w:pStyle w:val="39"/>
      </w:pPr>
    </w:p>
    <w:p w:rsidR="004E27F5" w:rsidRPr="003B198F" w:rsidRDefault="00964791" w:rsidP="002A339C">
      <w:pPr>
        <w:pStyle w:val="39"/>
      </w:pPr>
      <w:bookmarkStart w:id="244" w:name="_Toc91083147"/>
      <w:r w:rsidRPr="003B198F">
        <w:t xml:space="preserve">Статья </w:t>
      </w:r>
      <w:r w:rsidR="00F65B93">
        <w:t>3</w:t>
      </w:r>
      <w:r w:rsidR="006A7582">
        <w:t>1</w:t>
      </w:r>
      <w:r w:rsidRPr="003B198F">
        <w:t xml:space="preserve">. </w:t>
      </w:r>
      <w:r w:rsidR="004E27F5" w:rsidRPr="003B198F">
        <w:t>Градостроительные регламенты. Зоны сельскохо</w:t>
      </w:r>
      <w:r w:rsidR="006B6080">
        <w:t>зяйственного использования – "С</w:t>
      </w:r>
      <w:r w:rsidR="004E27F5" w:rsidRPr="003B198F">
        <w:t>".</w:t>
      </w:r>
      <w:bookmarkEnd w:id="239"/>
      <w:bookmarkEnd w:id="244"/>
    </w:p>
    <w:p w:rsidR="004E27F5" w:rsidRPr="003B198F" w:rsidRDefault="004E27F5" w:rsidP="00506E09">
      <w:pPr>
        <w:ind w:firstLine="709"/>
        <w:contextualSpacing/>
        <w:jc w:val="both"/>
      </w:pPr>
      <w:r w:rsidRPr="003B198F">
        <w:t xml:space="preserve"> </w:t>
      </w:r>
      <w:proofErr w:type="gramStart"/>
      <w:r w:rsidRPr="003B198F">
        <w:t>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дорог, линий электропередачи, линий связи (в том числе линейно-кабельных сооружений), нефтепроводов, газопроводов и иных трубопроводов,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roofErr w:type="gramEnd"/>
    </w:p>
    <w:p w:rsidR="004E27F5" w:rsidRPr="003B198F" w:rsidRDefault="006B6080" w:rsidP="00540810">
      <w:pPr>
        <w:pStyle w:val="40"/>
        <w:numPr>
          <w:ilvl w:val="0"/>
          <w:numId w:val="0"/>
        </w:numPr>
        <w:ind w:left="720"/>
      </w:pPr>
      <w:r>
        <w:t>1. С</w:t>
      </w:r>
      <w:proofErr w:type="gramStart"/>
      <w:r w:rsidR="004E27F5" w:rsidRPr="003B198F">
        <w:t>1</w:t>
      </w:r>
      <w:proofErr w:type="gramEnd"/>
      <w:r w:rsidR="004E27F5" w:rsidRPr="003B198F">
        <w:t xml:space="preserve"> – </w:t>
      </w:r>
      <w:r>
        <w:rPr>
          <w:szCs w:val="24"/>
        </w:rPr>
        <w:t>з</w:t>
      </w:r>
      <w:r w:rsidRPr="001C67AB">
        <w:rPr>
          <w:szCs w:val="24"/>
        </w:rPr>
        <w:t>она сельскохозяйственных угодий - пашни, сенокосы, пастбища, залежи, земли, занятые многолетними насаждениями</w:t>
      </w:r>
      <w:r w:rsidR="004E27F5" w:rsidRPr="003B198F">
        <w:t>.</w:t>
      </w:r>
    </w:p>
    <w:p w:rsidR="004E27F5" w:rsidRPr="003B198F" w:rsidRDefault="004E27F5" w:rsidP="00506E09">
      <w:pPr>
        <w:ind w:firstLine="709"/>
        <w:contextualSpacing/>
        <w:jc w:val="both"/>
      </w:pPr>
      <w:r w:rsidRPr="003B198F">
        <w:t>В соответствии с Градостроительным Кодексом Российской Федерации (статья 36, п.6) градостроительные регламенты для сельскохозяйственных угодий в составе земель сельскохозяйственного назначения не устанавливаются.</w:t>
      </w:r>
    </w:p>
    <w:p w:rsidR="00A40B60" w:rsidRDefault="00A40B60">
      <w:pPr>
        <w:suppressAutoHyphens w:val="0"/>
        <w:rPr>
          <w:rFonts w:cs="Times New Roman"/>
          <w:b/>
          <w:bCs/>
          <w:szCs w:val="28"/>
          <w:lang w:eastAsia="ru-RU"/>
        </w:rPr>
      </w:pP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40B60" w:rsidRPr="003B198F" w:rsidTr="009421B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9421BE">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9421BE">
            <w:pPr>
              <w:widowControl w:val="0"/>
              <w:autoSpaceDE w:val="0"/>
              <w:autoSpaceDN w:val="0"/>
              <w:adjustRightInd w:val="0"/>
              <w:jc w:val="center"/>
              <w:rPr>
                <w:sz w:val="22"/>
                <w:szCs w:val="22"/>
              </w:rPr>
            </w:pPr>
            <w:r w:rsidRPr="003B198F">
              <w:rPr>
                <w:sz w:val="22"/>
                <w:szCs w:val="22"/>
              </w:rPr>
              <w:t>Код</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40B60" w:rsidRPr="00254EA4"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A40B60" w:rsidRDefault="00A40B60" w:rsidP="009421BE">
            <w:pPr>
              <w:widowControl w:val="0"/>
              <w:autoSpaceDE w:val="0"/>
              <w:autoSpaceDN w:val="0"/>
              <w:adjustRightInd w:val="0"/>
              <w:jc w:val="both"/>
              <w:rPr>
                <w:rFonts w:cs="Times New Roman"/>
                <w:sz w:val="22"/>
                <w:szCs w:val="22"/>
                <w:shd w:val="clear" w:color="auto" w:fill="FFFFFF"/>
              </w:rPr>
            </w:pPr>
            <w:r w:rsidRPr="00A40B60">
              <w:rPr>
                <w:sz w:val="22"/>
                <w:szCs w:val="22"/>
                <w:shd w:val="clear" w:color="auto" w:fill="FFFFFF"/>
              </w:rPr>
              <w:lastRenderedPageBreak/>
              <w:t>Сельскохозяйственное использование</w:t>
            </w:r>
          </w:p>
        </w:tc>
        <w:tc>
          <w:tcPr>
            <w:tcW w:w="6945" w:type="dxa"/>
            <w:tcBorders>
              <w:top w:val="single" w:sz="4" w:space="0" w:color="auto"/>
              <w:left w:val="single" w:sz="4" w:space="0" w:color="auto"/>
              <w:bottom w:val="single" w:sz="4" w:space="0" w:color="auto"/>
              <w:right w:val="single" w:sz="4" w:space="0" w:color="auto"/>
            </w:tcBorders>
          </w:tcPr>
          <w:p w:rsidR="00A40B60" w:rsidRPr="00A40B60" w:rsidRDefault="00A40B60" w:rsidP="009421BE">
            <w:pPr>
              <w:jc w:val="both"/>
              <w:rPr>
                <w:rFonts w:cs="Times New Roman"/>
                <w:sz w:val="22"/>
                <w:szCs w:val="22"/>
                <w:shd w:val="clear" w:color="auto" w:fill="FFFFFF"/>
              </w:rPr>
            </w:pPr>
            <w:r w:rsidRPr="00A40B60">
              <w:rPr>
                <w:sz w:val="22"/>
                <w:szCs w:val="22"/>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r:id="rId81" w:anchor="block_1011" w:history="1">
              <w:r w:rsidRPr="00A40B60">
                <w:rPr>
                  <w:rStyle w:val="af4"/>
                  <w:color w:val="auto"/>
                  <w:sz w:val="22"/>
                  <w:szCs w:val="22"/>
                  <w:shd w:val="clear" w:color="auto" w:fill="FFFFFF"/>
                </w:rPr>
                <w:t>кодами 1.1 - 1.20</w:t>
              </w:r>
            </w:hyperlink>
            <w:r w:rsidRPr="00A40B60">
              <w:rPr>
                <w:sz w:val="22"/>
                <w:szCs w:val="22"/>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widowControl w:val="0"/>
              <w:autoSpaceDE w:val="0"/>
              <w:autoSpaceDN w:val="0"/>
              <w:adjustRightInd w:val="0"/>
              <w:jc w:val="center"/>
              <w:rPr>
                <w:sz w:val="22"/>
                <w:szCs w:val="22"/>
              </w:rPr>
            </w:pPr>
            <w:r>
              <w:rPr>
                <w:sz w:val="22"/>
                <w:szCs w:val="22"/>
              </w:rPr>
              <w:t>1.0</w:t>
            </w:r>
          </w:p>
        </w:tc>
      </w:tr>
      <w:tr w:rsidR="00A40B60" w:rsidRPr="00254EA4"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widowControl w:val="0"/>
              <w:autoSpaceDE w:val="0"/>
              <w:autoSpaceDN w:val="0"/>
              <w:adjustRightInd w:val="0"/>
              <w:jc w:val="both"/>
              <w:rPr>
                <w:rFonts w:cs="Times New Roman"/>
                <w:b/>
                <w:sz w:val="22"/>
                <w:szCs w:val="22"/>
              </w:rPr>
            </w:pPr>
            <w:r w:rsidRPr="00997BBC">
              <w:rPr>
                <w:rFonts w:cs="Times New Roman"/>
                <w:color w:val="333333"/>
                <w:sz w:val="22"/>
                <w:szCs w:val="22"/>
                <w:shd w:val="clear" w:color="auto" w:fill="FFFFFF"/>
              </w:rP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709" w:type="dxa"/>
            <w:tcBorders>
              <w:top w:val="single" w:sz="4" w:space="0" w:color="auto"/>
              <w:left w:val="single" w:sz="4" w:space="0" w:color="auto"/>
              <w:bottom w:val="single" w:sz="4" w:space="0" w:color="auto"/>
              <w:right w:val="single" w:sz="4" w:space="0" w:color="auto"/>
            </w:tcBorders>
          </w:tcPr>
          <w:p w:rsidR="00A40B60" w:rsidRPr="00254EA4" w:rsidRDefault="00A40B60" w:rsidP="009421BE">
            <w:pPr>
              <w:widowControl w:val="0"/>
              <w:autoSpaceDE w:val="0"/>
              <w:autoSpaceDN w:val="0"/>
              <w:adjustRightInd w:val="0"/>
              <w:jc w:val="center"/>
              <w:rPr>
                <w:sz w:val="22"/>
                <w:szCs w:val="22"/>
              </w:rPr>
            </w:pPr>
            <w:r>
              <w:rPr>
                <w:sz w:val="22"/>
                <w:szCs w:val="22"/>
              </w:rPr>
              <w:t>1.1</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rPr>
                <w:rFonts w:cs="Times New Roman"/>
                <w:sz w:val="22"/>
                <w:szCs w:val="22"/>
              </w:rPr>
            </w:pPr>
            <w:r w:rsidRPr="00997BBC">
              <w:rPr>
                <w:rFonts w:cs="Times New Roman"/>
                <w:color w:val="333333"/>
                <w:sz w:val="22"/>
                <w:szCs w:val="22"/>
                <w:shd w:val="clear" w:color="auto" w:fill="FFFFFF"/>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jc w:val="center"/>
              <w:rPr>
                <w:sz w:val="22"/>
                <w:szCs w:val="22"/>
              </w:rPr>
            </w:pPr>
            <w:r>
              <w:rPr>
                <w:sz w:val="22"/>
                <w:szCs w:val="22"/>
              </w:rPr>
              <w:t>1.2</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rPr>
                <w:rFonts w:cs="Times New Roman"/>
                <w:sz w:val="22"/>
                <w:szCs w:val="22"/>
              </w:rPr>
            </w:pPr>
            <w:r w:rsidRPr="00997BBC">
              <w:rPr>
                <w:rFonts w:cs="Times New Roman"/>
                <w:color w:val="333333"/>
                <w:sz w:val="22"/>
                <w:szCs w:val="22"/>
                <w:shd w:val="clear" w:color="auto" w:fill="FFFFFF"/>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jc w:val="both"/>
              <w:rPr>
                <w:rFonts w:cs="Times New Roman"/>
                <w:sz w:val="22"/>
                <w:szCs w:val="22"/>
              </w:rPr>
            </w:pPr>
            <w:r w:rsidRPr="00997BBC">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jc w:val="center"/>
              <w:rPr>
                <w:sz w:val="22"/>
                <w:szCs w:val="22"/>
              </w:rPr>
            </w:pPr>
            <w:r>
              <w:rPr>
                <w:sz w:val="22"/>
                <w:szCs w:val="22"/>
              </w:rPr>
              <w:t>1.3</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pStyle w:val="affffff8"/>
              <w:jc w:val="left"/>
              <w:rPr>
                <w:sz w:val="22"/>
                <w:szCs w:val="22"/>
              </w:rPr>
            </w:pPr>
            <w:r w:rsidRPr="00997BBC">
              <w:rPr>
                <w:color w:val="333333"/>
                <w:sz w:val="22"/>
                <w:szCs w:val="22"/>
                <w:shd w:val="clear" w:color="auto" w:fill="FFFFFF"/>
              </w:rPr>
              <w:t>Садоводство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pStyle w:val="affffff8"/>
              <w:rPr>
                <w:sz w:val="22"/>
                <w:szCs w:val="22"/>
              </w:rPr>
            </w:pPr>
            <w:r w:rsidRPr="00997BBC">
              <w:rPr>
                <w:color w:val="333333"/>
                <w:sz w:val="22"/>
                <w:szCs w:val="22"/>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contextualSpacing/>
              <w:jc w:val="center"/>
              <w:rPr>
                <w:sz w:val="22"/>
                <w:szCs w:val="22"/>
              </w:rPr>
            </w:pPr>
            <w:r>
              <w:rPr>
                <w:sz w:val="22"/>
                <w:szCs w:val="22"/>
              </w:rPr>
              <w:t>1.5</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pStyle w:val="affffff8"/>
              <w:jc w:val="left"/>
              <w:rPr>
                <w:sz w:val="22"/>
                <w:szCs w:val="22"/>
              </w:rPr>
            </w:pPr>
            <w:r w:rsidRPr="00997BBC">
              <w:rPr>
                <w:color w:val="333333"/>
                <w:sz w:val="22"/>
                <w:szCs w:val="22"/>
                <w:shd w:val="clear" w:color="auto" w:fill="FFFFFF"/>
              </w:rPr>
              <w:t>Ведение личного подсобного хозяйства на полевых участках</w:t>
            </w:r>
          </w:p>
        </w:tc>
        <w:tc>
          <w:tcPr>
            <w:tcW w:w="6945"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jc w:val="both"/>
              <w:rPr>
                <w:rFonts w:cs="Times New Roman"/>
                <w:color w:val="333333"/>
                <w:sz w:val="22"/>
                <w:szCs w:val="22"/>
              </w:rPr>
            </w:pPr>
            <w:r w:rsidRPr="00997BBC">
              <w:rPr>
                <w:rFonts w:cs="Times New Roman"/>
                <w:color w:val="333333"/>
                <w:sz w:val="22"/>
                <w:szCs w:val="22"/>
              </w:rPr>
              <w:t>Производство сельскохозяйственной продукции без права возведения объектов капитального строительства</w:t>
            </w:r>
          </w:p>
          <w:p w:rsidR="00A40B60" w:rsidRPr="00997BBC" w:rsidRDefault="00A40B60" w:rsidP="009421BE">
            <w:pPr>
              <w:pStyle w:val="affffff8"/>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widowControl w:val="0"/>
              <w:autoSpaceDE w:val="0"/>
              <w:autoSpaceDN w:val="0"/>
              <w:adjustRightInd w:val="0"/>
              <w:contextualSpacing/>
              <w:jc w:val="center"/>
              <w:rPr>
                <w:sz w:val="22"/>
                <w:szCs w:val="22"/>
              </w:rPr>
            </w:pPr>
            <w:r>
              <w:rPr>
                <w:sz w:val="22"/>
                <w:szCs w:val="22"/>
              </w:rPr>
              <w:t>1.16</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97BBC" w:rsidRDefault="00A40B60" w:rsidP="009421BE">
            <w:pPr>
              <w:rPr>
                <w:rFonts w:cs="Times New Roman"/>
                <w:color w:val="333333"/>
                <w:sz w:val="22"/>
                <w:szCs w:val="22"/>
              </w:rPr>
            </w:pPr>
            <w:r w:rsidRPr="00997BBC">
              <w:rPr>
                <w:rFonts w:cs="Times New Roman"/>
                <w:color w:val="333333"/>
                <w:sz w:val="22"/>
                <w:szCs w:val="22"/>
              </w:rPr>
              <w:t>Ведение огородничества</w:t>
            </w:r>
          </w:p>
          <w:p w:rsidR="00A40B60" w:rsidRPr="00997BBC" w:rsidRDefault="00A40B60" w:rsidP="009421BE">
            <w:pPr>
              <w:pStyle w:val="affffff8"/>
              <w:jc w:val="left"/>
              <w:rPr>
                <w:sz w:val="22"/>
                <w:szCs w:val="22"/>
              </w:rPr>
            </w:pPr>
          </w:p>
        </w:tc>
        <w:tc>
          <w:tcPr>
            <w:tcW w:w="6945" w:type="dxa"/>
            <w:tcBorders>
              <w:top w:val="single" w:sz="4" w:space="0" w:color="auto"/>
              <w:left w:val="single" w:sz="4" w:space="0" w:color="auto"/>
              <w:bottom w:val="single" w:sz="4" w:space="0" w:color="auto"/>
              <w:right w:val="single" w:sz="4" w:space="0" w:color="auto"/>
            </w:tcBorders>
          </w:tcPr>
          <w:p w:rsidR="00A40B60" w:rsidRPr="00A40B60" w:rsidRDefault="00A40B60" w:rsidP="00A40B60">
            <w:pPr>
              <w:jc w:val="both"/>
              <w:rPr>
                <w:rFonts w:cs="Times New Roman"/>
                <w:color w:val="333333"/>
                <w:sz w:val="22"/>
                <w:szCs w:val="22"/>
              </w:rPr>
            </w:pPr>
            <w:r w:rsidRPr="00997BBC">
              <w:rPr>
                <w:rFonts w:cs="Times New Roman"/>
                <w:color w:val="333333"/>
                <w:sz w:val="22"/>
                <w:szCs w:val="22"/>
              </w:rPr>
              <w:b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widowControl w:val="0"/>
              <w:autoSpaceDE w:val="0"/>
              <w:autoSpaceDN w:val="0"/>
              <w:adjustRightInd w:val="0"/>
              <w:contextualSpacing/>
              <w:jc w:val="center"/>
              <w:rPr>
                <w:sz w:val="22"/>
                <w:szCs w:val="22"/>
              </w:rPr>
            </w:pPr>
            <w:r>
              <w:rPr>
                <w:sz w:val="22"/>
                <w:szCs w:val="22"/>
              </w:rPr>
              <w:t>13.1</w:t>
            </w:r>
          </w:p>
        </w:tc>
      </w:tr>
      <w:tr w:rsidR="00A40B60" w:rsidRPr="00E76DBA" w:rsidTr="009421BE">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E76DBA" w:rsidRDefault="00A40B60" w:rsidP="009421BE">
            <w:pPr>
              <w:suppressAutoHyphens w:val="0"/>
              <w:autoSpaceDE w:val="0"/>
              <w:autoSpaceDN w:val="0"/>
              <w:adjustRightInd w:val="0"/>
              <w:jc w:val="center"/>
              <w:rPr>
                <w:rFonts w:cs="Times New Roman"/>
                <w:b/>
                <w:lang w:eastAsia="ru-RU"/>
              </w:rPr>
            </w:pPr>
            <w:r w:rsidRPr="00E76DBA">
              <w:rPr>
                <w:rFonts w:cs="Times New Roman"/>
                <w:b/>
                <w:lang w:eastAsia="ru-RU"/>
              </w:rPr>
              <w:t>Вспомогательные виды</w:t>
            </w:r>
            <w:r>
              <w:rPr>
                <w:rFonts w:cs="Times New Roman"/>
                <w:b/>
                <w:lang w:eastAsia="ru-RU"/>
              </w:rPr>
              <w:t xml:space="preserve"> </w:t>
            </w:r>
            <w:r w:rsidRPr="00E76DBA">
              <w:rPr>
                <w:rFonts w:cs="Times New Roman"/>
                <w:b/>
                <w:lang w:eastAsia="ru-RU"/>
              </w:rPr>
              <w:t>разрешенного</w:t>
            </w:r>
            <w:r>
              <w:rPr>
                <w:rFonts w:cs="Times New Roman"/>
                <w:b/>
                <w:lang w:eastAsia="ru-RU"/>
              </w:rPr>
              <w:t xml:space="preserve"> </w:t>
            </w:r>
            <w:r w:rsidRPr="00E76DBA">
              <w:rPr>
                <w:rFonts w:cs="Times New Roman"/>
                <w:b/>
                <w:lang w:eastAsia="ru-RU"/>
              </w:rPr>
              <w:t>использования</w:t>
            </w:r>
          </w:p>
        </w:tc>
      </w:tr>
      <w:tr w:rsidR="00A40B60" w:rsidRPr="00997BBC"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A40B60" w:rsidRDefault="00A40B60" w:rsidP="009421BE">
            <w:pPr>
              <w:pStyle w:val="affffff8"/>
              <w:jc w:val="left"/>
              <w:rPr>
                <w:sz w:val="20"/>
                <w:szCs w:val="20"/>
                <w:shd w:val="clear" w:color="auto" w:fill="FFFFFF"/>
              </w:rPr>
            </w:pPr>
            <w:r w:rsidRPr="00A40B60">
              <w:rPr>
                <w:sz w:val="20"/>
                <w:szCs w:val="20"/>
                <w:shd w:val="clear" w:color="auto" w:fill="FFFFFF"/>
              </w:rPr>
              <w:t>Запас</w:t>
            </w:r>
          </w:p>
        </w:tc>
        <w:tc>
          <w:tcPr>
            <w:tcW w:w="6945" w:type="dxa"/>
            <w:tcBorders>
              <w:top w:val="single" w:sz="4" w:space="0" w:color="auto"/>
              <w:left w:val="single" w:sz="4" w:space="0" w:color="auto"/>
              <w:bottom w:val="single" w:sz="4" w:space="0" w:color="auto"/>
              <w:right w:val="single" w:sz="4" w:space="0" w:color="auto"/>
            </w:tcBorders>
          </w:tcPr>
          <w:p w:rsidR="00A40B60" w:rsidRPr="00A40B60" w:rsidRDefault="00A40B60" w:rsidP="00A40B60">
            <w:pPr>
              <w:pStyle w:val="affffff8"/>
              <w:jc w:val="left"/>
              <w:rPr>
                <w:sz w:val="20"/>
                <w:szCs w:val="20"/>
                <w:shd w:val="clear" w:color="auto" w:fill="FFFFFF"/>
              </w:rPr>
            </w:pPr>
            <w:r w:rsidRPr="00A40B60">
              <w:rPr>
                <w:sz w:val="20"/>
                <w:szCs w:val="20"/>
                <w:shd w:val="clear" w:color="auto" w:fill="FFFFFF"/>
              </w:rPr>
              <w:t>Отсутствие хозяйственной деятельности</w:t>
            </w:r>
          </w:p>
        </w:tc>
        <w:tc>
          <w:tcPr>
            <w:tcW w:w="709" w:type="dxa"/>
            <w:tcBorders>
              <w:top w:val="single" w:sz="4" w:space="0" w:color="auto"/>
              <w:left w:val="single" w:sz="4" w:space="0" w:color="auto"/>
              <w:bottom w:val="single" w:sz="4" w:space="0" w:color="auto"/>
              <w:right w:val="single" w:sz="4" w:space="0" w:color="auto"/>
            </w:tcBorders>
          </w:tcPr>
          <w:p w:rsidR="00A40B60" w:rsidRPr="00997BBC" w:rsidRDefault="00A40B60" w:rsidP="009421BE">
            <w:pPr>
              <w:widowControl w:val="0"/>
              <w:autoSpaceDE w:val="0"/>
              <w:autoSpaceDN w:val="0"/>
              <w:adjustRightInd w:val="0"/>
              <w:contextualSpacing/>
              <w:jc w:val="center"/>
              <w:rPr>
                <w:rFonts w:cs="Times New Roman"/>
                <w:sz w:val="22"/>
                <w:szCs w:val="22"/>
              </w:rPr>
            </w:pPr>
            <w:r>
              <w:rPr>
                <w:rFonts w:cs="Times New Roman"/>
                <w:sz w:val="22"/>
                <w:szCs w:val="22"/>
              </w:rPr>
              <w:t>12.3</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не установлены </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Default="00A40B60" w:rsidP="00A40B60">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A40B60" w:rsidRDefault="00A40B60" w:rsidP="00A40B60">
            <w:pPr>
              <w:widowControl w:val="0"/>
              <w:autoSpaceDE w:val="0"/>
              <w:autoSpaceDN w:val="0"/>
              <w:adjustRightInd w:val="0"/>
              <w:ind w:firstLine="709"/>
              <w:contextualSpacing/>
              <w:jc w:val="both"/>
              <w:rPr>
                <w:b/>
              </w:rPr>
            </w:pPr>
          </w:p>
          <w:p w:rsidR="00A40B60" w:rsidRDefault="00A40B60" w:rsidP="00A40B60">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A40B60" w:rsidRDefault="00F0455D" w:rsidP="00A40B60">
            <w:pPr>
              <w:widowControl w:val="0"/>
              <w:autoSpaceDE w:val="0"/>
              <w:autoSpaceDN w:val="0"/>
              <w:adjustRightInd w:val="0"/>
              <w:ind w:firstLine="709"/>
              <w:contextualSpacing/>
              <w:jc w:val="both"/>
            </w:pPr>
            <w:r>
              <w:t>-</w:t>
            </w:r>
            <w:proofErr w:type="gramStart"/>
            <w:r>
              <w:t>минимальная</w:t>
            </w:r>
            <w:proofErr w:type="gramEnd"/>
            <w:r>
              <w:t xml:space="preserve"> 0,02 га;</w:t>
            </w:r>
          </w:p>
          <w:p w:rsidR="00F0455D" w:rsidRPr="00F0455D" w:rsidRDefault="00F0455D" w:rsidP="00A40B60">
            <w:pPr>
              <w:widowControl w:val="0"/>
              <w:autoSpaceDE w:val="0"/>
              <w:autoSpaceDN w:val="0"/>
              <w:adjustRightInd w:val="0"/>
              <w:ind w:firstLine="709"/>
              <w:contextualSpacing/>
              <w:jc w:val="both"/>
            </w:pPr>
            <w:r>
              <w:t>-</w:t>
            </w:r>
            <w:proofErr w:type="gramStart"/>
            <w:r>
              <w:t>максимальная</w:t>
            </w:r>
            <w:proofErr w:type="gramEnd"/>
            <w:r>
              <w:t xml:space="preserve"> 200,0 га;</w:t>
            </w:r>
          </w:p>
          <w:p w:rsidR="00A40B60" w:rsidRDefault="00A40B60" w:rsidP="00A40B60">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A40B60" w:rsidRPr="00F0455D" w:rsidRDefault="00F0455D" w:rsidP="00A40B60">
            <w:pPr>
              <w:widowControl w:val="0"/>
              <w:autoSpaceDE w:val="0"/>
              <w:autoSpaceDN w:val="0"/>
              <w:adjustRightInd w:val="0"/>
              <w:ind w:firstLine="709"/>
              <w:contextualSpacing/>
              <w:jc w:val="both"/>
            </w:pPr>
            <w:r w:rsidRPr="00F0455D">
              <w:t>-</w:t>
            </w:r>
            <w:r>
              <w:t>1м;</w:t>
            </w:r>
          </w:p>
          <w:p w:rsidR="00A40B60" w:rsidRDefault="00A40B60" w:rsidP="00A40B60">
            <w:pPr>
              <w:widowControl w:val="0"/>
              <w:autoSpaceDE w:val="0"/>
              <w:autoSpaceDN w:val="0"/>
              <w:adjustRightInd w:val="0"/>
              <w:ind w:firstLine="709"/>
              <w:contextualSpacing/>
              <w:jc w:val="both"/>
            </w:pPr>
          </w:p>
          <w:p w:rsidR="00A40B60" w:rsidRDefault="00A40B60" w:rsidP="00A40B60">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Default="00A40B60" w:rsidP="00A40B60">
            <w:pPr>
              <w:widowControl w:val="0"/>
              <w:autoSpaceDE w:val="0"/>
              <w:autoSpaceDN w:val="0"/>
              <w:adjustRightInd w:val="0"/>
              <w:ind w:firstLine="709"/>
              <w:contextualSpacing/>
              <w:jc w:val="both"/>
            </w:pPr>
          </w:p>
          <w:p w:rsidR="00A40B60" w:rsidRDefault="00A40B60" w:rsidP="00A40B60">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Pr="00151B1B" w:rsidRDefault="00A40B60" w:rsidP="00A40B60">
            <w:pPr>
              <w:widowControl w:val="0"/>
              <w:autoSpaceDE w:val="0"/>
              <w:autoSpaceDN w:val="0"/>
              <w:adjustRightInd w:val="0"/>
              <w:ind w:firstLine="709"/>
              <w:contextualSpacing/>
              <w:jc w:val="both"/>
              <w:rPr>
                <w:b/>
                <w:i/>
                <w:u w:val="single"/>
              </w:rPr>
            </w:pPr>
          </w:p>
          <w:p w:rsidR="00A40B60" w:rsidRDefault="00A40B60" w:rsidP="00A40B60">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A40B60" w:rsidRPr="00290AA9" w:rsidRDefault="00A40B60" w:rsidP="00A40B60">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A40B60" w:rsidRPr="003B198F" w:rsidRDefault="00A40B60" w:rsidP="009421BE">
            <w:pPr>
              <w:widowControl w:val="0"/>
              <w:autoSpaceDE w:val="0"/>
              <w:autoSpaceDN w:val="0"/>
              <w:adjustRightInd w:val="0"/>
              <w:jc w:val="center"/>
              <w:rPr>
                <w:b/>
                <w:sz w:val="22"/>
                <w:szCs w:val="22"/>
              </w:rPr>
            </w:pPr>
          </w:p>
        </w:tc>
      </w:tr>
    </w:tbl>
    <w:p w:rsidR="00641EFE" w:rsidRDefault="00641EFE">
      <w:pPr>
        <w:suppressAutoHyphens w:val="0"/>
        <w:rPr>
          <w:rFonts w:cs="Times New Roman"/>
          <w:b/>
          <w:bCs/>
          <w:szCs w:val="28"/>
          <w:lang w:eastAsia="ru-RU"/>
        </w:rPr>
      </w:pPr>
    </w:p>
    <w:p w:rsidR="00F042F1" w:rsidRPr="003B198F" w:rsidRDefault="006B6080" w:rsidP="00540810">
      <w:pPr>
        <w:pStyle w:val="40"/>
        <w:numPr>
          <w:ilvl w:val="0"/>
          <w:numId w:val="0"/>
        </w:numPr>
        <w:ind w:left="720"/>
      </w:pPr>
      <w:r>
        <w:t>2. С</w:t>
      </w:r>
      <w:proofErr w:type="gramStart"/>
      <w:r>
        <w:t>2</w:t>
      </w:r>
      <w:proofErr w:type="gramEnd"/>
      <w:r w:rsidR="00F042F1" w:rsidRPr="003B198F">
        <w:t xml:space="preserve"> – </w:t>
      </w:r>
      <w:r>
        <w:rPr>
          <w:szCs w:val="24"/>
        </w:rPr>
        <w:t xml:space="preserve">зона, занятая объектами </w:t>
      </w:r>
      <w:r w:rsidRPr="000A79DA">
        <w:rPr>
          <w:szCs w:val="24"/>
        </w:rPr>
        <w:t xml:space="preserve">сельскохозяйственного </w:t>
      </w:r>
      <w:r>
        <w:rPr>
          <w:szCs w:val="24"/>
        </w:rPr>
        <w:t xml:space="preserve">назначения и </w:t>
      </w:r>
      <w:r>
        <w:rPr>
          <w:szCs w:val="24"/>
        </w:rPr>
        <w:br/>
        <w:t>предназначенная для ведения сельскохозяйственного производства</w:t>
      </w:r>
      <w:r w:rsidR="00F042F1" w:rsidRPr="003B198F">
        <w:t>.</w:t>
      </w:r>
    </w:p>
    <w:tbl>
      <w:tblPr>
        <w:tblW w:w="9781" w:type="dxa"/>
        <w:tblInd w:w="62" w:type="dxa"/>
        <w:tblLayout w:type="fixed"/>
        <w:tblCellMar>
          <w:top w:w="75" w:type="dxa"/>
          <w:left w:w="0" w:type="dxa"/>
          <w:bottom w:w="75" w:type="dxa"/>
          <w:right w:w="0" w:type="dxa"/>
        </w:tblCellMar>
        <w:tblLook w:val="0000"/>
      </w:tblPr>
      <w:tblGrid>
        <w:gridCol w:w="2127"/>
        <w:gridCol w:w="6945"/>
        <w:gridCol w:w="709"/>
      </w:tblGrid>
      <w:tr w:rsidR="00A40B60" w:rsidRPr="003B198F" w:rsidTr="009421BE">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945"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9421BE">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rsidR="00A40B60" w:rsidRPr="003B198F" w:rsidRDefault="00A40B60" w:rsidP="009421BE">
            <w:pPr>
              <w:widowControl w:val="0"/>
              <w:autoSpaceDE w:val="0"/>
              <w:autoSpaceDN w:val="0"/>
              <w:adjustRightInd w:val="0"/>
              <w:jc w:val="center"/>
              <w:rPr>
                <w:sz w:val="22"/>
                <w:szCs w:val="22"/>
              </w:rPr>
            </w:pPr>
            <w:r w:rsidRPr="003B198F">
              <w:rPr>
                <w:sz w:val="22"/>
                <w:szCs w:val="22"/>
              </w:rPr>
              <w:t>Код</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Животноводство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1.19,1.20</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1.7</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Скотоводство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proofErr w:type="gramStart"/>
            <w:r w:rsidRPr="009A2C06">
              <w:rPr>
                <w:color w:val="333333"/>
                <w:sz w:val="22"/>
                <w:szCs w:val="22"/>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roofErr w:type="gramEnd"/>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1.8</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Звероводство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1.9</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Птицеводство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1.10</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Свиноводство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w:t>
            </w:r>
            <w:r w:rsidRPr="009A2C06">
              <w:rPr>
                <w:color w:val="333333"/>
                <w:sz w:val="22"/>
                <w:szCs w:val="22"/>
                <w:shd w:val="clear" w:color="auto" w:fill="FFFFFF"/>
              </w:rPr>
              <w:lastRenderedPageBreak/>
              <w:t>переработки продукции; разведение племенных животных, производство и использование племенной продукции (материала)</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lastRenderedPageBreak/>
              <w:t>1.11</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lastRenderedPageBreak/>
              <w:t>Пчеловодство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1.12</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Рыбоводство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9A2C06">
              <w:rPr>
                <w:color w:val="333333"/>
                <w:sz w:val="22"/>
                <w:szCs w:val="22"/>
                <w:shd w:val="clear" w:color="auto" w:fill="FFFFFF"/>
              </w:rPr>
              <w:t>аквакультуры</w:t>
            </w:r>
            <w:proofErr w:type="spellEnd"/>
            <w:r w:rsidRPr="009A2C06">
              <w:rPr>
                <w:color w:val="333333"/>
                <w:sz w:val="22"/>
                <w:szCs w:val="22"/>
                <w:shd w:val="clear" w:color="auto" w:fill="FFFFFF"/>
              </w:rPr>
              <w:t>); размещение зданий, сооружений, оборудования, необходимых для осуществления рыбоводства (</w:t>
            </w:r>
            <w:proofErr w:type="spellStart"/>
            <w:r w:rsidRPr="009A2C06">
              <w:rPr>
                <w:color w:val="333333"/>
                <w:sz w:val="22"/>
                <w:szCs w:val="22"/>
                <w:shd w:val="clear" w:color="auto" w:fill="FFFFFF"/>
              </w:rPr>
              <w:t>аквакультуры</w:t>
            </w:r>
            <w:proofErr w:type="spellEnd"/>
            <w:r w:rsidRPr="009A2C06">
              <w:rPr>
                <w:color w:val="333333"/>
                <w:sz w:val="22"/>
                <w:szCs w:val="22"/>
                <w:shd w:val="clear" w:color="auto" w:fill="FFFFFF"/>
              </w:rPr>
              <w:t>)</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1.13</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Научное обеспечение сельского хозяйства</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1.14</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Хранение и переработка сельскохозяйственной продукции</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1.15</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Обеспечение сельскохозяйственного производства</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r w:rsidRPr="009A2C06">
              <w:rPr>
                <w:color w:val="333333"/>
                <w:sz w:val="22"/>
                <w:szCs w:val="22"/>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1.18</w:t>
            </w:r>
          </w:p>
        </w:tc>
      </w:tr>
      <w:tr w:rsidR="00A40B60"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pStyle w:val="affffff8"/>
              <w:rPr>
                <w:sz w:val="22"/>
                <w:szCs w:val="22"/>
              </w:rPr>
            </w:pPr>
            <w:r w:rsidRPr="009A2C06">
              <w:rPr>
                <w:color w:val="333333"/>
                <w:sz w:val="22"/>
                <w:szCs w:val="22"/>
                <w:shd w:val="clear" w:color="auto" w:fill="FFFFFF"/>
              </w:rPr>
              <w:t>Склад</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pStyle w:val="affffff8"/>
              <w:rPr>
                <w:sz w:val="22"/>
                <w:szCs w:val="22"/>
              </w:rPr>
            </w:pPr>
            <w:proofErr w:type="gramStart"/>
            <w:r w:rsidRPr="009A2C06">
              <w:rPr>
                <w:color w:val="333333"/>
                <w:sz w:val="22"/>
                <w:szCs w:val="22"/>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709" w:type="dxa"/>
            <w:tcBorders>
              <w:top w:val="single" w:sz="4" w:space="0" w:color="auto"/>
              <w:left w:val="single" w:sz="4" w:space="0" w:color="auto"/>
              <w:bottom w:val="single" w:sz="4" w:space="0" w:color="auto"/>
              <w:right w:val="single" w:sz="4" w:space="0" w:color="auto"/>
            </w:tcBorders>
          </w:tcPr>
          <w:p w:rsidR="00A40B60" w:rsidRDefault="00A40B60" w:rsidP="009421BE">
            <w:pPr>
              <w:pStyle w:val="affffff8"/>
              <w:jc w:val="center"/>
            </w:pPr>
            <w:r>
              <w:t>6.9</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b/>
                <w:sz w:val="22"/>
                <w:szCs w:val="22"/>
              </w:rPr>
            </w:pPr>
            <w:r w:rsidRPr="009A2C06">
              <w:rPr>
                <w:rFonts w:cs="Times New Roman"/>
                <w:color w:val="333333"/>
                <w:sz w:val="22"/>
                <w:szCs w:val="22"/>
                <w:shd w:val="clear" w:color="auto" w:fill="FFFFFF"/>
              </w:rPr>
              <w:t>Растениеводство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1.1</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Выращивание зерновых и иных сельскохозяйственных культур</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1.2</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Овощеводство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1.3</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 xml:space="preserve">Выращивание тонизирующих, лекарственных, </w:t>
            </w:r>
            <w:r w:rsidRPr="009A2C06">
              <w:rPr>
                <w:rFonts w:cs="Times New Roman"/>
                <w:color w:val="333333"/>
                <w:sz w:val="22"/>
                <w:szCs w:val="22"/>
                <w:shd w:val="clear" w:color="auto" w:fill="FFFFFF"/>
              </w:rPr>
              <w:lastRenderedPageBreak/>
              <w:t>цветочных культур</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lastRenderedPageBreak/>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1.4</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lastRenderedPageBreak/>
              <w:t>Садоводство</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1.5</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Питомники</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1.17</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Коммунальное обслуживание</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p w:rsidR="00A40B60" w:rsidRPr="009A2C06" w:rsidRDefault="00A40B60" w:rsidP="009421BE">
            <w:pPr>
              <w:jc w:val="both"/>
              <w:rPr>
                <w:rFonts w:cs="Times New Roman"/>
                <w:color w:val="333333"/>
                <w:sz w:val="22"/>
                <w:szCs w:val="22"/>
                <w:shd w:val="clear" w:color="auto" w:fill="FFFFFF"/>
              </w:rPr>
            </w:pPr>
            <w:proofErr w:type="gramStart"/>
            <w:r w:rsidRPr="009A2C06">
              <w:rPr>
                <w:rFonts w:cs="Times New Roman"/>
                <w:color w:val="333333"/>
                <w:sz w:val="22"/>
                <w:szCs w:val="22"/>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3.1</w:t>
            </w:r>
          </w:p>
        </w:tc>
      </w:tr>
      <w:tr w:rsidR="00A40B60" w:rsidRPr="003B198F" w:rsidTr="009421BE">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9A2C06" w:rsidRDefault="00A40B60" w:rsidP="009421BE">
            <w:pPr>
              <w:widowControl w:val="0"/>
              <w:autoSpaceDE w:val="0"/>
              <w:autoSpaceDN w:val="0"/>
              <w:adjustRightInd w:val="0"/>
              <w:jc w:val="both"/>
              <w:rPr>
                <w:rFonts w:cs="Times New Roman"/>
                <w:sz w:val="22"/>
                <w:szCs w:val="22"/>
              </w:rPr>
            </w:pPr>
            <w:r w:rsidRPr="009A2C06">
              <w:rPr>
                <w:rFonts w:cs="Times New Roman"/>
                <w:color w:val="333333"/>
                <w:sz w:val="22"/>
                <w:szCs w:val="22"/>
                <w:shd w:val="clear" w:color="auto" w:fill="FFFFFF"/>
              </w:rPr>
              <w:t>Земельные участки (территории) общего пользования</w:t>
            </w:r>
          </w:p>
        </w:tc>
        <w:tc>
          <w:tcPr>
            <w:tcW w:w="6945" w:type="dxa"/>
            <w:tcBorders>
              <w:top w:val="single" w:sz="4" w:space="0" w:color="auto"/>
              <w:left w:val="single" w:sz="4" w:space="0" w:color="auto"/>
              <w:bottom w:val="single" w:sz="4" w:space="0" w:color="auto"/>
              <w:right w:val="single" w:sz="4" w:space="0" w:color="auto"/>
            </w:tcBorders>
          </w:tcPr>
          <w:p w:rsidR="00A40B60" w:rsidRPr="009A2C06" w:rsidRDefault="00A40B60" w:rsidP="009421BE">
            <w:pPr>
              <w:jc w:val="both"/>
              <w:rPr>
                <w:rFonts w:cs="Times New Roman"/>
                <w:color w:val="333333"/>
                <w:sz w:val="22"/>
                <w:szCs w:val="22"/>
                <w:shd w:val="clear" w:color="auto" w:fill="FFFFFF"/>
              </w:rPr>
            </w:pPr>
            <w:r w:rsidRPr="009A2C06">
              <w:rPr>
                <w:rFonts w:cs="Times New Roman"/>
                <w:color w:val="333333"/>
                <w:sz w:val="22"/>
                <w:szCs w:val="22"/>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p w:rsidR="00A40B60" w:rsidRPr="009A2C06" w:rsidRDefault="00A40B60" w:rsidP="009421BE">
            <w:pPr>
              <w:jc w:val="both"/>
              <w:rPr>
                <w:rFonts w:cs="Times New Roman"/>
                <w:color w:val="333333"/>
                <w:sz w:val="22"/>
                <w:szCs w:val="22"/>
                <w:shd w:val="clear" w:color="auto" w:fill="FFFFFF"/>
              </w:rPr>
            </w:pPr>
            <w:proofErr w:type="gramStart"/>
            <w:r w:rsidRPr="009A2C06">
              <w:rPr>
                <w:rFonts w:cs="Times New Roman"/>
                <w:color w:val="333333"/>
                <w:sz w:val="22"/>
                <w:szCs w:val="22"/>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9A2C06">
              <w:rPr>
                <w:rFonts w:cs="Times New Roman"/>
                <w:color w:val="333333"/>
                <w:sz w:val="22"/>
                <w:szCs w:val="22"/>
                <w:shd w:val="clear" w:color="auto" w:fill="FFFFFF"/>
              </w:rPr>
              <w:t>велотранспортной</w:t>
            </w:r>
            <w:proofErr w:type="spellEnd"/>
            <w:r w:rsidRPr="009A2C06">
              <w:rPr>
                <w:rFonts w:cs="Times New Roman"/>
                <w:color w:val="333333"/>
                <w:sz w:val="22"/>
                <w:szCs w:val="22"/>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roofErr w:type="gramEnd"/>
          </w:p>
          <w:p w:rsidR="00A40B60" w:rsidRPr="009A2C06" w:rsidRDefault="00A40B60" w:rsidP="009421BE">
            <w:pPr>
              <w:jc w:val="both"/>
              <w:rPr>
                <w:rFonts w:cs="Times New Roman"/>
                <w:sz w:val="22"/>
                <w:szCs w:val="22"/>
              </w:rPr>
            </w:pPr>
            <w:r w:rsidRPr="009A2C06">
              <w:rPr>
                <w:rFonts w:cs="Times New Roman"/>
                <w:color w:val="333333"/>
                <w:sz w:val="22"/>
                <w:szCs w:val="22"/>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9" w:type="dxa"/>
            <w:tcBorders>
              <w:top w:val="single" w:sz="4" w:space="0" w:color="auto"/>
              <w:left w:val="single" w:sz="4" w:space="0" w:color="auto"/>
              <w:bottom w:val="single" w:sz="4" w:space="0" w:color="auto"/>
              <w:right w:val="single" w:sz="4" w:space="0" w:color="auto"/>
            </w:tcBorders>
          </w:tcPr>
          <w:p w:rsidR="00A40B60" w:rsidRPr="003B198F" w:rsidRDefault="00A40B60" w:rsidP="009421BE">
            <w:pPr>
              <w:widowControl w:val="0"/>
              <w:autoSpaceDE w:val="0"/>
              <w:autoSpaceDN w:val="0"/>
              <w:adjustRightInd w:val="0"/>
              <w:jc w:val="center"/>
              <w:rPr>
                <w:sz w:val="22"/>
                <w:szCs w:val="22"/>
              </w:rPr>
            </w:pPr>
            <w:r>
              <w:rPr>
                <w:sz w:val="22"/>
                <w:szCs w:val="22"/>
              </w:rPr>
              <w:t>12.0</w:t>
            </w:r>
          </w:p>
        </w:tc>
      </w:tr>
      <w:tr w:rsidR="00A40B60" w:rsidRPr="003B198F" w:rsidTr="009421BE">
        <w:tc>
          <w:tcPr>
            <w:tcW w:w="978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40B60" w:rsidRPr="003B198F" w:rsidRDefault="00A40B60" w:rsidP="009421BE">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Pr>
                <w:b/>
                <w:sz w:val="22"/>
                <w:szCs w:val="22"/>
              </w:rPr>
              <w:t xml:space="preserve"> подлежат установлению </w:t>
            </w:r>
          </w:p>
        </w:tc>
      </w:tr>
    </w:tbl>
    <w:p w:rsidR="00540810" w:rsidRDefault="00540810"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2C264C" w:rsidRDefault="002C264C" w:rsidP="002C264C">
      <w:pPr>
        <w:widowControl w:val="0"/>
        <w:autoSpaceDE w:val="0"/>
        <w:autoSpaceDN w:val="0"/>
        <w:adjustRightInd w:val="0"/>
        <w:ind w:firstLine="709"/>
        <w:contextualSpacing/>
        <w:jc w:val="both"/>
        <w:rPr>
          <w:b/>
        </w:rPr>
      </w:pPr>
    </w:p>
    <w:p w:rsidR="002C264C" w:rsidRDefault="002C264C" w:rsidP="002C264C">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rPr>
          <w:u w:val="single"/>
        </w:rPr>
      </w:pPr>
    </w:p>
    <w:p w:rsidR="002C264C" w:rsidRDefault="002C264C" w:rsidP="002C264C">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lastRenderedPageBreak/>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Default="002C264C" w:rsidP="002C264C">
      <w:pPr>
        <w:widowControl w:val="0"/>
        <w:autoSpaceDE w:val="0"/>
        <w:autoSpaceDN w:val="0"/>
        <w:adjustRightInd w:val="0"/>
        <w:ind w:firstLine="709"/>
        <w:contextualSpacing/>
        <w:jc w:val="both"/>
      </w:pPr>
    </w:p>
    <w:p w:rsidR="002C264C" w:rsidRDefault="002C264C" w:rsidP="002C264C">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2C264C" w:rsidRPr="00290AA9" w:rsidRDefault="002C264C" w:rsidP="002C264C">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2C264C" w:rsidRPr="00151B1B" w:rsidRDefault="002C264C" w:rsidP="002C264C">
      <w:pPr>
        <w:widowControl w:val="0"/>
        <w:autoSpaceDE w:val="0"/>
        <w:autoSpaceDN w:val="0"/>
        <w:adjustRightInd w:val="0"/>
        <w:ind w:firstLine="709"/>
        <w:contextualSpacing/>
        <w:jc w:val="both"/>
        <w:rPr>
          <w:b/>
          <w:i/>
          <w:u w:val="single"/>
        </w:rPr>
      </w:pPr>
    </w:p>
    <w:p w:rsidR="002C264C" w:rsidRDefault="002C264C" w:rsidP="002C264C">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986F6A" w:rsidRPr="00261A78" w:rsidRDefault="00986F6A" w:rsidP="00986F6A">
      <w:pPr>
        <w:autoSpaceDE w:val="0"/>
        <w:autoSpaceDN w:val="0"/>
        <w:adjustRightInd w:val="0"/>
        <w:ind w:firstLine="709"/>
        <w:jc w:val="both"/>
      </w:pPr>
      <w:r w:rsidRPr="00261A78">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F042F1" w:rsidRDefault="00986F6A" w:rsidP="00986F6A">
      <w:pPr>
        <w:ind w:firstLine="709"/>
        <w:contextualSpacing/>
      </w:pPr>
      <w:r w:rsidRPr="00261A78">
        <w:t xml:space="preserve">- размеры санитарно-защитной зоны устанавливаются с учетом требований </w:t>
      </w:r>
      <w:proofErr w:type="spellStart"/>
      <w:r w:rsidRPr="00261A78">
        <w:t>СанПиН</w:t>
      </w:r>
      <w:proofErr w:type="spellEnd"/>
      <w:r w:rsidRPr="00261A78">
        <w:t xml:space="preserve"> 2.2.1/2.1.1.1200</w:t>
      </w:r>
    </w:p>
    <w:p w:rsidR="007201B8" w:rsidRPr="003B198F" w:rsidRDefault="007201B8" w:rsidP="007201B8">
      <w:pPr>
        <w:pStyle w:val="40"/>
        <w:numPr>
          <w:ilvl w:val="0"/>
          <w:numId w:val="0"/>
        </w:numPr>
        <w:ind w:left="709"/>
      </w:pPr>
      <w:r>
        <w:t>3</w:t>
      </w:r>
      <w:r w:rsidRPr="003B198F">
        <w:t>. С</w:t>
      </w:r>
      <w:r>
        <w:t>Х-3</w:t>
      </w:r>
      <w:r w:rsidRPr="003B198F">
        <w:t xml:space="preserve"> – </w:t>
      </w:r>
      <w:r w:rsidRPr="008A7C5E">
        <w:t>Зоны садоводческих</w:t>
      </w:r>
      <w:r>
        <w:t xml:space="preserve"> и огороднических некоммерческих товариществ.</w:t>
      </w:r>
    </w:p>
    <w:p w:rsidR="007201B8" w:rsidRPr="008A7C5E" w:rsidRDefault="00224B96" w:rsidP="007201B8">
      <w:pPr>
        <w:ind w:firstLine="539"/>
        <w:jc w:val="both"/>
        <w:rPr>
          <w:color w:val="000000"/>
        </w:rPr>
      </w:pPr>
      <w:r>
        <w:rPr>
          <w:color w:val="000000"/>
        </w:rPr>
        <w:t>Зона предназначена для ведения гражданами садоводства и огородничества для собственных нужд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7201B8" w:rsidRPr="008A7C5E">
        <w:rPr>
          <w:color w:val="000000"/>
        </w:rPr>
        <w:t xml:space="preserve"> </w:t>
      </w:r>
    </w:p>
    <w:p w:rsidR="007201B8" w:rsidRPr="008A7C5E" w:rsidRDefault="007201B8" w:rsidP="007201B8">
      <w:pPr>
        <w:ind w:firstLine="539"/>
        <w:jc w:val="both"/>
        <w:rPr>
          <w:color w:val="000000"/>
        </w:rPr>
      </w:pPr>
      <w:r w:rsidRPr="008A7C5E">
        <w:rPr>
          <w:color w:val="000000"/>
        </w:rPr>
        <w:t>Вид</w:t>
      </w:r>
      <w:r w:rsidR="00224B96">
        <w:rPr>
          <w:color w:val="000000"/>
        </w:rPr>
        <w:t>ы</w:t>
      </w:r>
      <w:r w:rsidRPr="008A7C5E">
        <w:rPr>
          <w:color w:val="000000"/>
        </w:rPr>
        <w:t xml:space="preserve"> разрешенного использования земельных участков территориальной зоны садоводческих, огороднических</w:t>
      </w:r>
      <w:r w:rsidR="00224B96">
        <w:rPr>
          <w:color w:val="000000"/>
        </w:rPr>
        <w:t xml:space="preserve"> </w:t>
      </w:r>
      <w:r w:rsidRPr="008A7C5E">
        <w:rPr>
          <w:color w:val="000000"/>
        </w:rPr>
        <w:t>некоммерческих объединений граждан выделенной по градостроительному зонированию, соответствуют вид</w:t>
      </w:r>
      <w:r w:rsidR="00224B96">
        <w:rPr>
          <w:color w:val="000000"/>
        </w:rPr>
        <w:t>ам</w:t>
      </w:r>
      <w:r w:rsidRPr="008A7C5E">
        <w:rPr>
          <w:color w:val="000000"/>
        </w:rPr>
        <w:t xml:space="preserve"> разрешенного использования земельных участков по </w:t>
      </w:r>
      <w:r w:rsidR="00B8241C" w:rsidRPr="00B8241C">
        <w:rPr>
          <w:color w:val="000000"/>
        </w:rPr>
        <w:t>Приказ</w:t>
      </w:r>
      <w:r w:rsidR="00B8241C">
        <w:rPr>
          <w:color w:val="000000"/>
        </w:rPr>
        <w:t>у</w:t>
      </w:r>
      <w:r w:rsidR="00B8241C" w:rsidRPr="00B8241C">
        <w:rPr>
          <w:color w:val="000000"/>
        </w:rPr>
        <w:t xml:space="preserve"> </w:t>
      </w:r>
      <w:proofErr w:type="spellStart"/>
      <w:r w:rsidR="00B8241C" w:rsidRPr="00B8241C">
        <w:rPr>
          <w:color w:val="000000"/>
        </w:rPr>
        <w:t>Росреестра</w:t>
      </w:r>
      <w:proofErr w:type="spellEnd"/>
      <w:r w:rsidR="00B8241C" w:rsidRPr="00B8241C">
        <w:rPr>
          <w:color w:val="000000"/>
        </w:rPr>
        <w:t xml:space="preserve"> от 10.11.2020 </w:t>
      </w:r>
      <w:r w:rsidR="00B8241C">
        <w:rPr>
          <w:color w:val="000000"/>
        </w:rPr>
        <w:t>№</w:t>
      </w:r>
      <w:r w:rsidR="00B8241C" w:rsidRPr="00B8241C">
        <w:rPr>
          <w:color w:val="000000"/>
        </w:rPr>
        <w:t xml:space="preserve"> </w:t>
      </w:r>
      <w:proofErr w:type="gramStart"/>
      <w:r w:rsidR="00B8241C" w:rsidRPr="00B8241C">
        <w:rPr>
          <w:color w:val="000000"/>
        </w:rPr>
        <w:t>П</w:t>
      </w:r>
      <w:proofErr w:type="gramEnd"/>
      <w:r w:rsidR="00B8241C" w:rsidRPr="00B8241C">
        <w:rPr>
          <w:color w:val="000000"/>
        </w:rPr>
        <w:t xml:space="preserve">/0412 (ред. от 16.09.2021) </w:t>
      </w:r>
      <w:r w:rsidR="00B8241C">
        <w:rPr>
          <w:color w:val="000000"/>
        </w:rPr>
        <w:t>«</w:t>
      </w:r>
      <w:r w:rsidR="00B8241C" w:rsidRPr="00B8241C">
        <w:rPr>
          <w:color w:val="000000"/>
        </w:rPr>
        <w:t>Об утверждении классификатора видов разрешенного использования земельных участков</w:t>
      </w:r>
      <w:r w:rsidR="00B8241C">
        <w:rPr>
          <w:color w:val="000000"/>
        </w:rPr>
        <w:t>»</w:t>
      </w:r>
      <w:r w:rsidR="00B8241C" w:rsidRPr="00B8241C">
        <w:rPr>
          <w:color w:val="000000"/>
        </w:rPr>
        <w:t xml:space="preserve"> (Зарегистрировано в Минюсте России 15.12.2020 </w:t>
      </w:r>
      <w:r w:rsidR="00B8241C">
        <w:rPr>
          <w:color w:val="000000"/>
        </w:rPr>
        <w:t>№</w:t>
      </w:r>
      <w:r w:rsidR="00B8241C" w:rsidRPr="00B8241C">
        <w:rPr>
          <w:color w:val="000000"/>
        </w:rPr>
        <w:t xml:space="preserve"> 61482)</w:t>
      </w:r>
      <w:r w:rsidR="001C7C30">
        <w:rPr>
          <w:color w:val="000000"/>
        </w:rPr>
        <w:t>.</w:t>
      </w:r>
    </w:p>
    <w:tbl>
      <w:tblPr>
        <w:tblW w:w="9856" w:type="dxa"/>
        <w:tblInd w:w="62" w:type="dxa"/>
        <w:tblLayout w:type="fixed"/>
        <w:tblCellMar>
          <w:top w:w="75" w:type="dxa"/>
          <w:left w:w="0" w:type="dxa"/>
          <w:bottom w:w="75" w:type="dxa"/>
          <w:right w:w="0" w:type="dxa"/>
        </w:tblCellMar>
        <w:tblLook w:val="0000"/>
      </w:tblPr>
      <w:tblGrid>
        <w:gridCol w:w="2268"/>
        <w:gridCol w:w="6804"/>
        <w:gridCol w:w="784"/>
      </w:tblGrid>
      <w:tr w:rsidR="007201B8" w:rsidRPr="00F344A4" w:rsidTr="00B8241C">
        <w:trPr>
          <w:tblHeader/>
        </w:trPr>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vAlign w:val="center"/>
          </w:tcPr>
          <w:p w:rsidR="007201B8" w:rsidRPr="00F344A4" w:rsidRDefault="007201B8" w:rsidP="00B8241C">
            <w:pPr>
              <w:widowControl w:val="0"/>
              <w:autoSpaceDE w:val="0"/>
              <w:autoSpaceDN w:val="0"/>
              <w:adjustRightInd w:val="0"/>
              <w:contextualSpacing/>
              <w:jc w:val="center"/>
              <w:rPr>
                <w:rFonts w:cs="Times New Roman"/>
                <w:b/>
              </w:rPr>
            </w:pPr>
            <w:r w:rsidRPr="00F344A4">
              <w:rPr>
                <w:rFonts w:cs="Times New Roman"/>
                <w:b/>
              </w:rPr>
              <w:t>Наименование вида разрешенного использования</w:t>
            </w:r>
          </w:p>
        </w:tc>
        <w:tc>
          <w:tcPr>
            <w:tcW w:w="68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01B8" w:rsidRPr="00F344A4" w:rsidRDefault="007201B8" w:rsidP="00B8241C">
            <w:pPr>
              <w:widowControl w:val="0"/>
              <w:autoSpaceDE w:val="0"/>
              <w:autoSpaceDN w:val="0"/>
              <w:adjustRightInd w:val="0"/>
              <w:contextualSpacing/>
              <w:jc w:val="center"/>
              <w:rPr>
                <w:rFonts w:cs="Times New Roman"/>
                <w:b/>
              </w:rPr>
            </w:pPr>
            <w:r w:rsidRPr="00F344A4">
              <w:rPr>
                <w:rFonts w:cs="Times New Roman"/>
                <w:b/>
              </w:rPr>
              <w:t>Описание вида разрешенного использования</w:t>
            </w:r>
          </w:p>
        </w:tc>
        <w:tc>
          <w:tcPr>
            <w:tcW w:w="7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201B8" w:rsidRPr="00F344A4" w:rsidRDefault="007201B8" w:rsidP="00B8241C">
            <w:pPr>
              <w:widowControl w:val="0"/>
              <w:autoSpaceDE w:val="0"/>
              <w:autoSpaceDN w:val="0"/>
              <w:adjustRightInd w:val="0"/>
              <w:contextualSpacing/>
              <w:jc w:val="center"/>
              <w:rPr>
                <w:rFonts w:cs="Times New Roman"/>
                <w:b/>
              </w:rPr>
            </w:pPr>
            <w:r w:rsidRPr="00F344A4">
              <w:rPr>
                <w:rFonts w:cs="Times New Roman"/>
                <w:b/>
              </w:rPr>
              <w:t>Код</w:t>
            </w:r>
          </w:p>
        </w:tc>
      </w:tr>
      <w:tr w:rsidR="007201B8" w:rsidRPr="00F344A4" w:rsidTr="007E005C">
        <w:tc>
          <w:tcPr>
            <w:tcW w:w="9856"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7201B8" w:rsidRPr="00F344A4" w:rsidRDefault="007201B8" w:rsidP="00B8241C">
            <w:pPr>
              <w:widowControl w:val="0"/>
              <w:autoSpaceDE w:val="0"/>
              <w:autoSpaceDN w:val="0"/>
              <w:adjustRightInd w:val="0"/>
              <w:contextualSpacing/>
              <w:jc w:val="center"/>
              <w:rPr>
                <w:rFonts w:cs="Times New Roman"/>
                <w:b/>
              </w:rPr>
            </w:pPr>
            <w:r w:rsidRPr="00F344A4">
              <w:rPr>
                <w:rFonts w:cs="Times New Roman"/>
                <w:b/>
              </w:rPr>
              <w:t>Основные виды разрешенного использования</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Коммунальное обслуживание</w:t>
            </w:r>
          </w:p>
        </w:tc>
        <w:tc>
          <w:tcPr>
            <w:tcW w:w="6804" w:type="dxa"/>
            <w:tcBorders>
              <w:top w:val="single" w:sz="4" w:space="0" w:color="auto"/>
              <w:left w:val="single" w:sz="4" w:space="0" w:color="auto"/>
              <w:bottom w:val="single" w:sz="4" w:space="0" w:color="auto"/>
              <w:right w:val="single" w:sz="4" w:space="0" w:color="auto"/>
            </w:tcBorders>
          </w:tcPr>
          <w:p w:rsidR="00B8241C" w:rsidRPr="0098245D" w:rsidRDefault="00B8241C" w:rsidP="00B8241C">
            <w:pPr>
              <w:pStyle w:val="affffffb"/>
            </w:pPr>
            <w: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2" w:history="1">
              <w:r w:rsidRPr="00B8241C">
                <w:t>кодами 3.1.1</w:t>
              </w:r>
            </w:hyperlink>
            <w:r w:rsidRPr="00B8241C">
              <w:t xml:space="preserve"> - </w:t>
            </w:r>
            <w:hyperlink r:id="rId83" w:history="1">
              <w:r w:rsidRPr="00B8241C">
                <w:t xml:space="preserve">3.1.2 </w:t>
              </w:r>
            </w:hyperlink>
          </w:p>
        </w:tc>
        <w:tc>
          <w:tcPr>
            <w:tcW w:w="784" w:type="dxa"/>
            <w:tcBorders>
              <w:top w:val="single" w:sz="4" w:space="0" w:color="auto"/>
              <w:left w:val="single" w:sz="4" w:space="0" w:color="auto"/>
              <w:bottom w:val="single" w:sz="4" w:space="0" w:color="auto"/>
              <w:right w:val="single" w:sz="4" w:space="0" w:color="auto"/>
            </w:tcBorders>
            <w:vAlign w:val="center"/>
          </w:tcPr>
          <w:p w:rsidR="00B8241C" w:rsidRPr="0098245D" w:rsidRDefault="00B8241C" w:rsidP="00B8241C">
            <w:pPr>
              <w:widowControl w:val="0"/>
              <w:autoSpaceDE w:val="0"/>
              <w:autoSpaceDN w:val="0"/>
              <w:adjustRightInd w:val="0"/>
              <w:contextualSpacing/>
              <w:jc w:val="center"/>
              <w:rPr>
                <w:rFonts w:cs="Times New Roman"/>
              </w:rPr>
            </w:pPr>
            <w:r>
              <w:rPr>
                <w:rFonts w:cs="Times New Roman"/>
              </w:rPr>
              <w:t>3.1</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Магазины</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left"/>
            </w:pPr>
            <w:r>
              <w:t>Размещение объектов капитального строительства, предназначенных для продажи товаров, торговая площадь которых составляет до 5000 кв. м</w:t>
            </w:r>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4.4</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Default="00B8241C" w:rsidP="00B8241C">
            <w:r>
              <w:t>Связь</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left"/>
            </w:pPr>
            <w: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4" w:history="1">
              <w:r w:rsidRPr="00B8241C">
                <w:t>кодами 3.1.1</w:t>
              </w:r>
            </w:hyperlink>
            <w:r w:rsidRPr="00B8241C">
              <w:t xml:space="preserve">, </w:t>
            </w:r>
            <w:hyperlink r:id="rId85" w:history="1">
              <w:r w:rsidRPr="00B8241C">
                <w:t xml:space="preserve">3.2.3 </w:t>
              </w:r>
            </w:hyperlink>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6.8</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44782F" w:rsidRDefault="00B8241C" w:rsidP="00B8241C">
            <w:r>
              <w:lastRenderedPageBreak/>
              <w:t>Транспорт</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left"/>
            </w:pPr>
            <w: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r:id="rId86" w:history="1">
              <w:r w:rsidRPr="00B8241C">
                <w:t>кодами 7.1</w:t>
              </w:r>
            </w:hyperlink>
            <w:r w:rsidRPr="00B8241C">
              <w:t xml:space="preserve"> - </w:t>
            </w:r>
            <w:hyperlink r:id="rId87" w:history="1">
              <w:r w:rsidRPr="00B8241C">
                <w:t xml:space="preserve">7.5 </w:t>
              </w:r>
            </w:hyperlink>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7.0</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Автомобильный транспорт</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left"/>
            </w:pPr>
            <w: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88" w:history="1">
              <w:r w:rsidRPr="00B8241C">
                <w:t>кодами 7.2.1</w:t>
              </w:r>
            </w:hyperlink>
            <w:r w:rsidRPr="00B8241C">
              <w:t xml:space="preserve"> - </w:t>
            </w:r>
            <w:hyperlink r:id="rId89" w:history="1">
              <w:r w:rsidRPr="00B8241C">
                <w:t xml:space="preserve">7.2.3 </w:t>
              </w:r>
            </w:hyperlink>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7.2</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Трубопроводный транспорт</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left"/>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7.5</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rsidRPr="00B866DF">
              <w:t>Земельные участки (территории) общего пользования</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pPr>
            <w: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B8241C">
              <w:t xml:space="preserve">с </w:t>
            </w:r>
            <w:hyperlink r:id="rId90" w:history="1">
              <w:r w:rsidRPr="00B8241C">
                <w:t>кодами 12.0.1</w:t>
              </w:r>
            </w:hyperlink>
            <w:r w:rsidRPr="00B8241C">
              <w:t xml:space="preserve"> - </w:t>
            </w:r>
            <w:hyperlink r:id="rId91" w:history="1">
              <w:r w:rsidRPr="00B8241C">
                <w:t>12.0.2</w:t>
              </w:r>
              <w:r>
                <w:rPr>
                  <w:color w:val="0000FF"/>
                </w:rPr>
                <w:t xml:space="preserve"> </w:t>
              </w:r>
            </w:hyperlink>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12.0</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44782F" w:rsidRDefault="00B8241C" w:rsidP="00B8241C">
            <w:r>
              <w:t>Земельные участки общего назначения</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13.0</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Ведение огородничества</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13.1</w:t>
            </w:r>
          </w:p>
        </w:tc>
      </w:tr>
      <w:tr w:rsidR="00B8241C" w:rsidRPr="00F344A4" w:rsidTr="00B8241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B8241C" w:rsidRPr="00B866DF" w:rsidRDefault="00B8241C" w:rsidP="00B8241C">
            <w:r>
              <w:t>Ведение садоводства</w:t>
            </w:r>
          </w:p>
        </w:tc>
        <w:tc>
          <w:tcPr>
            <w:tcW w:w="680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pPr>
            <w: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92" w:history="1">
              <w:r w:rsidRPr="00B8241C">
                <w:t>кодом 2.1</w:t>
              </w:r>
            </w:hyperlink>
            <w:r>
              <w:t>, хозяйственных построек и гаражей для собственных нужд</w:t>
            </w:r>
          </w:p>
        </w:tc>
        <w:tc>
          <w:tcPr>
            <w:tcW w:w="784" w:type="dxa"/>
            <w:tcBorders>
              <w:top w:val="single" w:sz="4" w:space="0" w:color="auto"/>
              <w:left w:val="single" w:sz="4" w:space="0" w:color="auto"/>
              <w:bottom w:val="single" w:sz="4" w:space="0" w:color="auto"/>
              <w:right w:val="single" w:sz="4" w:space="0" w:color="auto"/>
            </w:tcBorders>
          </w:tcPr>
          <w:p w:rsidR="00B8241C" w:rsidRPr="007A4FD8" w:rsidRDefault="00B8241C" w:rsidP="00B8241C">
            <w:pPr>
              <w:pStyle w:val="affffff8"/>
              <w:jc w:val="center"/>
            </w:pPr>
            <w:r>
              <w:t>13.2</w:t>
            </w:r>
          </w:p>
        </w:tc>
      </w:tr>
    </w:tbl>
    <w:p w:rsidR="00B8241C" w:rsidRPr="00283EAB" w:rsidRDefault="00B8241C" w:rsidP="00B8241C">
      <w:pPr>
        <w:keepNext/>
        <w:keepLines/>
        <w:contextualSpacing/>
        <w:jc w:val="center"/>
        <w:rPr>
          <w:b/>
          <w:bCs/>
        </w:rPr>
      </w:pPr>
      <w:proofErr w:type="gramStart"/>
      <w:r w:rsidRPr="00283EAB">
        <w:rPr>
          <w:b/>
          <w:bCs/>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roofErr w:type="gramEnd"/>
    </w:p>
    <w:p w:rsidR="00B8241C" w:rsidRDefault="00B8241C" w:rsidP="00B8241C">
      <w:pPr>
        <w:jc w:val="right"/>
        <w:rPr>
          <w:b/>
          <w:bCs/>
          <w:i/>
          <w:iCs/>
          <w:sz w:val="20"/>
          <w:szCs w:val="20"/>
        </w:rPr>
      </w:pPr>
    </w:p>
    <w:tbl>
      <w:tblPr>
        <w:tblW w:w="4886" w:type="pct"/>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4"/>
        <w:gridCol w:w="1324"/>
        <w:gridCol w:w="1561"/>
        <w:gridCol w:w="2552"/>
        <w:gridCol w:w="1559"/>
        <w:gridCol w:w="1985"/>
      </w:tblGrid>
      <w:tr w:rsidR="007C7302" w:rsidRPr="00A10890" w:rsidTr="007C7302">
        <w:trPr>
          <w:trHeight w:val="2004"/>
          <w:tblHeader/>
        </w:trPr>
        <w:tc>
          <w:tcPr>
            <w:tcW w:w="466" w:type="pct"/>
            <w:vMerge w:val="restart"/>
            <w:vAlign w:val="center"/>
          </w:tcPr>
          <w:p w:rsidR="00B8241C" w:rsidRPr="00377648" w:rsidRDefault="00B8241C" w:rsidP="002754E8">
            <w:pPr>
              <w:jc w:val="center"/>
              <w:rPr>
                <w:b/>
                <w:i/>
                <w:sz w:val="20"/>
                <w:szCs w:val="20"/>
                <w:lang w:eastAsia="ru-RU"/>
              </w:rPr>
            </w:pPr>
            <w:r w:rsidRPr="00377648">
              <w:rPr>
                <w:b/>
                <w:i/>
                <w:sz w:val="20"/>
                <w:szCs w:val="20"/>
                <w:lang w:eastAsia="ru-RU"/>
              </w:rPr>
              <w:t>Обозначение</w:t>
            </w:r>
          </w:p>
        </w:tc>
        <w:tc>
          <w:tcPr>
            <w:tcW w:w="668" w:type="pct"/>
            <w:tcMar>
              <w:left w:w="11" w:type="dxa"/>
              <w:right w:w="11" w:type="dxa"/>
            </w:tcMar>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Минимальная площадь ЗУ,</w:t>
            </w:r>
          </w:p>
          <w:p w:rsidR="00B8241C" w:rsidRPr="00377648" w:rsidRDefault="00B8241C" w:rsidP="002754E8">
            <w:pPr>
              <w:jc w:val="center"/>
              <w:outlineLvl w:val="3"/>
              <w:rPr>
                <w:b/>
                <w:bCs/>
                <w:i/>
                <w:sz w:val="20"/>
                <w:szCs w:val="20"/>
                <w:lang w:eastAsia="ru-RU"/>
              </w:rPr>
            </w:pPr>
            <w:r w:rsidRPr="00377648">
              <w:rPr>
                <w:b/>
                <w:bCs/>
                <w:i/>
                <w:sz w:val="20"/>
                <w:szCs w:val="20"/>
                <w:lang w:eastAsia="ru-RU"/>
              </w:rPr>
              <w:t>(</w:t>
            </w:r>
            <w:proofErr w:type="gramStart"/>
            <w:r w:rsidRPr="00377648">
              <w:rPr>
                <w:b/>
                <w:bCs/>
                <w:i/>
                <w:sz w:val="20"/>
                <w:szCs w:val="20"/>
                <w:lang w:eastAsia="ru-RU"/>
              </w:rPr>
              <w:t>га</w:t>
            </w:r>
            <w:proofErr w:type="gramEnd"/>
            <w:r w:rsidRPr="00377648">
              <w:rPr>
                <w:b/>
                <w:bCs/>
                <w:i/>
                <w:sz w:val="20"/>
                <w:szCs w:val="20"/>
                <w:lang w:eastAsia="ru-RU"/>
              </w:rPr>
              <w:t>)</w:t>
            </w:r>
          </w:p>
        </w:tc>
        <w:tc>
          <w:tcPr>
            <w:tcW w:w="788" w:type="pct"/>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Максимальная площадь ЗУ,</w:t>
            </w:r>
          </w:p>
          <w:p w:rsidR="00B8241C" w:rsidRPr="00377648" w:rsidRDefault="00B8241C" w:rsidP="002754E8">
            <w:pPr>
              <w:jc w:val="center"/>
              <w:outlineLvl w:val="3"/>
              <w:rPr>
                <w:b/>
                <w:bCs/>
                <w:i/>
                <w:sz w:val="20"/>
                <w:szCs w:val="20"/>
                <w:lang w:eastAsia="ru-RU"/>
              </w:rPr>
            </w:pPr>
            <w:r w:rsidRPr="00377648">
              <w:rPr>
                <w:b/>
                <w:bCs/>
                <w:i/>
                <w:sz w:val="20"/>
                <w:szCs w:val="20"/>
                <w:lang w:eastAsia="ru-RU"/>
              </w:rPr>
              <w:t>(</w:t>
            </w:r>
            <w:proofErr w:type="gramStart"/>
            <w:r w:rsidRPr="00377648">
              <w:rPr>
                <w:b/>
                <w:bCs/>
                <w:i/>
                <w:sz w:val="20"/>
                <w:szCs w:val="20"/>
                <w:lang w:eastAsia="ru-RU"/>
              </w:rPr>
              <w:t>га</w:t>
            </w:r>
            <w:proofErr w:type="gramEnd"/>
            <w:r w:rsidRPr="00377648">
              <w:rPr>
                <w:b/>
                <w:bCs/>
                <w:i/>
                <w:sz w:val="20"/>
                <w:szCs w:val="20"/>
                <w:lang w:eastAsia="ru-RU"/>
              </w:rPr>
              <w:t>)</w:t>
            </w:r>
          </w:p>
        </w:tc>
        <w:tc>
          <w:tcPr>
            <w:tcW w:w="1288" w:type="pct"/>
            <w:vAlign w:val="center"/>
          </w:tcPr>
          <w:p w:rsidR="00B8241C" w:rsidRPr="00377648" w:rsidRDefault="00B8241C" w:rsidP="002754E8">
            <w:pPr>
              <w:jc w:val="center"/>
              <w:outlineLvl w:val="3"/>
              <w:rPr>
                <w:b/>
                <w:bCs/>
                <w:i/>
                <w:sz w:val="20"/>
                <w:szCs w:val="20"/>
                <w:lang w:eastAsia="ru-RU"/>
              </w:rPr>
            </w:pPr>
            <w:proofErr w:type="spellStart"/>
            <w:r w:rsidRPr="00377648">
              <w:rPr>
                <w:b/>
                <w:bCs/>
                <w:i/>
                <w:sz w:val="20"/>
                <w:szCs w:val="20"/>
                <w:lang w:eastAsia="ru-RU"/>
              </w:rPr>
              <w:t>Миним</w:t>
            </w:r>
            <w:proofErr w:type="spellEnd"/>
            <w:r w:rsidRPr="00377648">
              <w:rPr>
                <w:b/>
                <w:bCs/>
                <w:i/>
                <w:sz w:val="20"/>
                <w:szCs w:val="20"/>
                <w:lang w:eastAsia="ru-RU"/>
              </w:rPr>
              <w:t>. отступ от границ ЗУ в целях определения мест допустимого размещения ОКС, (м)</w:t>
            </w:r>
          </w:p>
        </w:tc>
        <w:tc>
          <w:tcPr>
            <w:tcW w:w="787" w:type="pct"/>
            <w:tcMar>
              <w:left w:w="11" w:type="dxa"/>
              <w:right w:w="11" w:type="dxa"/>
            </w:tcMar>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Максимальный процент застройки,</w:t>
            </w:r>
          </w:p>
          <w:p w:rsidR="00B8241C" w:rsidRPr="00377648" w:rsidRDefault="00B8241C" w:rsidP="002754E8">
            <w:pPr>
              <w:jc w:val="center"/>
              <w:outlineLvl w:val="3"/>
              <w:rPr>
                <w:b/>
                <w:bCs/>
                <w:i/>
                <w:sz w:val="20"/>
                <w:szCs w:val="20"/>
                <w:lang w:eastAsia="ru-RU"/>
              </w:rPr>
            </w:pPr>
            <w:r w:rsidRPr="00377648">
              <w:rPr>
                <w:b/>
                <w:bCs/>
                <w:i/>
                <w:sz w:val="20"/>
                <w:szCs w:val="20"/>
                <w:lang w:eastAsia="ru-RU"/>
              </w:rPr>
              <w:t>(%)</w:t>
            </w:r>
          </w:p>
        </w:tc>
        <w:tc>
          <w:tcPr>
            <w:tcW w:w="1002" w:type="pct"/>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Предельное</w:t>
            </w:r>
          </w:p>
          <w:p w:rsidR="00B8241C" w:rsidRPr="00377648" w:rsidRDefault="00B8241C" w:rsidP="002754E8">
            <w:pPr>
              <w:jc w:val="center"/>
              <w:outlineLvl w:val="3"/>
              <w:rPr>
                <w:b/>
                <w:bCs/>
                <w:i/>
                <w:sz w:val="20"/>
                <w:szCs w:val="20"/>
                <w:lang w:eastAsia="ru-RU"/>
              </w:rPr>
            </w:pPr>
            <w:r w:rsidRPr="00377648">
              <w:rPr>
                <w:b/>
                <w:bCs/>
                <w:i/>
                <w:sz w:val="20"/>
                <w:szCs w:val="20"/>
                <w:lang w:eastAsia="ru-RU"/>
              </w:rPr>
              <w:t xml:space="preserve">количество этажей/ высота здания, </w:t>
            </w:r>
            <w:proofErr w:type="gramStart"/>
            <w:r w:rsidRPr="00377648">
              <w:rPr>
                <w:b/>
                <w:bCs/>
                <w:i/>
                <w:sz w:val="20"/>
                <w:szCs w:val="20"/>
                <w:lang w:eastAsia="ru-RU"/>
              </w:rPr>
              <w:t>м</w:t>
            </w:r>
            <w:proofErr w:type="gramEnd"/>
          </w:p>
        </w:tc>
      </w:tr>
      <w:tr w:rsidR="007C7302" w:rsidRPr="00A10890" w:rsidTr="007C7302">
        <w:trPr>
          <w:trHeight w:val="50"/>
          <w:tblHeader/>
        </w:trPr>
        <w:tc>
          <w:tcPr>
            <w:tcW w:w="466" w:type="pct"/>
            <w:vMerge/>
            <w:vAlign w:val="center"/>
          </w:tcPr>
          <w:p w:rsidR="00B8241C" w:rsidRPr="00A10890" w:rsidRDefault="00B8241C" w:rsidP="002754E8">
            <w:pPr>
              <w:jc w:val="center"/>
              <w:rPr>
                <w:lang w:eastAsia="ru-RU"/>
              </w:rPr>
            </w:pPr>
          </w:p>
        </w:tc>
        <w:tc>
          <w:tcPr>
            <w:tcW w:w="668" w:type="pct"/>
            <w:tcMar>
              <w:left w:w="11" w:type="dxa"/>
              <w:right w:w="11" w:type="dxa"/>
            </w:tcMar>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О</w:t>
            </w:r>
          </w:p>
        </w:tc>
        <w:tc>
          <w:tcPr>
            <w:tcW w:w="788" w:type="pct"/>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О</w:t>
            </w:r>
          </w:p>
        </w:tc>
        <w:tc>
          <w:tcPr>
            <w:tcW w:w="1288" w:type="pct"/>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О</w:t>
            </w:r>
          </w:p>
        </w:tc>
        <w:tc>
          <w:tcPr>
            <w:tcW w:w="787" w:type="pct"/>
            <w:tcMar>
              <w:left w:w="11" w:type="dxa"/>
              <w:right w:w="11" w:type="dxa"/>
            </w:tcMar>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О</w:t>
            </w:r>
          </w:p>
        </w:tc>
        <w:tc>
          <w:tcPr>
            <w:tcW w:w="1002" w:type="pct"/>
            <w:vAlign w:val="center"/>
          </w:tcPr>
          <w:p w:rsidR="00B8241C" w:rsidRPr="00377648" w:rsidRDefault="00B8241C" w:rsidP="002754E8">
            <w:pPr>
              <w:jc w:val="center"/>
              <w:outlineLvl w:val="3"/>
              <w:rPr>
                <w:b/>
                <w:bCs/>
                <w:i/>
                <w:sz w:val="20"/>
                <w:szCs w:val="20"/>
                <w:lang w:eastAsia="ru-RU"/>
              </w:rPr>
            </w:pPr>
            <w:r w:rsidRPr="00377648">
              <w:rPr>
                <w:b/>
                <w:bCs/>
                <w:i/>
                <w:sz w:val="20"/>
                <w:szCs w:val="20"/>
                <w:lang w:eastAsia="ru-RU"/>
              </w:rPr>
              <w:t>О</w:t>
            </w:r>
          </w:p>
        </w:tc>
      </w:tr>
      <w:tr w:rsidR="007C7302" w:rsidRPr="00A10890" w:rsidTr="007C7302">
        <w:trPr>
          <w:trHeight w:val="377"/>
        </w:trPr>
        <w:tc>
          <w:tcPr>
            <w:tcW w:w="466" w:type="pct"/>
            <w:vAlign w:val="center"/>
          </w:tcPr>
          <w:p w:rsidR="00B8241C" w:rsidRPr="00795B37" w:rsidRDefault="00B8241C" w:rsidP="002754E8">
            <w:pPr>
              <w:jc w:val="center"/>
              <w:rPr>
                <w:b/>
                <w:sz w:val="20"/>
                <w:szCs w:val="20"/>
                <w:lang w:eastAsia="ru-RU"/>
              </w:rPr>
            </w:pPr>
            <w:r>
              <w:rPr>
                <w:b/>
                <w:sz w:val="20"/>
                <w:szCs w:val="20"/>
                <w:lang w:eastAsia="ru-RU"/>
              </w:rPr>
              <w:lastRenderedPageBreak/>
              <w:t>СХ</w:t>
            </w:r>
            <w:r w:rsidRPr="00795B37">
              <w:rPr>
                <w:b/>
                <w:sz w:val="20"/>
                <w:szCs w:val="20"/>
                <w:lang w:eastAsia="ru-RU"/>
              </w:rPr>
              <w:t>-</w:t>
            </w:r>
            <w:r>
              <w:rPr>
                <w:b/>
                <w:sz w:val="20"/>
                <w:szCs w:val="20"/>
                <w:lang w:eastAsia="ru-RU"/>
              </w:rPr>
              <w:t>3</w:t>
            </w:r>
          </w:p>
        </w:tc>
        <w:tc>
          <w:tcPr>
            <w:tcW w:w="668" w:type="pct"/>
            <w:vAlign w:val="center"/>
          </w:tcPr>
          <w:p w:rsidR="00B8241C" w:rsidRPr="00377648" w:rsidRDefault="00B8241C" w:rsidP="002754E8">
            <w:pPr>
              <w:jc w:val="center"/>
              <w:outlineLvl w:val="3"/>
              <w:rPr>
                <w:sz w:val="20"/>
                <w:szCs w:val="20"/>
                <w:lang w:eastAsia="ru-RU"/>
              </w:rPr>
            </w:pPr>
            <w:r>
              <w:rPr>
                <w:sz w:val="20"/>
                <w:szCs w:val="20"/>
                <w:lang w:eastAsia="ru-RU"/>
              </w:rPr>
              <w:t>0,04</w:t>
            </w:r>
          </w:p>
        </w:tc>
        <w:tc>
          <w:tcPr>
            <w:tcW w:w="788" w:type="pct"/>
            <w:vAlign w:val="center"/>
          </w:tcPr>
          <w:p w:rsidR="00B8241C" w:rsidRPr="00377648" w:rsidRDefault="00B8241C" w:rsidP="002754E8">
            <w:pPr>
              <w:jc w:val="center"/>
              <w:outlineLvl w:val="3"/>
              <w:rPr>
                <w:sz w:val="20"/>
                <w:szCs w:val="20"/>
                <w:lang w:eastAsia="ru-RU"/>
              </w:rPr>
            </w:pPr>
            <w:r w:rsidRPr="00377648">
              <w:rPr>
                <w:sz w:val="20"/>
                <w:szCs w:val="20"/>
                <w:lang w:eastAsia="ru-RU"/>
              </w:rPr>
              <w:t>0,</w:t>
            </w:r>
            <w:r w:rsidR="006B5F7F">
              <w:rPr>
                <w:sz w:val="20"/>
                <w:szCs w:val="20"/>
                <w:lang w:eastAsia="ru-RU"/>
              </w:rPr>
              <w:t>25</w:t>
            </w:r>
          </w:p>
        </w:tc>
        <w:tc>
          <w:tcPr>
            <w:tcW w:w="1288" w:type="pct"/>
            <w:vAlign w:val="center"/>
          </w:tcPr>
          <w:p w:rsidR="006B5F7F" w:rsidRPr="00FE195F" w:rsidRDefault="006B5F7F" w:rsidP="006B5F7F">
            <w:pPr>
              <w:rPr>
                <w:sz w:val="20"/>
                <w:szCs w:val="20"/>
              </w:rPr>
            </w:pPr>
            <w:r>
              <w:rPr>
                <w:sz w:val="20"/>
                <w:szCs w:val="20"/>
              </w:rPr>
              <w:t>15</w:t>
            </w:r>
            <w:r w:rsidRPr="00FE195F">
              <w:rPr>
                <w:sz w:val="20"/>
                <w:szCs w:val="20"/>
              </w:rPr>
              <w:t xml:space="preserve"> - от лесных насаждений в лесничествах (лесопарках) до домов и хозяйственных построек;</w:t>
            </w:r>
          </w:p>
          <w:p w:rsidR="006B5F7F" w:rsidRPr="00FE195F" w:rsidRDefault="006B5F7F" w:rsidP="006B5F7F">
            <w:pPr>
              <w:rPr>
                <w:sz w:val="20"/>
                <w:szCs w:val="20"/>
              </w:rPr>
            </w:pPr>
            <w:r w:rsidRPr="00FE195F">
              <w:rPr>
                <w:sz w:val="20"/>
                <w:szCs w:val="20"/>
              </w:rPr>
              <w:t xml:space="preserve">5 - от границы ЗУ со стороны улицы до всех строений; </w:t>
            </w:r>
          </w:p>
          <w:p w:rsidR="006B5F7F" w:rsidRPr="00FE195F" w:rsidRDefault="006B5F7F" w:rsidP="006B5F7F">
            <w:pPr>
              <w:rPr>
                <w:sz w:val="20"/>
                <w:szCs w:val="20"/>
              </w:rPr>
            </w:pPr>
            <w:r w:rsidRPr="00FE195F">
              <w:rPr>
                <w:sz w:val="20"/>
                <w:szCs w:val="20"/>
              </w:rPr>
              <w:t xml:space="preserve">3 - со стороны проездов до всех строений; </w:t>
            </w:r>
          </w:p>
          <w:p w:rsidR="00B8241C" w:rsidRPr="00377648" w:rsidRDefault="006B5F7F" w:rsidP="006B5F7F">
            <w:pPr>
              <w:outlineLvl w:val="3"/>
              <w:rPr>
                <w:sz w:val="20"/>
                <w:szCs w:val="20"/>
                <w:lang w:eastAsia="ru-RU"/>
              </w:rPr>
            </w:pPr>
            <w:r w:rsidRPr="00FE195F">
              <w:rPr>
                <w:sz w:val="20"/>
                <w:szCs w:val="20"/>
              </w:rPr>
              <w:t>3 - со стороны соседних участков до всех строений;</w:t>
            </w:r>
          </w:p>
        </w:tc>
        <w:tc>
          <w:tcPr>
            <w:tcW w:w="787" w:type="pct"/>
            <w:vAlign w:val="center"/>
          </w:tcPr>
          <w:p w:rsidR="00B8241C" w:rsidRPr="00377648" w:rsidRDefault="00B61564" w:rsidP="002754E8">
            <w:pPr>
              <w:ind w:firstLine="33"/>
              <w:jc w:val="center"/>
              <w:outlineLvl w:val="3"/>
              <w:rPr>
                <w:sz w:val="20"/>
                <w:szCs w:val="20"/>
                <w:lang w:eastAsia="ru-RU"/>
              </w:rPr>
            </w:pPr>
            <w:r>
              <w:rPr>
                <w:sz w:val="20"/>
                <w:szCs w:val="20"/>
                <w:lang w:eastAsia="ru-RU"/>
              </w:rPr>
              <w:t>50</w:t>
            </w:r>
            <w:bookmarkStart w:id="245" w:name="_GoBack"/>
            <w:bookmarkEnd w:id="245"/>
          </w:p>
        </w:tc>
        <w:tc>
          <w:tcPr>
            <w:tcW w:w="1002" w:type="pct"/>
            <w:vAlign w:val="center"/>
          </w:tcPr>
          <w:p w:rsidR="00B8241C" w:rsidRPr="00377648" w:rsidRDefault="00B8241C" w:rsidP="002754E8">
            <w:pPr>
              <w:ind w:firstLine="33"/>
              <w:jc w:val="center"/>
              <w:outlineLvl w:val="3"/>
              <w:rPr>
                <w:sz w:val="20"/>
                <w:szCs w:val="20"/>
                <w:lang w:eastAsia="ru-RU"/>
              </w:rPr>
            </w:pPr>
            <w:r>
              <w:rPr>
                <w:sz w:val="20"/>
                <w:szCs w:val="20"/>
                <w:lang w:eastAsia="ru-RU"/>
              </w:rPr>
              <w:t>3</w:t>
            </w:r>
          </w:p>
        </w:tc>
      </w:tr>
    </w:tbl>
    <w:p w:rsidR="00B8241C" w:rsidRDefault="00B8241C" w:rsidP="007201B8">
      <w:pPr>
        <w:widowControl w:val="0"/>
        <w:autoSpaceDE w:val="0"/>
        <w:autoSpaceDN w:val="0"/>
        <w:adjustRightInd w:val="0"/>
        <w:ind w:firstLine="709"/>
        <w:contextualSpacing/>
        <w:jc w:val="both"/>
        <w:rPr>
          <w:b/>
        </w:rPr>
      </w:pPr>
    </w:p>
    <w:p w:rsidR="00B8241C" w:rsidRPr="001C7C30" w:rsidRDefault="001C7C30" w:rsidP="00283EAB">
      <w:pPr>
        <w:widowControl w:val="0"/>
        <w:autoSpaceDE w:val="0"/>
        <w:autoSpaceDN w:val="0"/>
        <w:adjustRightInd w:val="0"/>
        <w:ind w:firstLine="709"/>
        <w:contextualSpacing/>
        <w:jc w:val="center"/>
        <w:rPr>
          <w:b/>
          <w:bCs/>
        </w:rPr>
      </w:pPr>
      <w:r w:rsidRPr="001C7C30">
        <w:rPr>
          <w:b/>
          <w:bCs/>
          <w:lang w:eastAsia="ru-RU"/>
        </w:rPr>
        <w:t>Иные предельные параметры разрешенного строительства, реконструкции объектов капитального строительства</w:t>
      </w:r>
    </w:p>
    <w:p w:rsidR="00B8241C" w:rsidRDefault="00B8241C" w:rsidP="007201B8">
      <w:pPr>
        <w:widowControl w:val="0"/>
        <w:autoSpaceDE w:val="0"/>
        <w:autoSpaceDN w:val="0"/>
        <w:adjustRightInd w:val="0"/>
        <w:ind w:firstLine="709"/>
        <w:contextualSpacing/>
        <w:jc w:val="both"/>
        <w:rPr>
          <w:b/>
        </w:rPr>
      </w:pPr>
    </w:p>
    <w:p w:rsidR="00CE0138" w:rsidRPr="00283EAB" w:rsidRDefault="00283EAB" w:rsidP="007201B8">
      <w:pPr>
        <w:widowControl w:val="0"/>
        <w:autoSpaceDE w:val="0"/>
        <w:autoSpaceDN w:val="0"/>
        <w:adjustRightInd w:val="0"/>
        <w:ind w:firstLine="709"/>
        <w:contextualSpacing/>
        <w:jc w:val="both"/>
      </w:pPr>
      <w:r>
        <w:rPr>
          <w:lang w:eastAsia="ru-RU"/>
        </w:rPr>
        <w:t>П</w:t>
      </w:r>
      <w:r w:rsidRPr="00283EAB">
        <w:rPr>
          <w:lang w:eastAsia="ru-RU"/>
        </w:rPr>
        <w:t>редельные параметры разрешенного строительства, реконструкции объектов капитального строительства</w:t>
      </w:r>
      <w:r w:rsidRPr="00283EAB">
        <w:t xml:space="preserve"> </w:t>
      </w:r>
      <w:r w:rsidR="00CE0138" w:rsidRPr="00283EAB">
        <w:t>предусматривать согласно</w:t>
      </w:r>
      <w:r w:rsidRPr="00283EAB">
        <w:t>:</w:t>
      </w:r>
    </w:p>
    <w:p w:rsidR="00B8241C" w:rsidRDefault="00CE0138" w:rsidP="00CE0138">
      <w:pPr>
        <w:widowControl w:val="0"/>
        <w:autoSpaceDE w:val="0"/>
        <w:autoSpaceDN w:val="0"/>
        <w:adjustRightInd w:val="0"/>
        <w:ind w:firstLine="709"/>
        <w:contextualSpacing/>
        <w:jc w:val="both"/>
      </w:pPr>
      <w:r>
        <w:t>- </w:t>
      </w:r>
      <w:r w:rsidRPr="00DD2E0E">
        <w:t xml:space="preserve">СП </w:t>
      </w:r>
      <w:r>
        <w:t>53</w:t>
      </w:r>
      <w:r w:rsidRPr="00DD2E0E">
        <w:t>.13330.201</w:t>
      </w:r>
      <w:r>
        <w:t>9</w:t>
      </w:r>
      <w:r w:rsidRPr="00DD2E0E">
        <w:t xml:space="preserve">. Свод правил. </w:t>
      </w:r>
      <w:r>
        <w:t xml:space="preserve">Планировка и застройка территории ведения гражданами садоводства. </w:t>
      </w:r>
      <w:r w:rsidRPr="009A719B">
        <w:t>Здания и сооружения (</w:t>
      </w:r>
      <w:proofErr w:type="spellStart"/>
      <w:r w:rsidRPr="009A719B">
        <w:t>СНиП</w:t>
      </w:r>
      <w:proofErr w:type="spellEnd"/>
      <w:r w:rsidRPr="009A719B">
        <w:t xml:space="preserve"> 30-02-97* Планировка и застройка территорий садоводческих (дачных) объединений граждан, здания и сооружения)</w:t>
      </w:r>
      <w:r>
        <w:t xml:space="preserve">» </w:t>
      </w:r>
      <w:r w:rsidRPr="009A719B">
        <w:t xml:space="preserve">(утв. и введен в действие Приказом Минстроя России от 14.10.2019 </w:t>
      </w:r>
      <w:r>
        <w:t xml:space="preserve">№ </w:t>
      </w:r>
      <w:r w:rsidRPr="009A719B">
        <w:t>618/</w:t>
      </w:r>
      <w:proofErr w:type="spellStart"/>
      <w:proofErr w:type="gramStart"/>
      <w:r w:rsidRPr="009A719B">
        <w:t>пр</w:t>
      </w:r>
      <w:proofErr w:type="spellEnd"/>
      <w:proofErr w:type="gramEnd"/>
      <w:r w:rsidRPr="009A719B">
        <w:t>)</w:t>
      </w:r>
      <w:r>
        <w:t>;</w:t>
      </w:r>
    </w:p>
    <w:p w:rsidR="00CE0138" w:rsidRDefault="00CE0138" w:rsidP="00CE0138">
      <w:pPr>
        <w:widowControl w:val="0"/>
        <w:autoSpaceDE w:val="0"/>
        <w:autoSpaceDN w:val="0"/>
        <w:adjustRightInd w:val="0"/>
        <w:ind w:firstLine="709"/>
        <w:contextualSpacing/>
        <w:jc w:val="both"/>
      </w:pPr>
      <w:r>
        <w:t>- региональными нормативами градостроительного проектирования;</w:t>
      </w:r>
    </w:p>
    <w:p w:rsidR="00CE0138" w:rsidRPr="00CE0138" w:rsidRDefault="00CE0138" w:rsidP="00CE0138">
      <w:pPr>
        <w:widowControl w:val="0"/>
        <w:autoSpaceDE w:val="0"/>
        <w:autoSpaceDN w:val="0"/>
        <w:adjustRightInd w:val="0"/>
        <w:ind w:firstLine="709"/>
        <w:contextualSpacing/>
        <w:jc w:val="both"/>
        <w:rPr>
          <w:b/>
        </w:rPr>
      </w:pPr>
      <w:r>
        <w:t>- иными действующими нормативн</w:t>
      </w:r>
      <w:r w:rsidR="00283EAB">
        <w:t>о-правовыми</w:t>
      </w:r>
      <w:r>
        <w:t xml:space="preserve"> актами.</w:t>
      </w:r>
    </w:p>
    <w:p w:rsidR="00964791" w:rsidRPr="003B198F" w:rsidRDefault="00964791" w:rsidP="002A339C">
      <w:pPr>
        <w:pStyle w:val="39"/>
      </w:pPr>
      <w:bookmarkStart w:id="246" w:name="_Toc529951974"/>
      <w:bookmarkStart w:id="247" w:name="_Toc91083148"/>
      <w:r w:rsidRPr="00906FB6">
        <w:t xml:space="preserve">Статья </w:t>
      </w:r>
      <w:r w:rsidR="00F65B93" w:rsidRPr="00906FB6">
        <w:t>3</w:t>
      </w:r>
      <w:r w:rsidR="006459DC">
        <w:t>2</w:t>
      </w:r>
      <w:r w:rsidRPr="00906FB6">
        <w:t xml:space="preserve">. </w:t>
      </w:r>
      <w:r w:rsidR="009A1FDA" w:rsidRPr="00906FB6">
        <w:t>Градостроительные регламенты. Зо</w:t>
      </w:r>
      <w:r w:rsidR="00F0455D" w:rsidRPr="00906FB6">
        <w:t>ны специального назначения - "СН</w:t>
      </w:r>
      <w:r w:rsidR="009A1FDA" w:rsidRPr="00906FB6">
        <w:t>"</w:t>
      </w:r>
      <w:r w:rsidRPr="00906FB6">
        <w:t>.</w:t>
      </w:r>
      <w:bookmarkEnd w:id="246"/>
      <w:bookmarkEnd w:id="247"/>
    </w:p>
    <w:p w:rsidR="00964791" w:rsidRPr="003B198F" w:rsidRDefault="006B6080" w:rsidP="007463B2">
      <w:pPr>
        <w:pStyle w:val="40"/>
        <w:numPr>
          <w:ilvl w:val="0"/>
          <w:numId w:val="7"/>
        </w:numPr>
      </w:pPr>
      <w:r>
        <w:t>СН</w:t>
      </w:r>
      <w:proofErr w:type="gramStart"/>
      <w:r w:rsidR="009A1FDA" w:rsidRPr="003B198F">
        <w:t>1</w:t>
      </w:r>
      <w:proofErr w:type="gramEnd"/>
      <w:r w:rsidR="009A1FDA" w:rsidRPr="003B198F">
        <w:t xml:space="preserve"> - </w:t>
      </w:r>
      <w:r w:rsidRPr="003B198F">
        <w:t>Зона кладбищ</w:t>
      </w:r>
      <w:r>
        <w:t xml:space="preserve">, </w:t>
      </w:r>
      <w:r>
        <w:rPr>
          <w:szCs w:val="24"/>
        </w:rPr>
        <w:t>скотомогильников</w:t>
      </w:r>
      <w:r w:rsidR="009A1FDA" w:rsidRPr="003B198F">
        <w:t>.</w:t>
      </w:r>
    </w:p>
    <w:tbl>
      <w:tblPr>
        <w:tblW w:w="9639" w:type="dxa"/>
        <w:tblInd w:w="62" w:type="dxa"/>
        <w:tblLayout w:type="fixed"/>
        <w:tblCellMar>
          <w:top w:w="75" w:type="dxa"/>
          <w:left w:w="0" w:type="dxa"/>
          <w:bottom w:w="75" w:type="dxa"/>
          <w:right w:w="0" w:type="dxa"/>
        </w:tblCellMar>
        <w:tblLook w:val="0000"/>
      </w:tblPr>
      <w:tblGrid>
        <w:gridCol w:w="2127"/>
        <w:gridCol w:w="6662"/>
        <w:gridCol w:w="850"/>
      </w:tblGrid>
      <w:tr w:rsidR="00B05F4B" w:rsidRPr="003B198F" w:rsidTr="003B7BDD">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sz w:val="22"/>
                <w:szCs w:val="22"/>
              </w:rPr>
              <w:t>Наименование вида разрешенного использования</w:t>
            </w:r>
          </w:p>
        </w:tc>
        <w:tc>
          <w:tcPr>
            <w:tcW w:w="6662"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Описание вида разрешенного использования</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B05F4B" w:rsidRPr="003B198F" w:rsidRDefault="00B05F4B" w:rsidP="003B7BDD">
            <w:pPr>
              <w:widowControl w:val="0"/>
              <w:autoSpaceDE w:val="0"/>
              <w:autoSpaceDN w:val="0"/>
              <w:adjustRightInd w:val="0"/>
              <w:jc w:val="center"/>
              <w:rPr>
                <w:sz w:val="22"/>
                <w:szCs w:val="22"/>
              </w:rPr>
            </w:pPr>
            <w:r w:rsidRPr="003B198F">
              <w:rPr>
                <w:sz w:val="22"/>
                <w:szCs w:val="22"/>
              </w:rPr>
              <w:t>Код</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b/>
                <w:sz w:val="22"/>
                <w:szCs w:val="22"/>
              </w:rPr>
            </w:pPr>
            <w:r w:rsidRPr="003B198F">
              <w:rPr>
                <w:b/>
                <w:sz w:val="22"/>
                <w:szCs w:val="22"/>
              </w:rPr>
              <w:t>Основные виды разрешенного использования</w:t>
            </w:r>
          </w:p>
        </w:tc>
      </w:tr>
      <w:tr w:rsidR="00047299"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7299" w:rsidRPr="00B37486" w:rsidRDefault="00B37486" w:rsidP="003B7BDD">
            <w:pPr>
              <w:rPr>
                <w:sz w:val="22"/>
                <w:szCs w:val="22"/>
              </w:rPr>
            </w:pPr>
            <w:r w:rsidRPr="00B37486">
              <w:rPr>
                <w:sz w:val="22"/>
                <w:szCs w:val="22"/>
                <w:shd w:val="clear" w:color="auto" w:fill="FFFFFF"/>
              </w:rPr>
              <w:t>Религиозное использование</w:t>
            </w:r>
          </w:p>
        </w:tc>
        <w:tc>
          <w:tcPr>
            <w:tcW w:w="6662" w:type="dxa"/>
            <w:tcBorders>
              <w:top w:val="single" w:sz="4" w:space="0" w:color="auto"/>
              <w:left w:val="single" w:sz="4" w:space="0" w:color="auto"/>
              <w:bottom w:val="single" w:sz="4" w:space="0" w:color="auto"/>
              <w:right w:val="single" w:sz="4" w:space="0" w:color="auto"/>
            </w:tcBorders>
          </w:tcPr>
          <w:p w:rsidR="00047299" w:rsidRPr="00B37486" w:rsidRDefault="00B37486" w:rsidP="003B7BDD">
            <w:pPr>
              <w:jc w:val="both"/>
              <w:rPr>
                <w:sz w:val="22"/>
                <w:szCs w:val="22"/>
              </w:rPr>
            </w:pPr>
            <w:r w:rsidRPr="00B37486">
              <w:rPr>
                <w:sz w:val="22"/>
                <w:szCs w:val="22"/>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93" w:anchor="block_1371" w:history="1">
              <w:r w:rsidRPr="00B37486">
                <w:rPr>
                  <w:rStyle w:val="af4"/>
                  <w:color w:val="auto"/>
                  <w:sz w:val="22"/>
                  <w:szCs w:val="22"/>
                  <w:shd w:val="clear" w:color="auto" w:fill="FFFFFF"/>
                </w:rPr>
                <w:t>кодами 3.7.1 - 3.7.2</w:t>
              </w:r>
            </w:hyperlink>
          </w:p>
        </w:tc>
        <w:tc>
          <w:tcPr>
            <w:tcW w:w="850" w:type="dxa"/>
            <w:tcBorders>
              <w:top w:val="single" w:sz="4" w:space="0" w:color="auto"/>
              <w:left w:val="single" w:sz="4" w:space="0" w:color="auto"/>
              <w:bottom w:val="single" w:sz="4" w:space="0" w:color="auto"/>
              <w:right w:val="single" w:sz="4" w:space="0" w:color="auto"/>
            </w:tcBorders>
          </w:tcPr>
          <w:p w:rsidR="00047299" w:rsidRPr="003B198F" w:rsidRDefault="00047299" w:rsidP="003B7BDD">
            <w:pPr>
              <w:jc w:val="center"/>
              <w:rPr>
                <w:sz w:val="22"/>
                <w:szCs w:val="22"/>
              </w:rPr>
            </w:pPr>
            <w:r>
              <w:rPr>
                <w:sz w:val="22"/>
                <w:szCs w:val="22"/>
              </w:rPr>
              <w:t>3.7</w:t>
            </w:r>
          </w:p>
        </w:tc>
      </w:tr>
      <w:tr w:rsidR="00D36158"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7486" w:rsidRDefault="00B37486" w:rsidP="00B37486">
            <w:pPr>
              <w:pStyle w:val="ConsPlusNormal"/>
              <w:ind w:firstLine="0"/>
            </w:pPr>
            <w:r>
              <w:t>Ветеринарное обслуживание</w:t>
            </w:r>
          </w:p>
          <w:p w:rsidR="00D36158" w:rsidRPr="003B198F" w:rsidRDefault="00D36158" w:rsidP="003B7BDD">
            <w:pPr>
              <w:rPr>
                <w:sz w:val="22"/>
                <w:szCs w:val="22"/>
              </w:rPr>
            </w:pPr>
          </w:p>
        </w:tc>
        <w:tc>
          <w:tcPr>
            <w:tcW w:w="6662" w:type="dxa"/>
            <w:tcBorders>
              <w:top w:val="single" w:sz="4" w:space="0" w:color="auto"/>
              <w:left w:val="single" w:sz="4" w:space="0" w:color="auto"/>
              <w:bottom w:val="single" w:sz="4" w:space="0" w:color="auto"/>
              <w:right w:val="single" w:sz="4" w:space="0" w:color="auto"/>
            </w:tcBorders>
          </w:tcPr>
          <w:p w:rsidR="00D36158" w:rsidRPr="003B198F" w:rsidRDefault="00B37486" w:rsidP="003B7BDD">
            <w:pPr>
              <w:jc w:val="both"/>
              <w:rPr>
                <w:sz w:val="22"/>
                <w:szCs w:val="22"/>
              </w:rPr>
            </w:pPr>
            <w: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94" w:anchor="P211" w:history="1">
              <w:r>
                <w:rPr>
                  <w:rStyle w:val="af4"/>
                </w:rPr>
                <w:t>кодами 3.10.1</w:t>
              </w:r>
            </w:hyperlink>
          </w:p>
        </w:tc>
        <w:tc>
          <w:tcPr>
            <w:tcW w:w="850" w:type="dxa"/>
            <w:tcBorders>
              <w:top w:val="single" w:sz="4" w:space="0" w:color="auto"/>
              <w:left w:val="single" w:sz="4" w:space="0" w:color="auto"/>
              <w:bottom w:val="single" w:sz="4" w:space="0" w:color="auto"/>
              <w:right w:val="single" w:sz="4" w:space="0" w:color="auto"/>
            </w:tcBorders>
          </w:tcPr>
          <w:p w:rsidR="00D36158" w:rsidRDefault="00D36158" w:rsidP="003B7BDD">
            <w:pPr>
              <w:jc w:val="center"/>
              <w:rPr>
                <w:sz w:val="22"/>
                <w:szCs w:val="22"/>
              </w:rPr>
            </w:pPr>
            <w:r>
              <w:rPr>
                <w:sz w:val="22"/>
                <w:szCs w:val="22"/>
              </w:rPr>
              <w:t>3.10</w:t>
            </w:r>
          </w:p>
        </w:tc>
      </w:tr>
      <w:tr w:rsidR="00D36158"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6158" w:rsidRPr="003B198F" w:rsidRDefault="00B37486" w:rsidP="003B7BDD">
            <w:pPr>
              <w:rPr>
                <w:sz w:val="22"/>
                <w:szCs w:val="22"/>
              </w:rPr>
            </w:pPr>
            <w:r>
              <w:t>Амбулаторное ветеринарное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D36158" w:rsidRPr="003B198F" w:rsidRDefault="00B37486" w:rsidP="003B7BDD">
            <w:pPr>
              <w:jc w:val="both"/>
              <w:rPr>
                <w:sz w:val="22"/>
                <w:szCs w:val="22"/>
              </w:rPr>
            </w:pPr>
            <w:r>
              <w:t>Размещение объектов капитального строительства, предназначенных для оказания ветеринарных услуг без содержания животных</w:t>
            </w:r>
          </w:p>
        </w:tc>
        <w:tc>
          <w:tcPr>
            <w:tcW w:w="850" w:type="dxa"/>
            <w:tcBorders>
              <w:top w:val="single" w:sz="4" w:space="0" w:color="auto"/>
              <w:left w:val="single" w:sz="4" w:space="0" w:color="auto"/>
              <w:bottom w:val="single" w:sz="4" w:space="0" w:color="auto"/>
              <w:right w:val="single" w:sz="4" w:space="0" w:color="auto"/>
            </w:tcBorders>
          </w:tcPr>
          <w:p w:rsidR="00D36158" w:rsidRDefault="00D36158" w:rsidP="003B7BDD">
            <w:pPr>
              <w:jc w:val="center"/>
              <w:rPr>
                <w:sz w:val="22"/>
                <w:szCs w:val="22"/>
              </w:rPr>
            </w:pPr>
            <w:r>
              <w:rPr>
                <w:sz w:val="22"/>
                <w:szCs w:val="22"/>
              </w:rPr>
              <w:t>3.10.1</w:t>
            </w:r>
          </w:p>
        </w:tc>
      </w:tr>
      <w:tr w:rsidR="00B05F4B" w:rsidRPr="003B198F" w:rsidTr="003B7BDD">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rPr>
                <w:sz w:val="22"/>
                <w:szCs w:val="22"/>
              </w:rPr>
            </w:pPr>
            <w:r w:rsidRPr="003B198F">
              <w:rPr>
                <w:sz w:val="22"/>
                <w:szCs w:val="22"/>
              </w:rPr>
              <w:lastRenderedPageBreak/>
              <w:t>Ритуальная деятельность</w:t>
            </w:r>
          </w:p>
        </w:tc>
        <w:tc>
          <w:tcPr>
            <w:tcW w:w="6662"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both"/>
              <w:rPr>
                <w:sz w:val="22"/>
                <w:szCs w:val="22"/>
              </w:rPr>
            </w:pPr>
            <w:r w:rsidRPr="003B198F">
              <w:rPr>
                <w:sz w:val="22"/>
                <w:szCs w:val="22"/>
              </w:rPr>
              <w:t>Размещение кладбищ, крематориев и мест захоронения; размещение соответствующих культовых сооружений</w:t>
            </w:r>
          </w:p>
        </w:tc>
        <w:tc>
          <w:tcPr>
            <w:tcW w:w="850" w:type="dxa"/>
            <w:tcBorders>
              <w:top w:val="single" w:sz="4" w:space="0" w:color="auto"/>
              <w:left w:val="single" w:sz="4" w:space="0" w:color="auto"/>
              <w:bottom w:val="single" w:sz="4" w:space="0" w:color="auto"/>
              <w:right w:val="single" w:sz="4" w:space="0" w:color="auto"/>
            </w:tcBorders>
          </w:tcPr>
          <w:p w:rsidR="00B05F4B" w:rsidRPr="003B198F" w:rsidRDefault="00B05F4B" w:rsidP="003B7BDD">
            <w:pPr>
              <w:jc w:val="center"/>
              <w:rPr>
                <w:sz w:val="22"/>
                <w:szCs w:val="22"/>
              </w:rPr>
            </w:pPr>
            <w:r w:rsidRPr="003B198F">
              <w:rPr>
                <w:sz w:val="22"/>
                <w:szCs w:val="22"/>
              </w:rPr>
              <w:t>12.1</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D23908" w:rsidP="00047299">
            <w:pPr>
              <w:widowControl w:val="0"/>
              <w:autoSpaceDE w:val="0"/>
              <w:autoSpaceDN w:val="0"/>
              <w:adjustRightInd w:val="0"/>
              <w:jc w:val="center"/>
              <w:rPr>
                <w:sz w:val="22"/>
                <w:szCs w:val="22"/>
              </w:rPr>
            </w:pPr>
            <w:r w:rsidRPr="003B198F">
              <w:rPr>
                <w:b/>
                <w:sz w:val="22"/>
                <w:szCs w:val="22"/>
              </w:rPr>
              <w:t xml:space="preserve">Вспомогательные виды разрешенного использования </w:t>
            </w:r>
          </w:p>
        </w:tc>
      </w:tr>
      <w:tr w:rsidR="00047299" w:rsidRPr="003B198F" w:rsidTr="00B3748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47299" w:rsidRPr="003B198F" w:rsidRDefault="00B37486" w:rsidP="00B37486">
            <w:pPr>
              <w:widowControl w:val="0"/>
              <w:autoSpaceDE w:val="0"/>
              <w:autoSpaceDN w:val="0"/>
              <w:adjustRightInd w:val="0"/>
              <w:rPr>
                <w:b/>
                <w:sz w:val="22"/>
                <w:szCs w:val="22"/>
              </w:rPr>
            </w:pPr>
            <w:r>
              <w:t>Коммунальное обслуживание</w:t>
            </w:r>
          </w:p>
        </w:tc>
        <w:tc>
          <w:tcPr>
            <w:tcW w:w="6662" w:type="dxa"/>
            <w:tcBorders>
              <w:top w:val="single" w:sz="4" w:space="0" w:color="auto"/>
              <w:left w:val="single" w:sz="4" w:space="0" w:color="auto"/>
              <w:bottom w:val="single" w:sz="4" w:space="0" w:color="auto"/>
              <w:right w:val="single" w:sz="4" w:space="0" w:color="auto"/>
            </w:tcBorders>
          </w:tcPr>
          <w:p w:rsidR="00047299" w:rsidRPr="003B198F" w:rsidRDefault="00B37486" w:rsidP="00B37486">
            <w:pPr>
              <w:widowControl w:val="0"/>
              <w:autoSpaceDE w:val="0"/>
              <w:autoSpaceDN w:val="0"/>
              <w:adjustRightInd w:val="0"/>
              <w:rPr>
                <w:b/>
                <w:sz w:val="22"/>
                <w:szCs w:val="22"/>
              </w:rPr>
            </w:pPr>
            <w:proofErr w:type="gramStart"/>
            <w: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850" w:type="dxa"/>
            <w:tcBorders>
              <w:top w:val="single" w:sz="4" w:space="0" w:color="auto"/>
              <w:left w:val="single" w:sz="4" w:space="0" w:color="auto"/>
              <w:bottom w:val="single" w:sz="4" w:space="0" w:color="auto"/>
              <w:right w:val="single" w:sz="4" w:space="0" w:color="auto"/>
            </w:tcBorders>
          </w:tcPr>
          <w:p w:rsidR="00047299" w:rsidRPr="00047299" w:rsidRDefault="00047299" w:rsidP="003B7BDD">
            <w:pPr>
              <w:widowControl w:val="0"/>
              <w:autoSpaceDE w:val="0"/>
              <w:autoSpaceDN w:val="0"/>
              <w:adjustRightInd w:val="0"/>
              <w:jc w:val="center"/>
              <w:rPr>
                <w:sz w:val="22"/>
                <w:szCs w:val="22"/>
              </w:rPr>
            </w:pPr>
            <w:r w:rsidRPr="00047299">
              <w:rPr>
                <w:sz w:val="22"/>
                <w:szCs w:val="22"/>
              </w:rPr>
              <w:t>3.1</w:t>
            </w:r>
          </w:p>
        </w:tc>
      </w:tr>
      <w:tr w:rsidR="00EA2E14" w:rsidRPr="003B198F" w:rsidTr="00B3748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2E14" w:rsidRPr="00EA2E14" w:rsidRDefault="00EA2E14" w:rsidP="00EA2E14">
            <w:pPr>
              <w:widowControl w:val="0"/>
              <w:autoSpaceDE w:val="0"/>
              <w:autoSpaceDN w:val="0"/>
              <w:adjustRightInd w:val="0"/>
              <w:rPr>
                <w:sz w:val="22"/>
                <w:szCs w:val="22"/>
              </w:rPr>
            </w:pPr>
            <w:r w:rsidRPr="00EA2E14">
              <w:rPr>
                <w:sz w:val="22"/>
                <w:szCs w:val="22"/>
                <w:shd w:val="clear" w:color="auto" w:fill="FFFFFF"/>
              </w:rPr>
              <w:t>Предпринимательство</w:t>
            </w:r>
          </w:p>
        </w:tc>
        <w:tc>
          <w:tcPr>
            <w:tcW w:w="6662" w:type="dxa"/>
            <w:tcBorders>
              <w:top w:val="single" w:sz="4" w:space="0" w:color="auto"/>
              <w:left w:val="single" w:sz="4" w:space="0" w:color="auto"/>
              <w:bottom w:val="single" w:sz="4" w:space="0" w:color="auto"/>
              <w:right w:val="single" w:sz="4" w:space="0" w:color="auto"/>
            </w:tcBorders>
          </w:tcPr>
          <w:p w:rsidR="00EA2E14" w:rsidRPr="00EA2E14" w:rsidRDefault="00EA2E14" w:rsidP="00EA2E14">
            <w:pPr>
              <w:widowControl w:val="0"/>
              <w:autoSpaceDE w:val="0"/>
              <w:autoSpaceDN w:val="0"/>
              <w:adjustRightInd w:val="0"/>
              <w:rPr>
                <w:sz w:val="22"/>
                <w:szCs w:val="22"/>
              </w:rPr>
            </w:pPr>
            <w:r w:rsidRPr="00EA2E14">
              <w:rPr>
                <w:sz w:val="22"/>
                <w:szCs w:val="22"/>
                <w:shd w:val="clear" w:color="auto" w:fill="FFFFFF"/>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r:id="rId95" w:anchor="block_1041" w:history="1">
              <w:r w:rsidRPr="00EA2E14">
                <w:rPr>
                  <w:rStyle w:val="af4"/>
                  <w:color w:val="auto"/>
                  <w:sz w:val="22"/>
                  <w:szCs w:val="22"/>
                  <w:u w:val="none"/>
                  <w:shd w:val="clear" w:color="auto" w:fill="FFFFFF"/>
                </w:rPr>
                <w:t>кодами 4.1 - 4.10</w:t>
              </w:r>
            </w:hyperlink>
          </w:p>
        </w:tc>
        <w:tc>
          <w:tcPr>
            <w:tcW w:w="850" w:type="dxa"/>
            <w:tcBorders>
              <w:top w:val="single" w:sz="4" w:space="0" w:color="auto"/>
              <w:left w:val="single" w:sz="4" w:space="0" w:color="auto"/>
              <w:bottom w:val="single" w:sz="4" w:space="0" w:color="auto"/>
              <w:right w:val="single" w:sz="4" w:space="0" w:color="auto"/>
            </w:tcBorders>
          </w:tcPr>
          <w:p w:rsidR="00EA2E14" w:rsidRPr="00047299" w:rsidRDefault="00EA2E14" w:rsidP="003B7BDD">
            <w:pPr>
              <w:widowControl w:val="0"/>
              <w:autoSpaceDE w:val="0"/>
              <w:autoSpaceDN w:val="0"/>
              <w:adjustRightInd w:val="0"/>
              <w:jc w:val="center"/>
              <w:rPr>
                <w:sz w:val="22"/>
                <w:szCs w:val="22"/>
              </w:rPr>
            </w:pPr>
            <w:r>
              <w:rPr>
                <w:sz w:val="22"/>
                <w:szCs w:val="22"/>
              </w:rPr>
              <w:t>4.0</w:t>
            </w:r>
          </w:p>
        </w:tc>
      </w:tr>
      <w:tr w:rsidR="00EA2E14" w:rsidRPr="003B198F" w:rsidTr="00B37486">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A2E14" w:rsidRPr="00EA2E14" w:rsidRDefault="00EA2E14" w:rsidP="00EA2E14">
            <w:pPr>
              <w:widowControl w:val="0"/>
              <w:autoSpaceDE w:val="0"/>
              <w:autoSpaceDN w:val="0"/>
              <w:adjustRightInd w:val="0"/>
              <w:rPr>
                <w:sz w:val="22"/>
                <w:szCs w:val="22"/>
              </w:rPr>
            </w:pPr>
            <w:r w:rsidRPr="00EA2E14">
              <w:rPr>
                <w:sz w:val="22"/>
                <w:szCs w:val="22"/>
                <w:shd w:val="clear" w:color="auto" w:fill="FFFFFF"/>
              </w:rPr>
              <w:t>Магазины</w:t>
            </w:r>
          </w:p>
        </w:tc>
        <w:tc>
          <w:tcPr>
            <w:tcW w:w="6662" w:type="dxa"/>
            <w:tcBorders>
              <w:top w:val="single" w:sz="4" w:space="0" w:color="auto"/>
              <w:left w:val="single" w:sz="4" w:space="0" w:color="auto"/>
              <w:bottom w:val="single" w:sz="4" w:space="0" w:color="auto"/>
              <w:right w:val="single" w:sz="4" w:space="0" w:color="auto"/>
            </w:tcBorders>
          </w:tcPr>
          <w:p w:rsidR="00EA2E14" w:rsidRPr="00EA2E14" w:rsidRDefault="00EA2E14" w:rsidP="00EA2E14">
            <w:pPr>
              <w:widowControl w:val="0"/>
              <w:autoSpaceDE w:val="0"/>
              <w:autoSpaceDN w:val="0"/>
              <w:adjustRightInd w:val="0"/>
              <w:rPr>
                <w:sz w:val="22"/>
                <w:szCs w:val="22"/>
              </w:rPr>
            </w:pPr>
            <w:r w:rsidRPr="00EA2E14">
              <w:rPr>
                <w:sz w:val="22"/>
                <w:szCs w:val="22"/>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50" w:type="dxa"/>
            <w:tcBorders>
              <w:top w:val="single" w:sz="4" w:space="0" w:color="auto"/>
              <w:left w:val="single" w:sz="4" w:space="0" w:color="auto"/>
              <w:bottom w:val="single" w:sz="4" w:space="0" w:color="auto"/>
              <w:right w:val="single" w:sz="4" w:space="0" w:color="auto"/>
            </w:tcBorders>
          </w:tcPr>
          <w:p w:rsidR="00EA2E14" w:rsidRDefault="00EA2E14" w:rsidP="003B7BDD">
            <w:pPr>
              <w:widowControl w:val="0"/>
              <w:autoSpaceDE w:val="0"/>
              <w:autoSpaceDN w:val="0"/>
              <w:adjustRightInd w:val="0"/>
              <w:jc w:val="center"/>
              <w:rPr>
                <w:sz w:val="22"/>
                <w:szCs w:val="22"/>
              </w:rPr>
            </w:pPr>
            <w:r>
              <w:rPr>
                <w:sz w:val="22"/>
                <w:szCs w:val="22"/>
              </w:rPr>
              <w:t>4.4</w:t>
            </w:r>
          </w:p>
        </w:tc>
      </w:tr>
      <w:tr w:rsidR="00B05F4B" w:rsidRPr="003B198F" w:rsidTr="003B7BDD">
        <w:tc>
          <w:tcPr>
            <w:tcW w:w="963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05F4B" w:rsidRPr="003B198F" w:rsidRDefault="00B05F4B" w:rsidP="003B7BDD">
            <w:pPr>
              <w:widowControl w:val="0"/>
              <w:autoSpaceDE w:val="0"/>
              <w:autoSpaceDN w:val="0"/>
              <w:adjustRightInd w:val="0"/>
              <w:jc w:val="center"/>
              <w:rPr>
                <w:sz w:val="22"/>
                <w:szCs w:val="22"/>
              </w:rPr>
            </w:pPr>
            <w:r w:rsidRPr="003B198F">
              <w:rPr>
                <w:b/>
                <w:sz w:val="22"/>
                <w:szCs w:val="22"/>
              </w:rPr>
              <w:t>Условно разрешенные виды использования</w:t>
            </w:r>
            <w:r w:rsidR="00B37486">
              <w:rPr>
                <w:b/>
                <w:sz w:val="22"/>
                <w:szCs w:val="22"/>
              </w:rPr>
              <w:t xml:space="preserve"> не установлены</w:t>
            </w:r>
          </w:p>
        </w:tc>
      </w:tr>
    </w:tbl>
    <w:p w:rsidR="00B05F4B" w:rsidRPr="003B198F" w:rsidRDefault="00B05F4B" w:rsidP="00506E09">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b/>
        </w:rPr>
        <w:t>:</w:t>
      </w:r>
    </w:p>
    <w:p w:rsidR="00EA2E14" w:rsidRDefault="00EA2E14" w:rsidP="00EA2E14">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EA2E14" w:rsidRPr="00B3378D" w:rsidRDefault="00EA2E14" w:rsidP="00EA2E14">
      <w:pPr>
        <w:widowControl w:val="0"/>
        <w:autoSpaceDE w:val="0"/>
        <w:autoSpaceDN w:val="0"/>
        <w:adjustRightInd w:val="0"/>
        <w:ind w:firstLine="709"/>
        <w:contextualSpacing/>
        <w:jc w:val="both"/>
      </w:pPr>
      <w:r w:rsidRPr="00B3378D">
        <w:rPr>
          <w:i/>
        </w:rPr>
        <w:t xml:space="preserve">- </w:t>
      </w:r>
      <w:r w:rsidRPr="00B3378D">
        <w:t>минимальная площадь ЗУ 0</w:t>
      </w:r>
      <w:r>
        <w:t>,20</w:t>
      </w:r>
      <w:r w:rsidRPr="00B3378D">
        <w:t xml:space="preserve"> га;</w:t>
      </w:r>
    </w:p>
    <w:p w:rsidR="00EA2E14" w:rsidRPr="00B3378D" w:rsidRDefault="00EA2E14" w:rsidP="00EA2E14">
      <w:pPr>
        <w:widowControl w:val="0"/>
        <w:autoSpaceDE w:val="0"/>
        <w:autoSpaceDN w:val="0"/>
        <w:adjustRightInd w:val="0"/>
        <w:ind w:firstLine="709"/>
        <w:contextualSpacing/>
        <w:jc w:val="both"/>
      </w:pPr>
      <w:r>
        <w:t>-максимальная площадь ЗУ 20,0 га;</w:t>
      </w:r>
    </w:p>
    <w:p w:rsidR="00EA2E14" w:rsidRDefault="00EA2E14" w:rsidP="00EA2E14">
      <w:pPr>
        <w:widowControl w:val="0"/>
        <w:autoSpaceDE w:val="0"/>
        <w:autoSpaceDN w:val="0"/>
        <w:adjustRightInd w:val="0"/>
        <w:contextualSpacing/>
        <w:jc w:val="both"/>
        <w:rPr>
          <w:u w:val="single"/>
        </w:rPr>
      </w:pPr>
    </w:p>
    <w:p w:rsidR="00EA2E14" w:rsidRDefault="00EA2E14" w:rsidP="00EA2E14">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 xml:space="preserve">: </w:t>
      </w:r>
    </w:p>
    <w:p w:rsidR="00EA2E14" w:rsidRDefault="00EA2E14" w:rsidP="00EA2E14">
      <w:pPr>
        <w:widowControl w:val="0"/>
        <w:autoSpaceDE w:val="0"/>
        <w:autoSpaceDN w:val="0"/>
        <w:adjustRightInd w:val="0"/>
        <w:ind w:firstLine="709"/>
        <w:contextualSpacing/>
        <w:jc w:val="both"/>
      </w:pPr>
      <w:r>
        <w:t>-1м.</w:t>
      </w:r>
    </w:p>
    <w:p w:rsidR="00EA2E14" w:rsidRDefault="00EA2E14" w:rsidP="00EA2E14">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 xml:space="preserve">: </w:t>
      </w:r>
    </w:p>
    <w:p w:rsidR="00EA2E14" w:rsidRDefault="00EA2E14" w:rsidP="00EA2E14">
      <w:pPr>
        <w:widowControl w:val="0"/>
        <w:autoSpaceDE w:val="0"/>
        <w:autoSpaceDN w:val="0"/>
        <w:adjustRightInd w:val="0"/>
        <w:ind w:firstLine="709"/>
        <w:contextualSpacing/>
        <w:jc w:val="both"/>
      </w:pPr>
      <w:r>
        <w:t>-2 этажа;</w:t>
      </w:r>
    </w:p>
    <w:p w:rsidR="00EA2E14" w:rsidRDefault="00EA2E14" w:rsidP="00EA2E14">
      <w:pPr>
        <w:widowControl w:val="0"/>
        <w:autoSpaceDE w:val="0"/>
        <w:autoSpaceDN w:val="0"/>
        <w:adjustRightInd w:val="0"/>
        <w:ind w:firstLine="709"/>
        <w:contextualSpacing/>
        <w:jc w:val="both"/>
      </w:pPr>
      <w:r>
        <w:t>-9м;</w:t>
      </w:r>
    </w:p>
    <w:p w:rsidR="00EA2E14" w:rsidRDefault="00EA2E14" w:rsidP="00EA2E14">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EA2E14" w:rsidRDefault="00EA2E14" w:rsidP="00EA2E14">
      <w:pPr>
        <w:widowControl w:val="0"/>
        <w:autoSpaceDE w:val="0"/>
        <w:autoSpaceDN w:val="0"/>
        <w:adjustRightInd w:val="0"/>
        <w:ind w:firstLine="709"/>
        <w:contextualSpacing/>
        <w:jc w:val="both"/>
      </w:pPr>
      <w:r>
        <w:t>-не подлежит установлению</w:t>
      </w:r>
    </w:p>
    <w:p w:rsidR="00F65B93" w:rsidRDefault="00F65B93" w:rsidP="00F65B93">
      <w:pPr>
        <w:widowControl w:val="0"/>
        <w:autoSpaceDE w:val="0"/>
        <w:autoSpaceDN w:val="0"/>
        <w:adjustRightInd w:val="0"/>
        <w:ind w:firstLine="709"/>
        <w:contextualSpacing/>
        <w:jc w:val="both"/>
        <w:rPr>
          <w:b/>
        </w:rPr>
      </w:pPr>
    </w:p>
    <w:p w:rsidR="00F65B93" w:rsidRPr="00151B1B" w:rsidRDefault="00F65B93" w:rsidP="00F65B93">
      <w:pPr>
        <w:widowControl w:val="0"/>
        <w:autoSpaceDE w:val="0"/>
        <w:autoSpaceDN w:val="0"/>
        <w:adjustRightInd w:val="0"/>
        <w:ind w:firstLine="709"/>
        <w:contextualSpacing/>
        <w:jc w:val="both"/>
        <w:rPr>
          <w:b/>
          <w:i/>
          <w:u w:val="single"/>
        </w:rPr>
      </w:pPr>
    </w:p>
    <w:p w:rsidR="00F65B93" w:rsidRPr="00EA2E14" w:rsidRDefault="00F65B93" w:rsidP="00F65B93">
      <w:pPr>
        <w:widowControl w:val="0"/>
        <w:autoSpaceDE w:val="0"/>
        <w:autoSpaceDN w:val="0"/>
        <w:adjustRightInd w:val="0"/>
        <w:ind w:firstLine="709"/>
        <w:contextualSpacing/>
        <w:jc w:val="both"/>
        <w:rPr>
          <w:b/>
        </w:rPr>
      </w:pPr>
      <w:r w:rsidRPr="00EA2E14">
        <w:rPr>
          <w:b/>
        </w:rPr>
        <w:t>5. Иные предельные параметры разрешенного строительства, реконструкции объектов капитального строительства:</w:t>
      </w:r>
    </w:p>
    <w:p w:rsidR="00FD581A" w:rsidRPr="00FD581A" w:rsidRDefault="00FD581A" w:rsidP="00FD581A">
      <w:pPr>
        <w:ind w:firstLine="696"/>
        <w:jc w:val="both"/>
        <w:rPr>
          <w:sz w:val="22"/>
          <w:szCs w:val="22"/>
        </w:rPr>
      </w:pPr>
      <w:r w:rsidRPr="00FD581A">
        <w:rPr>
          <w:bCs/>
          <w:sz w:val="22"/>
          <w:szCs w:val="22"/>
        </w:rPr>
        <w:t>1. </w:t>
      </w:r>
      <w:r w:rsidRPr="00FD581A">
        <w:rPr>
          <w:sz w:val="22"/>
          <w:szCs w:val="22"/>
        </w:rP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w:t>
      </w:r>
      <w:r w:rsidRPr="00FD581A">
        <w:rPr>
          <w:sz w:val="22"/>
          <w:szCs w:val="22"/>
        </w:rPr>
        <w:lastRenderedPageBreak/>
        <w:t>специального назначения устанавливаются проектной документацией, строительными и санитарными нормами и правилами на каждый объект.</w:t>
      </w:r>
    </w:p>
    <w:p w:rsidR="00FD581A" w:rsidRPr="00FD581A" w:rsidRDefault="00FD581A" w:rsidP="00FD581A">
      <w:pPr>
        <w:ind w:firstLine="696"/>
        <w:jc w:val="both"/>
        <w:rPr>
          <w:sz w:val="22"/>
          <w:szCs w:val="22"/>
        </w:rPr>
      </w:pPr>
      <w:r w:rsidRPr="00FD581A">
        <w:rPr>
          <w:sz w:val="22"/>
          <w:szCs w:val="22"/>
        </w:rPr>
        <w:t>2. Площадь мест захоронения должна быть не менее 65-70% общей площади кладбища:</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xml:space="preserve">- </w:t>
      </w:r>
      <w:proofErr w:type="spellStart"/>
      <w:r w:rsidRPr="00FD581A">
        <w:rPr>
          <w:sz w:val="22"/>
          <w:szCs w:val="22"/>
        </w:rPr>
        <w:t>канализование</w:t>
      </w:r>
      <w:proofErr w:type="spellEnd"/>
      <w:r w:rsidRPr="00FD581A">
        <w:rPr>
          <w:sz w:val="22"/>
          <w:szCs w:val="22"/>
        </w:rPr>
        <w:t xml:space="preserve">, </w:t>
      </w:r>
      <w:proofErr w:type="spellStart"/>
      <w:r w:rsidRPr="00FD581A">
        <w:rPr>
          <w:sz w:val="22"/>
          <w:szCs w:val="22"/>
        </w:rPr>
        <w:t>водо</w:t>
      </w:r>
      <w:proofErr w:type="spellEnd"/>
      <w:r w:rsidRPr="00FD581A">
        <w:rPr>
          <w:sz w:val="22"/>
          <w:szCs w:val="22"/>
        </w:rPr>
        <w:t>-, тепло-, электроснабжение, благоустройство территории;</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минимальная площадь земельного участка на 1000 жителей – 0,24 га;</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красной линии 6 м;</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(площадью до 10 га) до стен жилых домов 100 м;</w:t>
      </w:r>
    </w:p>
    <w:p w:rsidR="00FD581A" w:rsidRPr="00FD581A" w:rsidRDefault="00FD581A" w:rsidP="00FD581A">
      <w:pPr>
        <w:autoSpaceDE w:val="0"/>
        <w:autoSpaceDN w:val="0"/>
        <w:adjustRightInd w:val="0"/>
        <w:jc w:val="both"/>
        <w:rPr>
          <w:sz w:val="22"/>
          <w:szCs w:val="22"/>
        </w:rPr>
      </w:pPr>
      <w:r w:rsidRPr="00FD581A">
        <w:rPr>
          <w:sz w:val="22"/>
          <w:szCs w:val="22"/>
        </w:rPr>
        <w:t xml:space="preserve">         -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FD581A" w:rsidRPr="00FD581A" w:rsidRDefault="00FD581A" w:rsidP="00FD581A">
      <w:pPr>
        <w:widowControl w:val="0"/>
        <w:autoSpaceDE w:val="0"/>
        <w:autoSpaceDN w:val="0"/>
        <w:adjustRightInd w:val="0"/>
        <w:ind w:firstLine="539"/>
        <w:jc w:val="both"/>
        <w:rPr>
          <w:sz w:val="22"/>
          <w:szCs w:val="22"/>
        </w:rPr>
      </w:pPr>
      <w:r w:rsidRPr="00FD581A">
        <w:rPr>
          <w:sz w:val="22"/>
          <w:szCs w:val="22"/>
        </w:rPr>
        <w:t xml:space="preserve"> 3. Размер земельного участка для кладбища определяется с учетом количества жителей городского поселения,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4. После закрытия кладбища по истечении 25 лет </w:t>
      </w:r>
      <w:proofErr w:type="gramStart"/>
      <w:r w:rsidRPr="00FD581A">
        <w:rPr>
          <w:sz w:val="22"/>
          <w:szCs w:val="22"/>
        </w:rPr>
        <w:t>с даты</w:t>
      </w:r>
      <w:proofErr w:type="gramEnd"/>
      <w:r w:rsidRPr="00FD581A">
        <w:rPr>
          <w:sz w:val="22"/>
          <w:szCs w:val="22"/>
        </w:rPr>
        <w:t xml:space="preserve"> последнего захоронения расстояние до жилой застройки может быть сокращено до 100 м.</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w:t>
      </w:r>
      <w:proofErr w:type="spellStart"/>
      <w:r w:rsidRPr="00FD581A">
        <w:rPr>
          <w:sz w:val="22"/>
          <w:szCs w:val="22"/>
        </w:rPr>
        <w:t>Роспотребнадзора</w:t>
      </w:r>
      <w:proofErr w:type="spellEnd"/>
      <w:r w:rsidRPr="00FD581A">
        <w:rPr>
          <w:sz w:val="22"/>
          <w:szCs w:val="22"/>
        </w:rPr>
        <w:t>, но принимать не менее 100 м.</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 </w:t>
      </w:r>
      <w:hyperlink r:id="rId96" w:history="1">
        <w:proofErr w:type="spellStart"/>
        <w:r w:rsidRPr="00FD581A">
          <w:rPr>
            <w:rStyle w:val="af4"/>
            <w:color w:val="000000"/>
            <w:sz w:val="22"/>
            <w:szCs w:val="22"/>
          </w:rPr>
          <w:t>СанПиН</w:t>
        </w:r>
        <w:proofErr w:type="spellEnd"/>
        <w:r w:rsidRPr="00FD581A">
          <w:rPr>
            <w:rStyle w:val="af4"/>
            <w:color w:val="000000"/>
            <w:sz w:val="22"/>
            <w:szCs w:val="22"/>
          </w:rPr>
          <w:t xml:space="preserve"> 2.1.1279-03</w:t>
        </w:r>
      </w:hyperlink>
      <w:r w:rsidRPr="00FD581A">
        <w:rPr>
          <w:sz w:val="22"/>
          <w:szCs w:val="22"/>
        </w:rPr>
        <w:t xml:space="preserve"> "Гигиенические требования к размещению, устройству и содержанию кладбищ, зданий и сооружений похоронного назначения";</w:t>
      </w:r>
    </w:p>
    <w:p w:rsidR="00FD581A" w:rsidRPr="00FD581A" w:rsidRDefault="00FD581A" w:rsidP="00FD581A">
      <w:pPr>
        <w:widowControl w:val="0"/>
        <w:autoSpaceDE w:val="0"/>
        <w:autoSpaceDN w:val="0"/>
        <w:adjustRightInd w:val="0"/>
        <w:ind w:firstLine="540"/>
        <w:jc w:val="both"/>
        <w:rPr>
          <w:color w:val="000000"/>
          <w:sz w:val="22"/>
          <w:szCs w:val="22"/>
        </w:rPr>
      </w:pPr>
      <w:r w:rsidRPr="00FD581A">
        <w:rPr>
          <w:sz w:val="22"/>
          <w:szCs w:val="22"/>
        </w:rPr>
        <w:t xml:space="preserve">- </w:t>
      </w:r>
      <w:hyperlink r:id="rId97" w:history="1">
        <w:proofErr w:type="spellStart"/>
        <w:r w:rsidRPr="00FD581A">
          <w:rPr>
            <w:rStyle w:val="af4"/>
            <w:color w:val="000000"/>
            <w:sz w:val="22"/>
            <w:szCs w:val="22"/>
          </w:rPr>
          <w:t>СанПиН</w:t>
        </w:r>
        <w:proofErr w:type="spellEnd"/>
        <w:r w:rsidRPr="00FD581A">
          <w:rPr>
            <w:rStyle w:val="af4"/>
            <w:color w:val="000000"/>
            <w:sz w:val="22"/>
            <w:szCs w:val="22"/>
          </w:rPr>
          <w:t xml:space="preserve"> 2.2.1/2.1.1.1200-03</w:t>
        </w:r>
      </w:hyperlink>
      <w:r w:rsidRPr="00FD581A">
        <w:rPr>
          <w:color w:val="000000"/>
          <w:sz w:val="22"/>
          <w:szCs w:val="22"/>
        </w:rPr>
        <w:t>;</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 </w:t>
      </w:r>
      <w:proofErr w:type="spellStart"/>
      <w:r w:rsidRPr="00FD581A">
        <w:rPr>
          <w:sz w:val="22"/>
          <w:szCs w:val="22"/>
        </w:rPr>
        <w:t>СНиП</w:t>
      </w:r>
      <w:proofErr w:type="spellEnd"/>
      <w:r w:rsidRPr="00FD581A">
        <w:rPr>
          <w:sz w:val="22"/>
          <w:szCs w:val="22"/>
        </w:rPr>
        <w:t xml:space="preserve"> 2.07.01-89*, п. 9.3*;</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xml:space="preserve">- </w:t>
      </w:r>
      <w:hyperlink r:id="rId98" w:history="1">
        <w:r w:rsidRPr="00FD581A">
          <w:rPr>
            <w:rStyle w:val="af4"/>
            <w:color w:val="000000"/>
            <w:sz w:val="22"/>
            <w:szCs w:val="22"/>
          </w:rPr>
          <w:t>региональными нормативами</w:t>
        </w:r>
      </w:hyperlink>
      <w:r w:rsidRPr="00FD581A">
        <w:rPr>
          <w:sz w:val="22"/>
          <w:szCs w:val="22"/>
        </w:rPr>
        <w:t xml:space="preserve"> градостроительного проектирования;</w:t>
      </w:r>
    </w:p>
    <w:p w:rsidR="00FD581A" w:rsidRPr="00FD581A" w:rsidRDefault="00FD581A" w:rsidP="00FD581A">
      <w:pPr>
        <w:widowControl w:val="0"/>
        <w:autoSpaceDE w:val="0"/>
        <w:autoSpaceDN w:val="0"/>
        <w:adjustRightInd w:val="0"/>
        <w:ind w:firstLine="540"/>
        <w:jc w:val="both"/>
        <w:rPr>
          <w:sz w:val="22"/>
          <w:szCs w:val="22"/>
        </w:rPr>
      </w:pPr>
      <w:r w:rsidRPr="00FD581A">
        <w:rPr>
          <w:sz w:val="22"/>
          <w:szCs w:val="22"/>
        </w:rPr>
        <w:t>- иными действующими нормативными актами и техническими регламентами.</w:t>
      </w:r>
    </w:p>
    <w:p w:rsidR="00FD581A" w:rsidRDefault="00FD581A" w:rsidP="00F65B93">
      <w:pPr>
        <w:widowControl w:val="0"/>
        <w:autoSpaceDE w:val="0"/>
        <w:autoSpaceDN w:val="0"/>
        <w:adjustRightInd w:val="0"/>
        <w:ind w:firstLine="709"/>
        <w:contextualSpacing/>
        <w:jc w:val="both"/>
      </w:pPr>
    </w:p>
    <w:p w:rsidR="00F65B93" w:rsidRDefault="00F65B93" w:rsidP="002A339C">
      <w:pPr>
        <w:pStyle w:val="39"/>
      </w:pPr>
      <w:bookmarkStart w:id="248" w:name="_Toc91083149"/>
      <w:r w:rsidRPr="00951A18">
        <w:t xml:space="preserve">Статья </w:t>
      </w:r>
      <w:r>
        <w:t>3</w:t>
      </w:r>
      <w:r w:rsidR="006459DC">
        <w:t>3</w:t>
      </w:r>
      <w:r w:rsidRPr="00951A18">
        <w:t xml:space="preserve">. </w:t>
      </w:r>
      <w:r w:rsidRPr="003B198F">
        <w:t>Градостроительные регламенты.</w:t>
      </w:r>
      <w:r>
        <w:t xml:space="preserve"> </w:t>
      </w:r>
      <w:r w:rsidRPr="005B2A52">
        <w:t>Зоны рекреационного назначения</w:t>
      </w:r>
      <w:r>
        <w:t xml:space="preserve"> –</w:t>
      </w:r>
      <w:r w:rsidRPr="003B198F">
        <w:t xml:space="preserve"> "</w:t>
      </w:r>
      <w:r>
        <w:t>Р</w:t>
      </w:r>
      <w:r w:rsidRPr="003B198F">
        <w:t>"</w:t>
      </w:r>
      <w:bookmarkEnd w:id="248"/>
    </w:p>
    <w:p w:rsidR="00F65B93" w:rsidRPr="003B198F" w:rsidRDefault="00F65B93" w:rsidP="00D23908">
      <w:pPr>
        <w:pStyle w:val="40"/>
        <w:numPr>
          <w:ilvl w:val="0"/>
          <w:numId w:val="0"/>
        </w:numPr>
        <w:ind w:left="360"/>
      </w:pPr>
      <w:r>
        <w:t>1</w:t>
      </w:r>
      <w:r w:rsidRPr="003B198F">
        <w:t xml:space="preserve">. </w:t>
      </w:r>
      <w:r>
        <w:t>Р</w:t>
      </w:r>
      <w:proofErr w:type="gramStart"/>
      <w:r w:rsidR="006B6080">
        <w:t>1</w:t>
      </w:r>
      <w:proofErr w:type="gramEnd"/>
      <w:r w:rsidRPr="003B198F">
        <w:t xml:space="preserve"> – </w:t>
      </w:r>
      <w:r w:rsidR="006B6080">
        <w:rPr>
          <w:szCs w:val="24"/>
        </w:rPr>
        <w:t>сельских лесов, скверов, парков, бульваров, сельских садов</w:t>
      </w:r>
      <w:r w:rsidRPr="003B198F">
        <w:t>.</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7058"/>
        <w:gridCol w:w="851"/>
      </w:tblGrid>
      <w:tr w:rsidR="006B6080" w:rsidRPr="003B198F" w:rsidTr="006B6080">
        <w:trPr>
          <w:trHeight w:val="540"/>
        </w:trPr>
        <w:tc>
          <w:tcPr>
            <w:tcW w:w="2127" w:type="dxa"/>
          </w:tcPr>
          <w:p w:rsidR="006B6080" w:rsidRPr="003B198F" w:rsidRDefault="006B6080" w:rsidP="006B6080">
            <w:pPr>
              <w:widowControl w:val="0"/>
              <w:autoSpaceDE w:val="0"/>
              <w:autoSpaceDN w:val="0"/>
              <w:adjustRightInd w:val="0"/>
              <w:jc w:val="center"/>
              <w:rPr>
                <w:b/>
                <w:sz w:val="22"/>
                <w:szCs w:val="22"/>
              </w:rPr>
            </w:pPr>
            <w:r w:rsidRPr="003B198F">
              <w:rPr>
                <w:b/>
                <w:sz w:val="22"/>
                <w:szCs w:val="22"/>
              </w:rPr>
              <w:t>Наименование вида разрешенного использования</w:t>
            </w:r>
          </w:p>
        </w:tc>
        <w:tc>
          <w:tcPr>
            <w:tcW w:w="7058" w:type="dxa"/>
          </w:tcPr>
          <w:p w:rsidR="006B6080" w:rsidRPr="003B198F" w:rsidRDefault="006B6080" w:rsidP="006B6080">
            <w:pPr>
              <w:widowControl w:val="0"/>
              <w:autoSpaceDE w:val="0"/>
              <w:autoSpaceDN w:val="0"/>
              <w:adjustRightInd w:val="0"/>
              <w:jc w:val="center"/>
              <w:rPr>
                <w:b/>
                <w:sz w:val="22"/>
                <w:szCs w:val="22"/>
              </w:rPr>
            </w:pPr>
            <w:r w:rsidRPr="003B198F">
              <w:rPr>
                <w:b/>
                <w:sz w:val="22"/>
                <w:szCs w:val="22"/>
              </w:rPr>
              <w:t>Описание вида разрешенного использования</w:t>
            </w:r>
          </w:p>
        </w:tc>
        <w:tc>
          <w:tcPr>
            <w:tcW w:w="851" w:type="dxa"/>
          </w:tcPr>
          <w:p w:rsidR="006B6080" w:rsidRPr="003B198F" w:rsidRDefault="006B6080" w:rsidP="006B6080">
            <w:pPr>
              <w:widowControl w:val="0"/>
              <w:autoSpaceDE w:val="0"/>
              <w:autoSpaceDN w:val="0"/>
              <w:adjustRightInd w:val="0"/>
              <w:jc w:val="center"/>
              <w:rPr>
                <w:b/>
                <w:sz w:val="22"/>
                <w:szCs w:val="22"/>
              </w:rPr>
            </w:pPr>
            <w:r w:rsidRPr="003B198F">
              <w:rPr>
                <w:b/>
                <w:sz w:val="22"/>
                <w:szCs w:val="22"/>
              </w:rPr>
              <w:t>Код</w:t>
            </w:r>
          </w:p>
        </w:tc>
      </w:tr>
      <w:tr w:rsidR="006B6080" w:rsidRPr="003B198F" w:rsidTr="006B6080">
        <w:trPr>
          <w:trHeight w:val="300"/>
        </w:trPr>
        <w:tc>
          <w:tcPr>
            <w:tcW w:w="10036" w:type="dxa"/>
            <w:gridSpan w:val="3"/>
          </w:tcPr>
          <w:p w:rsidR="006B6080" w:rsidRPr="003B198F" w:rsidRDefault="006B6080" w:rsidP="006B6080">
            <w:pPr>
              <w:jc w:val="center"/>
              <w:rPr>
                <w:b/>
                <w:sz w:val="22"/>
                <w:szCs w:val="22"/>
              </w:rPr>
            </w:pPr>
            <w:r w:rsidRPr="003B198F">
              <w:rPr>
                <w:b/>
                <w:sz w:val="22"/>
                <w:szCs w:val="22"/>
              </w:rPr>
              <w:t>Основные виды разрешенного использования</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Предоставление</w:t>
            </w:r>
            <w:r w:rsidRPr="000A6549">
              <w:rPr>
                <w:sz w:val="22"/>
                <w:szCs w:val="22"/>
              </w:rPr>
              <w:br/>
              <w:t>коммунальных услуг</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proofErr w:type="gramStart"/>
            <w:r w:rsidRPr="000A6549">
              <w:rPr>
                <w:sz w:val="22"/>
                <w:szCs w:val="22"/>
              </w:rPr>
              <w:t>Размещение зданий и сооружений,</w:t>
            </w:r>
            <w:r>
              <w:rPr>
                <w:sz w:val="22"/>
                <w:szCs w:val="22"/>
              </w:rPr>
              <w:t xml:space="preserve"> </w:t>
            </w:r>
            <w:r w:rsidRPr="000A6549">
              <w:rPr>
                <w:sz w:val="22"/>
                <w:szCs w:val="22"/>
              </w:rPr>
              <w:t>обеспечивающих поставку воды, тепла,</w:t>
            </w:r>
            <w:r>
              <w:rPr>
                <w:sz w:val="22"/>
                <w:szCs w:val="22"/>
              </w:rPr>
              <w:t xml:space="preserve"> </w:t>
            </w:r>
            <w:r w:rsidRPr="000A6549">
              <w:rPr>
                <w:sz w:val="22"/>
                <w:szCs w:val="22"/>
              </w:rPr>
              <w:t>электричества, газа, отвод канализационных</w:t>
            </w:r>
            <w:r>
              <w:rPr>
                <w:sz w:val="22"/>
                <w:szCs w:val="22"/>
              </w:rPr>
              <w:t xml:space="preserve"> </w:t>
            </w:r>
            <w:r w:rsidRPr="000A6549">
              <w:rPr>
                <w:sz w:val="22"/>
                <w:szCs w:val="22"/>
              </w:rPr>
              <w:t>стоков, очистку и уборку объектов недвижимости</w:t>
            </w:r>
            <w:r>
              <w:rPr>
                <w:sz w:val="22"/>
                <w:szCs w:val="22"/>
              </w:rPr>
              <w:t xml:space="preserve"> </w:t>
            </w:r>
            <w:r w:rsidRPr="000A6549">
              <w:rPr>
                <w:sz w:val="22"/>
                <w:szCs w:val="22"/>
              </w:rPr>
              <w:t>(котельных, водозаборов, очистных сооружений,</w:t>
            </w:r>
            <w:r>
              <w:rPr>
                <w:sz w:val="22"/>
                <w:szCs w:val="22"/>
              </w:rPr>
              <w:t xml:space="preserve"> </w:t>
            </w:r>
            <w:r w:rsidRPr="000A6549">
              <w:rPr>
                <w:sz w:val="22"/>
                <w:szCs w:val="22"/>
              </w:rPr>
              <w:t>насосных станций, водопроводов, линий</w:t>
            </w:r>
            <w:r>
              <w:rPr>
                <w:sz w:val="22"/>
                <w:szCs w:val="22"/>
              </w:rPr>
              <w:t xml:space="preserve"> </w:t>
            </w:r>
            <w:r w:rsidRPr="000A6549">
              <w:rPr>
                <w:sz w:val="22"/>
                <w:szCs w:val="22"/>
              </w:rPr>
              <w:t>электропередач, трансформаторных подстанций,</w:t>
            </w:r>
            <w:r>
              <w:rPr>
                <w:sz w:val="22"/>
                <w:szCs w:val="22"/>
              </w:rPr>
              <w:t xml:space="preserve"> </w:t>
            </w:r>
            <w:r w:rsidRPr="000A6549">
              <w:rPr>
                <w:sz w:val="22"/>
                <w:szCs w:val="22"/>
              </w:rPr>
              <w:t>газопроводов, линий связи, телефонных станций,</w:t>
            </w:r>
            <w:r>
              <w:rPr>
                <w:sz w:val="22"/>
                <w:szCs w:val="22"/>
              </w:rPr>
              <w:t xml:space="preserve"> </w:t>
            </w:r>
            <w:r w:rsidRPr="000A6549">
              <w:rPr>
                <w:sz w:val="22"/>
                <w:szCs w:val="22"/>
              </w:rPr>
              <w:t>канализаций, стоянок, гаражей и мастерских для</w:t>
            </w:r>
            <w:r>
              <w:rPr>
                <w:sz w:val="22"/>
                <w:szCs w:val="22"/>
              </w:rPr>
              <w:t xml:space="preserve"> </w:t>
            </w:r>
            <w:r w:rsidRPr="000A6549">
              <w:rPr>
                <w:sz w:val="22"/>
                <w:szCs w:val="22"/>
              </w:rPr>
              <w:t>обслуживания уборочной и аварийной техники,</w:t>
            </w:r>
            <w:r>
              <w:rPr>
                <w:sz w:val="22"/>
                <w:szCs w:val="22"/>
              </w:rPr>
              <w:t xml:space="preserve"> </w:t>
            </w:r>
            <w:r w:rsidRPr="000A6549">
              <w:rPr>
                <w:sz w:val="22"/>
                <w:szCs w:val="22"/>
              </w:rPr>
              <w:t>сооружений, необходимых для сбора и плавки</w:t>
            </w:r>
            <w:r>
              <w:rPr>
                <w:sz w:val="22"/>
                <w:szCs w:val="22"/>
              </w:rPr>
              <w:t xml:space="preserve"> </w:t>
            </w:r>
            <w:r w:rsidRPr="000A6549">
              <w:rPr>
                <w:sz w:val="22"/>
                <w:szCs w:val="22"/>
              </w:rPr>
              <w:t>снега)</w:t>
            </w:r>
            <w:proofErr w:type="gramEnd"/>
          </w:p>
          <w:p w:rsidR="006B6080" w:rsidRPr="000A6549" w:rsidRDefault="006B6080" w:rsidP="006B6080">
            <w:pPr>
              <w:rPr>
                <w:sz w:val="22"/>
                <w:szCs w:val="22"/>
              </w:rPr>
            </w:pPr>
          </w:p>
        </w:tc>
        <w:tc>
          <w:tcPr>
            <w:tcW w:w="851" w:type="dxa"/>
          </w:tcPr>
          <w:p w:rsidR="006B6080" w:rsidRPr="00F65B93" w:rsidRDefault="006B6080" w:rsidP="006B6080">
            <w:pPr>
              <w:pStyle w:val="affffff8"/>
              <w:jc w:val="center"/>
            </w:pPr>
            <w:r>
              <w:t>3.1.1</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Парки культуры и отдыха</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Размещение парков культуры и отдыха</w:t>
            </w:r>
          </w:p>
          <w:p w:rsidR="006B6080" w:rsidRPr="000A6549" w:rsidRDefault="006B6080" w:rsidP="006B6080">
            <w:pPr>
              <w:rPr>
                <w:sz w:val="22"/>
                <w:szCs w:val="22"/>
              </w:rPr>
            </w:pPr>
          </w:p>
        </w:tc>
        <w:tc>
          <w:tcPr>
            <w:tcW w:w="851" w:type="dxa"/>
          </w:tcPr>
          <w:p w:rsidR="006B6080" w:rsidRPr="00F65B93" w:rsidRDefault="006B6080" w:rsidP="006B6080">
            <w:pPr>
              <w:pStyle w:val="affffff8"/>
              <w:jc w:val="center"/>
            </w:pPr>
            <w:r>
              <w:t>3.6.2</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Охрана природных</w:t>
            </w:r>
            <w:r w:rsidRPr="000A6549">
              <w:rPr>
                <w:sz w:val="22"/>
                <w:szCs w:val="22"/>
              </w:rPr>
              <w:br/>
              <w:t>территорий</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proofErr w:type="gramStart"/>
            <w:r w:rsidRPr="000A6549">
              <w:rPr>
                <w:sz w:val="22"/>
                <w:szCs w:val="22"/>
              </w:rPr>
              <w:t>Сохранение отдельных естественных качеств</w:t>
            </w:r>
            <w:r>
              <w:rPr>
                <w:sz w:val="22"/>
                <w:szCs w:val="22"/>
              </w:rPr>
              <w:t xml:space="preserve"> </w:t>
            </w:r>
            <w:r w:rsidRPr="000A6549">
              <w:rPr>
                <w:sz w:val="22"/>
                <w:szCs w:val="22"/>
              </w:rPr>
              <w:t>окружающей природной среды путем</w:t>
            </w:r>
            <w:r>
              <w:rPr>
                <w:sz w:val="22"/>
                <w:szCs w:val="22"/>
              </w:rPr>
              <w:t xml:space="preserve"> </w:t>
            </w:r>
            <w:r w:rsidRPr="000A6549">
              <w:rPr>
                <w:sz w:val="22"/>
                <w:szCs w:val="22"/>
              </w:rPr>
              <w:t>ограничения хозяйственной деятельности в</w:t>
            </w:r>
            <w:r>
              <w:rPr>
                <w:sz w:val="22"/>
                <w:szCs w:val="22"/>
              </w:rPr>
              <w:t xml:space="preserve"> </w:t>
            </w:r>
            <w:r w:rsidRPr="000A6549">
              <w:rPr>
                <w:sz w:val="22"/>
                <w:szCs w:val="22"/>
              </w:rPr>
              <w:t>данной зоне, в частности: создание и уход за</w:t>
            </w:r>
            <w:r>
              <w:rPr>
                <w:sz w:val="22"/>
                <w:szCs w:val="22"/>
              </w:rPr>
              <w:t xml:space="preserve"> </w:t>
            </w:r>
            <w:r w:rsidRPr="000A6549">
              <w:rPr>
                <w:sz w:val="22"/>
                <w:szCs w:val="22"/>
              </w:rPr>
              <w:t>запретными полосами, создание и уход за</w:t>
            </w:r>
            <w:r>
              <w:rPr>
                <w:sz w:val="22"/>
                <w:szCs w:val="22"/>
              </w:rPr>
              <w:t xml:space="preserve"> </w:t>
            </w:r>
            <w:r w:rsidRPr="000A6549">
              <w:rPr>
                <w:sz w:val="22"/>
                <w:szCs w:val="22"/>
              </w:rPr>
              <w:t>защитными лесами, в том числе городскими</w:t>
            </w:r>
            <w:r>
              <w:rPr>
                <w:sz w:val="22"/>
                <w:szCs w:val="22"/>
              </w:rPr>
              <w:t xml:space="preserve"> </w:t>
            </w:r>
            <w:r w:rsidRPr="000A6549">
              <w:rPr>
                <w:sz w:val="22"/>
                <w:szCs w:val="22"/>
              </w:rPr>
              <w:t xml:space="preserve">лесами, лесами в </w:t>
            </w:r>
            <w:r w:rsidRPr="000A6549">
              <w:rPr>
                <w:sz w:val="22"/>
                <w:szCs w:val="22"/>
              </w:rPr>
              <w:lastRenderedPageBreak/>
              <w:t>лесопарках, и иная</w:t>
            </w:r>
            <w:r>
              <w:rPr>
                <w:sz w:val="22"/>
                <w:szCs w:val="22"/>
              </w:rPr>
              <w:t xml:space="preserve"> </w:t>
            </w:r>
            <w:r w:rsidRPr="000A6549">
              <w:rPr>
                <w:sz w:val="22"/>
                <w:szCs w:val="22"/>
              </w:rPr>
              <w:t>хозяйственная деятельность, разрешенная в</w:t>
            </w:r>
            <w:r>
              <w:rPr>
                <w:sz w:val="22"/>
                <w:szCs w:val="22"/>
              </w:rPr>
              <w:t xml:space="preserve"> </w:t>
            </w:r>
            <w:r w:rsidRPr="000A6549">
              <w:rPr>
                <w:sz w:val="22"/>
                <w:szCs w:val="22"/>
              </w:rPr>
              <w:t>защитных лесах, соблюдение режима</w:t>
            </w:r>
            <w:r>
              <w:rPr>
                <w:sz w:val="22"/>
                <w:szCs w:val="22"/>
              </w:rPr>
              <w:t xml:space="preserve"> </w:t>
            </w:r>
            <w:r w:rsidRPr="000A6549">
              <w:rPr>
                <w:sz w:val="22"/>
                <w:szCs w:val="22"/>
              </w:rPr>
              <w:t>использования природных ресурсов в заказниках,</w:t>
            </w:r>
            <w:r>
              <w:rPr>
                <w:sz w:val="22"/>
                <w:szCs w:val="22"/>
              </w:rPr>
              <w:t xml:space="preserve"> </w:t>
            </w:r>
            <w:r w:rsidRPr="000A6549">
              <w:rPr>
                <w:sz w:val="22"/>
                <w:szCs w:val="22"/>
              </w:rPr>
              <w:t>сохранение свойств земель, являющихся особо</w:t>
            </w:r>
            <w:r>
              <w:rPr>
                <w:sz w:val="22"/>
                <w:szCs w:val="22"/>
              </w:rPr>
              <w:t xml:space="preserve"> </w:t>
            </w:r>
            <w:r w:rsidRPr="000A6549">
              <w:rPr>
                <w:sz w:val="22"/>
                <w:szCs w:val="22"/>
              </w:rPr>
              <w:t>ценными</w:t>
            </w:r>
            <w:proofErr w:type="gramEnd"/>
          </w:p>
          <w:p w:rsidR="006B6080" w:rsidRPr="000A6549" w:rsidRDefault="006B6080" w:rsidP="006B6080">
            <w:pPr>
              <w:rPr>
                <w:sz w:val="22"/>
                <w:szCs w:val="22"/>
              </w:rPr>
            </w:pPr>
          </w:p>
        </w:tc>
        <w:tc>
          <w:tcPr>
            <w:tcW w:w="851" w:type="dxa"/>
          </w:tcPr>
          <w:p w:rsidR="006B6080" w:rsidRPr="00F65B93" w:rsidRDefault="006B6080" w:rsidP="006B6080">
            <w:pPr>
              <w:pStyle w:val="affffff8"/>
              <w:jc w:val="center"/>
            </w:pPr>
            <w:r>
              <w:lastRenderedPageBreak/>
              <w:t>9.1</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lastRenderedPageBreak/>
              <w:t>Историко-культурная</w:t>
            </w:r>
            <w:r w:rsidRPr="000A6549">
              <w:rPr>
                <w:sz w:val="22"/>
                <w:szCs w:val="22"/>
              </w:rPr>
              <w:br/>
              <w:t>деятельность</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proofErr w:type="gramStart"/>
            <w:r w:rsidRPr="000A6549">
              <w:rPr>
                <w:sz w:val="22"/>
                <w:szCs w:val="22"/>
              </w:rPr>
              <w:t>Сохранение и изучение объектов культурного</w:t>
            </w:r>
            <w:r>
              <w:rPr>
                <w:sz w:val="22"/>
                <w:szCs w:val="22"/>
              </w:rPr>
              <w:t xml:space="preserve"> </w:t>
            </w:r>
            <w:r w:rsidRPr="000A6549">
              <w:rPr>
                <w:sz w:val="22"/>
                <w:szCs w:val="22"/>
              </w:rPr>
              <w:t>наследия народов Российской Федерации</w:t>
            </w:r>
            <w:r>
              <w:rPr>
                <w:sz w:val="22"/>
                <w:szCs w:val="22"/>
              </w:rPr>
              <w:t xml:space="preserve"> </w:t>
            </w:r>
            <w:r w:rsidRPr="000A6549">
              <w:rPr>
                <w:sz w:val="22"/>
                <w:szCs w:val="22"/>
              </w:rPr>
              <w:t>(памятников истории и культуры), в том числе:</w:t>
            </w:r>
            <w:r>
              <w:rPr>
                <w:sz w:val="22"/>
                <w:szCs w:val="22"/>
              </w:rPr>
              <w:t xml:space="preserve"> </w:t>
            </w:r>
            <w:r w:rsidRPr="000A6549">
              <w:rPr>
                <w:sz w:val="22"/>
                <w:szCs w:val="22"/>
              </w:rPr>
              <w:t>объектов археологического наследия,</w:t>
            </w:r>
            <w:r>
              <w:rPr>
                <w:sz w:val="22"/>
                <w:szCs w:val="22"/>
              </w:rPr>
              <w:t xml:space="preserve"> </w:t>
            </w:r>
            <w:r w:rsidRPr="000A6549">
              <w:rPr>
                <w:sz w:val="22"/>
                <w:szCs w:val="22"/>
              </w:rPr>
              <w:t>достопримечательных мест, мест бытования</w:t>
            </w:r>
            <w:r>
              <w:rPr>
                <w:sz w:val="22"/>
                <w:szCs w:val="22"/>
              </w:rPr>
              <w:t xml:space="preserve"> </w:t>
            </w:r>
            <w:r w:rsidRPr="000A6549">
              <w:rPr>
                <w:sz w:val="22"/>
                <w:szCs w:val="22"/>
              </w:rPr>
              <w:t>исторических промыслов, производств и ремесел,</w:t>
            </w:r>
            <w:r>
              <w:rPr>
                <w:sz w:val="22"/>
                <w:szCs w:val="22"/>
              </w:rPr>
              <w:t xml:space="preserve"> </w:t>
            </w:r>
            <w:r w:rsidRPr="000A6549">
              <w:rPr>
                <w:sz w:val="22"/>
                <w:szCs w:val="22"/>
              </w:rPr>
              <w:t>исторических поселений, недействующих</w:t>
            </w:r>
            <w:r>
              <w:rPr>
                <w:sz w:val="22"/>
                <w:szCs w:val="22"/>
              </w:rPr>
              <w:t xml:space="preserve"> </w:t>
            </w:r>
            <w:r w:rsidRPr="000A6549">
              <w:rPr>
                <w:sz w:val="22"/>
                <w:szCs w:val="22"/>
              </w:rPr>
              <w:t>военных и гражданских захоронений, объектов</w:t>
            </w:r>
            <w:r>
              <w:rPr>
                <w:sz w:val="22"/>
                <w:szCs w:val="22"/>
              </w:rPr>
              <w:t xml:space="preserve"> </w:t>
            </w:r>
            <w:r w:rsidRPr="000A6549">
              <w:rPr>
                <w:sz w:val="22"/>
                <w:szCs w:val="22"/>
              </w:rPr>
              <w:t>культурного наследия, хозяйственная</w:t>
            </w:r>
            <w:r>
              <w:rPr>
                <w:sz w:val="22"/>
                <w:szCs w:val="22"/>
              </w:rPr>
              <w:t xml:space="preserve"> </w:t>
            </w:r>
            <w:r w:rsidRPr="000A6549">
              <w:rPr>
                <w:sz w:val="22"/>
                <w:szCs w:val="22"/>
              </w:rPr>
              <w:t>деятельность, являющаяся историческим</w:t>
            </w:r>
            <w:r>
              <w:rPr>
                <w:sz w:val="22"/>
                <w:szCs w:val="22"/>
              </w:rPr>
              <w:t xml:space="preserve"> </w:t>
            </w:r>
            <w:r w:rsidRPr="000A6549">
              <w:rPr>
                <w:sz w:val="22"/>
                <w:szCs w:val="22"/>
              </w:rPr>
              <w:t>промыслом или ремеслом, а также</w:t>
            </w:r>
            <w:r>
              <w:rPr>
                <w:sz w:val="22"/>
                <w:szCs w:val="22"/>
              </w:rPr>
              <w:t xml:space="preserve"> </w:t>
            </w:r>
            <w:r w:rsidRPr="000A6549">
              <w:rPr>
                <w:sz w:val="22"/>
                <w:szCs w:val="22"/>
              </w:rPr>
              <w:t>хозяйственная деятельность, обеспечивающая</w:t>
            </w:r>
            <w:r>
              <w:rPr>
                <w:sz w:val="22"/>
                <w:szCs w:val="22"/>
              </w:rPr>
              <w:t xml:space="preserve"> </w:t>
            </w:r>
            <w:r w:rsidRPr="000A6549">
              <w:rPr>
                <w:sz w:val="22"/>
                <w:szCs w:val="22"/>
              </w:rPr>
              <w:t>познавательный туризм</w:t>
            </w:r>
            <w:proofErr w:type="gramEnd"/>
          </w:p>
        </w:tc>
        <w:tc>
          <w:tcPr>
            <w:tcW w:w="851" w:type="dxa"/>
          </w:tcPr>
          <w:p w:rsidR="006B6080" w:rsidRDefault="006B6080" w:rsidP="006B6080">
            <w:pPr>
              <w:pStyle w:val="affffff8"/>
              <w:jc w:val="center"/>
            </w:pPr>
            <w:r>
              <w:t>9.3</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Использование лесов</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Деятельность по заготовке, первичной обработке</w:t>
            </w:r>
            <w:r>
              <w:rPr>
                <w:sz w:val="22"/>
                <w:szCs w:val="22"/>
              </w:rPr>
              <w:t xml:space="preserve"> </w:t>
            </w:r>
            <w:r w:rsidRPr="000A6549">
              <w:rPr>
                <w:sz w:val="22"/>
                <w:szCs w:val="22"/>
              </w:rPr>
              <w:t xml:space="preserve">и вывозу древесины и </w:t>
            </w:r>
            <w:proofErr w:type="spellStart"/>
            <w:r w:rsidRPr="000A6549">
              <w:rPr>
                <w:sz w:val="22"/>
                <w:szCs w:val="22"/>
              </w:rPr>
              <w:t>недревесных</w:t>
            </w:r>
            <w:proofErr w:type="spellEnd"/>
            <w:r w:rsidRPr="000A6549">
              <w:rPr>
                <w:sz w:val="22"/>
                <w:szCs w:val="22"/>
              </w:rPr>
              <w:t xml:space="preserve"> лесных</w:t>
            </w:r>
            <w:r>
              <w:rPr>
                <w:sz w:val="22"/>
                <w:szCs w:val="22"/>
              </w:rPr>
              <w:t xml:space="preserve"> </w:t>
            </w:r>
            <w:r w:rsidRPr="000A6549">
              <w:rPr>
                <w:sz w:val="22"/>
                <w:szCs w:val="22"/>
              </w:rPr>
              <w:t xml:space="preserve">ресурсов, охрана и восстановление </w:t>
            </w:r>
            <w:proofErr w:type="gramStart"/>
            <w:r w:rsidRPr="000A6549">
              <w:rPr>
                <w:sz w:val="22"/>
                <w:szCs w:val="22"/>
              </w:rPr>
              <w:t>лесов</w:t>
            </w:r>
            <w:proofErr w:type="gramEnd"/>
            <w:r w:rsidRPr="000A6549">
              <w:rPr>
                <w:sz w:val="22"/>
                <w:szCs w:val="22"/>
              </w:rPr>
              <w:t xml:space="preserve"> и иные</w:t>
            </w:r>
            <w:r>
              <w:rPr>
                <w:sz w:val="22"/>
                <w:szCs w:val="22"/>
              </w:rPr>
              <w:t xml:space="preserve"> </w:t>
            </w:r>
            <w:r w:rsidRPr="000A6549">
              <w:rPr>
                <w:sz w:val="22"/>
                <w:szCs w:val="22"/>
              </w:rPr>
              <w:t>цели. Содержание данного вида разрешенного</w:t>
            </w:r>
            <w:r>
              <w:rPr>
                <w:sz w:val="22"/>
                <w:szCs w:val="22"/>
              </w:rPr>
              <w:t xml:space="preserve"> </w:t>
            </w:r>
            <w:r w:rsidRPr="000A6549">
              <w:rPr>
                <w:sz w:val="22"/>
                <w:szCs w:val="22"/>
              </w:rPr>
              <w:t>использования включает в себя содержание</w:t>
            </w:r>
            <w:r>
              <w:rPr>
                <w:sz w:val="22"/>
                <w:szCs w:val="22"/>
              </w:rPr>
              <w:t xml:space="preserve"> </w:t>
            </w:r>
            <w:r w:rsidRPr="000A6549">
              <w:rPr>
                <w:sz w:val="22"/>
                <w:szCs w:val="22"/>
              </w:rPr>
              <w:t>видов разрешенного использования с кодами</w:t>
            </w:r>
            <w:r>
              <w:rPr>
                <w:sz w:val="22"/>
                <w:szCs w:val="22"/>
              </w:rPr>
              <w:t xml:space="preserve"> </w:t>
            </w:r>
            <w:r w:rsidRPr="000A6549">
              <w:rPr>
                <w:sz w:val="22"/>
                <w:szCs w:val="22"/>
              </w:rPr>
              <w:t>10.1-0.4</w:t>
            </w:r>
          </w:p>
        </w:tc>
        <w:tc>
          <w:tcPr>
            <w:tcW w:w="851" w:type="dxa"/>
          </w:tcPr>
          <w:p w:rsidR="006B6080" w:rsidRDefault="006B6080" w:rsidP="006B6080">
            <w:pPr>
              <w:pStyle w:val="affffff8"/>
              <w:jc w:val="center"/>
            </w:pPr>
            <w:r>
              <w:t>10.0</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Лесные плантации</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Выращивание и рубка лесных насаждений,</w:t>
            </w:r>
            <w:r>
              <w:rPr>
                <w:sz w:val="22"/>
                <w:szCs w:val="22"/>
              </w:rPr>
              <w:t xml:space="preserve"> </w:t>
            </w:r>
            <w:r w:rsidRPr="000A6549">
              <w:rPr>
                <w:sz w:val="22"/>
                <w:szCs w:val="22"/>
              </w:rPr>
              <w:t>выращенных трудом человека, частичная</w:t>
            </w:r>
            <w:r>
              <w:rPr>
                <w:sz w:val="22"/>
                <w:szCs w:val="22"/>
              </w:rPr>
              <w:t xml:space="preserve"> </w:t>
            </w:r>
            <w:r w:rsidRPr="000A6549">
              <w:rPr>
                <w:sz w:val="22"/>
                <w:szCs w:val="22"/>
              </w:rPr>
              <w:t>переработка, хранение и вывоз древесины,</w:t>
            </w:r>
            <w:r>
              <w:rPr>
                <w:sz w:val="22"/>
                <w:szCs w:val="22"/>
              </w:rPr>
              <w:t xml:space="preserve"> </w:t>
            </w:r>
            <w:r w:rsidRPr="000A6549">
              <w:rPr>
                <w:sz w:val="22"/>
                <w:szCs w:val="22"/>
              </w:rPr>
              <w:t>создание дорог, размещение сооружений,</w:t>
            </w:r>
            <w:r>
              <w:rPr>
                <w:sz w:val="22"/>
                <w:szCs w:val="22"/>
              </w:rPr>
              <w:t xml:space="preserve"> </w:t>
            </w:r>
            <w:r w:rsidRPr="000A6549">
              <w:rPr>
                <w:sz w:val="22"/>
                <w:szCs w:val="22"/>
              </w:rPr>
              <w:t>необходимых для обработки и хранения</w:t>
            </w:r>
            <w:r>
              <w:rPr>
                <w:sz w:val="22"/>
                <w:szCs w:val="22"/>
              </w:rPr>
              <w:t xml:space="preserve"> </w:t>
            </w:r>
            <w:r w:rsidRPr="000A6549">
              <w:rPr>
                <w:sz w:val="22"/>
                <w:szCs w:val="22"/>
              </w:rPr>
              <w:t>древесины (лесных складов, лесопилен), охрана</w:t>
            </w:r>
            <w:r>
              <w:rPr>
                <w:sz w:val="22"/>
                <w:szCs w:val="22"/>
              </w:rPr>
              <w:t xml:space="preserve"> </w:t>
            </w:r>
            <w:r w:rsidRPr="000A6549">
              <w:rPr>
                <w:sz w:val="22"/>
                <w:szCs w:val="22"/>
              </w:rPr>
              <w:t>лесов</w:t>
            </w:r>
          </w:p>
        </w:tc>
        <w:tc>
          <w:tcPr>
            <w:tcW w:w="851" w:type="dxa"/>
          </w:tcPr>
          <w:p w:rsidR="006B6080" w:rsidRDefault="006B6080" w:rsidP="006B6080">
            <w:pPr>
              <w:pStyle w:val="affffff8"/>
              <w:jc w:val="center"/>
            </w:pPr>
            <w:r>
              <w:t>10.2</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Резервные леса</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Деятельность, связанная с охраной лесов</w:t>
            </w:r>
          </w:p>
          <w:p w:rsidR="006B6080" w:rsidRPr="000A6549" w:rsidRDefault="006B6080" w:rsidP="006B6080">
            <w:pPr>
              <w:rPr>
                <w:sz w:val="22"/>
                <w:szCs w:val="22"/>
              </w:rPr>
            </w:pPr>
          </w:p>
        </w:tc>
        <w:tc>
          <w:tcPr>
            <w:tcW w:w="851" w:type="dxa"/>
          </w:tcPr>
          <w:p w:rsidR="006B6080" w:rsidRDefault="006B6080" w:rsidP="006B6080">
            <w:pPr>
              <w:pStyle w:val="affffff8"/>
              <w:jc w:val="center"/>
            </w:pPr>
            <w:r>
              <w:t>10.4</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Земельные участки</w:t>
            </w:r>
            <w:r w:rsidRPr="000A6549">
              <w:rPr>
                <w:sz w:val="22"/>
                <w:szCs w:val="22"/>
              </w:rPr>
              <w:br/>
              <w:t>(территории) общего</w:t>
            </w:r>
            <w:r w:rsidRPr="000A6549">
              <w:rPr>
                <w:sz w:val="22"/>
                <w:szCs w:val="22"/>
              </w:rPr>
              <w:br/>
              <w:t>пользования</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Земельные участки общего пользования.</w:t>
            </w:r>
            <w:r>
              <w:rPr>
                <w:sz w:val="22"/>
                <w:szCs w:val="22"/>
              </w:rPr>
              <w:t xml:space="preserve"> </w:t>
            </w:r>
            <w:r w:rsidRPr="000A6549">
              <w:rPr>
                <w:sz w:val="22"/>
                <w:szCs w:val="22"/>
              </w:rPr>
              <w:t>Содержание данного вида разрешенного</w:t>
            </w:r>
            <w:r>
              <w:rPr>
                <w:sz w:val="22"/>
                <w:szCs w:val="22"/>
              </w:rPr>
              <w:t xml:space="preserve"> </w:t>
            </w:r>
            <w:r w:rsidRPr="000A6549">
              <w:rPr>
                <w:sz w:val="22"/>
                <w:szCs w:val="22"/>
              </w:rPr>
              <w:t>использования включает в себя содержание</w:t>
            </w:r>
            <w:r>
              <w:rPr>
                <w:sz w:val="22"/>
                <w:szCs w:val="22"/>
              </w:rPr>
              <w:t xml:space="preserve"> </w:t>
            </w:r>
            <w:r w:rsidRPr="000A6549">
              <w:rPr>
                <w:sz w:val="22"/>
                <w:szCs w:val="22"/>
              </w:rPr>
              <w:t>видов разрешенного использования</w:t>
            </w:r>
            <w:r>
              <w:rPr>
                <w:sz w:val="22"/>
                <w:szCs w:val="22"/>
              </w:rPr>
              <w:t xml:space="preserve"> </w:t>
            </w:r>
            <w:r w:rsidRPr="000A6549">
              <w:rPr>
                <w:sz w:val="22"/>
                <w:szCs w:val="22"/>
              </w:rPr>
              <w:t>с кодами 12.0.1-12.0.2</w:t>
            </w:r>
          </w:p>
          <w:p w:rsidR="006B6080" w:rsidRPr="000A6549" w:rsidRDefault="006B6080" w:rsidP="006B6080">
            <w:pPr>
              <w:rPr>
                <w:sz w:val="22"/>
                <w:szCs w:val="22"/>
              </w:rPr>
            </w:pPr>
          </w:p>
        </w:tc>
        <w:tc>
          <w:tcPr>
            <w:tcW w:w="851" w:type="dxa"/>
          </w:tcPr>
          <w:p w:rsidR="006B6080" w:rsidRDefault="006B6080" w:rsidP="006B6080">
            <w:pPr>
              <w:pStyle w:val="affffff8"/>
              <w:jc w:val="center"/>
            </w:pPr>
            <w:r>
              <w:t>12.0</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Улично-дорожная сеть</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 xml:space="preserve">Размещение объектов улично-дорожной </w:t>
            </w:r>
            <w:proofErr w:type="spellStart"/>
            <w:r w:rsidRPr="000A6549">
              <w:rPr>
                <w:sz w:val="22"/>
                <w:szCs w:val="22"/>
              </w:rPr>
              <w:t>сети</w:t>
            </w:r>
            <w:proofErr w:type="gramStart"/>
            <w:r w:rsidRPr="000A6549">
              <w:rPr>
                <w:sz w:val="22"/>
                <w:szCs w:val="22"/>
              </w:rPr>
              <w:t>:</w:t>
            </w:r>
            <w:r>
              <w:rPr>
                <w:sz w:val="22"/>
                <w:szCs w:val="22"/>
              </w:rPr>
              <w:t>а</w:t>
            </w:r>
            <w:proofErr w:type="gramEnd"/>
            <w:r>
              <w:rPr>
                <w:sz w:val="22"/>
                <w:szCs w:val="22"/>
              </w:rPr>
              <w:t>втомобильных</w:t>
            </w:r>
            <w:proofErr w:type="spellEnd"/>
            <w:r>
              <w:rPr>
                <w:sz w:val="22"/>
                <w:szCs w:val="22"/>
              </w:rPr>
              <w:t xml:space="preserve"> дорог, </w:t>
            </w:r>
            <w:r w:rsidRPr="000A6549">
              <w:rPr>
                <w:sz w:val="22"/>
                <w:szCs w:val="22"/>
              </w:rPr>
              <w:t>трамвайных путей и</w:t>
            </w:r>
            <w:r>
              <w:rPr>
                <w:sz w:val="22"/>
                <w:szCs w:val="22"/>
              </w:rPr>
              <w:t xml:space="preserve"> пешеходных тротуаров в границах </w:t>
            </w:r>
            <w:proofErr w:type="spellStart"/>
            <w:r w:rsidRPr="000A6549">
              <w:rPr>
                <w:sz w:val="22"/>
                <w:szCs w:val="22"/>
              </w:rPr>
              <w:t>населенныхпунктов</w:t>
            </w:r>
            <w:proofErr w:type="spellEnd"/>
            <w:r w:rsidRPr="000A6549">
              <w:rPr>
                <w:sz w:val="22"/>
                <w:szCs w:val="22"/>
              </w:rPr>
              <w:t>, пешеходных переходов, бульваров,</w:t>
            </w:r>
            <w:r>
              <w:rPr>
                <w:sz w:val="22"/>
                <w:szCs w:val="22"/>
              </w:rPr>
              <w:t xml:space="preserve"> площадей, </w:t>
            </w:r>
            <w:r w:rsidRPr="000A6549">
              <w:rPr>
                <w:sz w:val="22"/>
                <w:szCs w:val="22"/>
              </w:rPr>
              <w:t>проездов, велодорожек и объектов</w:t>
            </w:r>
            <w:r>
              <w:rPr>
                <w:sz w:val="22"/>
                <w:szCs w:val="22"/>
              </w:rPr>
              <w:t xml:space="preserve"> </w:t>
            </w:r>
            <w:proofErr w:type="spellStart"/>
            <w:r w:rsidRPr="000A6549">
              <w:rPr>
                <w:sz w:val="22"/>
                <w:szCs w:val="22"/>
              </w:rPr>
              <w:t>велотранспортной</w:t>
            </w:r>
            <w:proofErr w:type="spellEnd"/>
            <w:r w:rsidRPr="000A6549">
              <w:rPr>
                <w:sz w:val="22"/>
                <w:szCs w:val="22"/>
              </w:rPr>
              <w:t xml:space="preserve"> и инженерной</w:t>
            </w:r>
            <w:r>
              <w:rPr>
                <w:sz w:val="22"/>
                <w:szCs w:val="22"/>
              </w:rPr>
              <w:t xml:space="preserve"> </w:t>
            </w:r>
            <w:r w:rsidRPr="000A6549">
              <w:rPr>
                <w:sz w:val="22"/>
                <w:szCs w:val="22"/>
              </w:rPr>
              <w:t>инфраструктуры; размещение придорожных</w:t>
            </w:r>
            <w:r>
              <w:rPr>
                <w:sz w:val="22"/>
                <w:szCs w:val="22"/>
              </w:rPr>
              <w:t xml:space="preserve"> стоянок (парковок) </w:t>
            </w:r>
            <w:r w:rsidRPr="000A6549">
              <w:rPr>
                <w:sz w:val="22"/>
                <w:szCs w:val="22"/>
              </w:rPr>
              <w:t>транспортных средств в</w:t>
            </w:r>
            <w:r>
              <w:rPr>
                <w:sz w:val="22"/>
                <w:szCs w:val="22"/>
              </w:rPr>
              <w:t xml:space="preserve"> </w:t>
            </w:r>
            <w:r w:rsidRPr="000A6549">
              <w:rPr>
                <w:sz w:val="22"/>
                <w:szCs w:val="22"/>
              </w:rPr>
              <w:t>границах городских улиц и дорог, за исключением</w:t>
            </w:r>
            <w:r>
              <w:rPr>
                <w:sz w:val="22"/>
                <w:szCs w:val="22"/>
              </w:rPr>
              <w:t xml:space="preserve"> </w:t>
            </w:r>
            <w:r w:rsidRPr="000A6549">
              <w:rPr>
                <w:sz w:val="22"/>
                <w:szCs w:val="22"/>
              </w:rPr>
              <w:t>предусмотренных видами разрешенного</w:t>
            </w:r>
            <w:r>
              <w:rPr>
                <w:sz w:val="22"/>
                <w:szCs w:val="22"/>
              </w:rPr>
              <w:t xml:space="preserve"> </w:t>
            </w:r>
            <w:r w:rsidRPr="000A6549">
              <w:rPr>
                <w:sz w:val="22"/>
                <w:szCs w:val="22"/>
              </w:rPr>
              <w:t>использования с кодами 2.7.1, 4.9, 7.2.3, а также</w:t>
            </w:r>
            <w:r>
              <w:rPr>
                <w:sz w:val="22"/>
                <w:szCs w:val="22"/>
              </w:rPr>
              <w:t xml:space="preserve"> некапитальных сооружений, </w:t>
            </w:r>
            <w:r w:rsidRPr="000A6549">
              <w:rPr>
                <w:sz w:val="22"/>
                <w:szCs w:val="22"/>
              </w:rPr>
              <w:t>предназначенных</w:t>
            </w:r>
            <w:r>
              <w:rPr>
                <w:sz w:val="22"/>
                <w:szCs w:val="22"/>
              </w:rPr>
              <w:t xml:space="preserve"> </w:t>
            </w:r>
            <w:r w:rsidRPr="000A6549">
              <w:rPr>
                <w:sz w:val="22"/>
                <w:szCs w:val="22"/>
              </w:rPr>
              <w:t>для охраны транспортных средств</w:t>
            </w:r>
          </w:p>
        </w:tc>
        <w:tc>
          <w:tcPr>
            <w:tcW w:w="851" w:type="dxa"/>
          </w:tcPr>
          <w:p w:rsidR="006B6080" w:rsidRDefault="006B6080" w:rsidP="006B6080">
            <w:pPr>
              <w:pStyle w:val="affffff8"/>
              <w:jc w:val="center"/>
            </w:pPr>
            <w:r>
              <w:t>12.0.1</w:t>
            </w:r>
          </w:p>
        </w:tc>
      </w:tr>
      <w:tr w:rsidR="006B6080" w:rsidRPr="003B198F" w:rsidTr="006B6080">
        <w:trPr>
          <w:trHeight w:val="375"/>
        </w:trPr>
        <w:tc>
          <w:tcPr>
            <w:tcW w:w="2127" w:type="dxa"/>
          </w:tcPr>
          <w:p w:rsidR="006B6080" w:rsidRPr="000A6549" w:rsidRDefault="006B6080" w:rsidP="006B6080">
            <w:pPr>
              <w:rPr>
                <w:sz w:val="22"/>
                <w:szCs w:val="22"/>
              </w:rPr>
            </w:pPr>
            <w:r w:rsidRPr="000A6549">
              <w:rPr>
                <w:sz w:val="22"/>
                <w:szCs w:val="22"/>
              </w:rPr>
              <w:t>Благоустройство</w:t>
            </w:r>
            <w:r w:rsidRPr="000A6549">
              <w:rPr>
                <w:sz w:val="22"/>
                <w:szCs w:val="22"/>
              </w:rPr>
              <w:br/>
              <w:t>территории</w:t>
            </w:r>
          </w:p>
          <w:p w:rsidR="006B6080" w:rsidRPr="000A6549" w:rsidRDefault="006B6080" w:rsidP="006B6080">
            <w:pPr>
              <w:rPr>
                <w:sz w:val="22"/>
                <w:szCs w:val="22"/>
              </w:rPr>
            </w:pPr>
          </w:p>
        </w:tc>
        <w:tc>
          <w:tcPr>
            <w:tcW w:w="7058" w:type="dxa"/>
          </w:tcPr>
          <w:p w:rsidR="006B6080" w:rsidRPr="000A6549" w:rsidRDefault="006B6080" w:rsidP="006B6080">
            <w:pPr>
              <w:rPr>
                <w:sz w:val="22"/>
                <w:szCs w:val="22"/>
              </w:rPr>
            </w:pPr>
            <w:r w:rsidRPr="000A6549">
              <w:rPr>
                <w:sz w:val="22"/>
                <w:szCs w:val="22"/>
              </w:rPr>
              <w:t>Размещение декоративных, технических,</w:t>
            </w:r>
            <w:r>
              <w:rPr>
                <w:sz w:val="22"/>
                <w:szCs w:val="22"/>
              </w:rPr>
              <w:t xml:space="preserve"> </w:t>
            </w:r>
            <w:r w:rsidRPr="000A6549">
              <w:rPr>
                <w:sz w:val="22"/>
                <w:szCs w:val="22"/>
              </w:rPr>
              <w:t>планировочных, конструктивных устройств,</w:t>
            </w:r>
            <w:r>
              <w:rPr>
                <w:sz w:val="22"/>
                <w:szCs w:val="22"/>
              </w:rPr>
              <w:t xml:space="preserve"> </w:t>
            </w:r>
            <w:r w:rsidRPr="000A6549">
              <w:rPr>
                <w:sz w:val="22"/>
                <w:szCs w:val="22"/>
              </w:rPr>
              <w:t>элементов озеленения, различных видов</w:t>
            </w:r>
            <w:r>
              <w:rPr>
                <w:sz w:val="22"/>
                <w:szCs w:val="22"/>
              </w:rPr>
              <w:t xml:space="preserve"> </w:t>
            </w:r>
            <w:r w:rsidRPr="000A6549">
              <w:rPr>
                <w:sz w:val="22"/>
                <w:szCs w:val="22"/>
              </w:rPr>
              <w:t>оборудования и оформления, малых</w:t>
            </w:r>
            <w:r>
              <w:rPr>
                <w:sz w:val="22"/>
                <w:szCs w:val="22"/>
              </w:rPr>
              <w:t xml:space="preserve"> </w:t>
            </w:r>
            <w:r w:rsidRPr="000A6549">
              <w:rPr>
                <w:sz w:val="22"/>
                <w:szCs w:val="22"/>
              </w:rPr>
              <w:t>архитектурных форм, некапитальных</w:t>
            </w:r>
            <w:r>
              <w:rPr>
                <w:sz w:val="22"/>
                <w:szCs w:val="22"/>
              </w:rPr>
              <w:t xml:space="preserve"> </w:t>
            </w:r>
            <w:r w:rsidRPr="000A6549">
              <w:rPr>
                <w:sz w:val="22"/>
                <w:szCs w:val="22"/>
              </w:rPr>
              <w:t>нестационарных строений и сооружений,</w:t>
            </w:r>
            <w:r>
              <w:rPr>
                <w:sz w:val="22"/>
                <w:szCs w:val="22"/>
              </w:rPr>
              <w:t xml:space="preserve"> </w:t>
            </w:r>
            <w:r w:rsidRPr="000A6549">
              <w:rPr>
                <w:sz w:val="22"/>
                <w:szCs w:val="22"/>
              </w:rPr>
              <w:t>информационных щитов и указателей,</w:t>
            </w:r>
            <w:r>
              <w:rPr>
                <w:sz w:val="22"/>
                <w:szCs w:val="22"/>
              </w:rPr>
              <w:t xml:space="preserve"> </w:t>
            </w:r>
            <w:r w:rsidRPr="000A6549">
              <w:rPr>
                <w:sz w:val="22"/>
                <w:szCs w:val="22"/>
              </w:rPr>
              <w:t>применяемых как составные части</w:t>
            </w:r>
            <w:r>
              <w:rPr>
                <w:sz w:val="22"/>
                <w:szCs w:val="22"/>
              </w:rPr>
              <w:t xml:space="preserve"> </w:t>
            </w:r>
            <w:r w:rsidRPr="000A6549">
              <w:rPr>
                <w:sz w:val="22"/>
                <w:szCs w:val="22"/>
              </w:rPr>
              <w:t>благоустройства территории, общественных</w:t>
            </w:r>
            <w:r>
              <w:rPr>
                <w:sz w:val="22"/>
                <w:szCs w:val="22"/>
              </w:rPr>
              <w:t xml:space="preserve"> т</w:t>
            </w:r>
            <w:r w:rsidRPr="000A6549">
              <w:rPr>
                <w:sz w:val="22"/>
                <w:szCs w:val="22"/>
              </w:rPr>
              <w:t>уалетов</w:t>
            </w:r>
          </w:p>
        </w:tc>
        <w:tc>
          <w:tcPr>
            <w:tcW w:w="851" w:type="dxa"/>
          </w:tcPr>
          <w:p w:rsidR="006B6080" w:rsidRDefault="006B6080" w:rsidP="006B6080">
            <w:pPr>
              <w:pStyle w:val="affffff8"/>
              <w:jc w:val="center"/>
            </w:pPr>
            <w:r>
              <w:t>12.0.2</w:t>
            </w:r>
          </w:p>
        </w:tc>
      </w:tr>
      <w:tr w:rsidR="006B6080" w:rsidRPr="003B198F" w:rsidTr="006B6080">
        <w:trPr>
          <w:trHeight w:val="375"/>
        </w:trPr>
        <w:tc>
          <w:tcPr>
            <w:tcW w:w="10036" w:type="dxa"/>
            <w:gridSpan w:val="3"/>
            <w:vAlign w:val="bottom"/>
          </w:tcPr>
          <w:p w:rsidR="006B6080" w:rsidRPr="003B198F" w:rsidRDefault="006B6080" w:rsidP="006B6080">
            <w:pPr>
              <w:jc w:val="center"/>
              <w:rPr>
                <w:b/>
                <w:sz w:val="22"/>
                <w:szCs w:val="22"/>
              </w:rPr>
            </w:pPr>
            <w:r w:rsidRPr="003B198F">
              <w:rPr>
                <w:b/>
                <w:sz w:val="22"/>
                <w:szCs w:val="22"/>
              </w:rPr>
              <w:t xml:space="preserve">Вспомогательные виды разрешенного использования </w:t>
            </w:r>
          </w:p>
        </w:tc>
      </w:tr>
      <w:tr w:rsidR="006B6080" w:rsidRPr="003B198F" w:rsidTr="006B6080">
        <w:trPr>
          <w:trHeight w:val="375"/>
        </w:trPr>
        <w:tc>
          <w:tcPr>
            <w:tcW w:w="2127" w:type="dxa"/>
            <w:vAlign w:val="center"/>
          </w:tcPr>
          <w:p w:rsidR="006B6080" w:rsidRPr="00806112" w:rsidRDefault="006B6080" w:rsidP="006B6080">
            <w:pPr>
              <w:rPr>
                <w:sz w:val="22"/>
                <w:szCs w:val="22"/>
              </w:rPr>
            </w:pPr>
            <w:r w:rsidRPr="00806112">
              <w:rPr>
                <w:sz w:val="22"/>
                <w:szCs w:val="22"/>
              </w:rPr>
              <w:t>Площадки для занятий</w:t>
            </w:r>
            <w:r w:rsidRPr="00806112">
              <w:rPr>
                <w:sz w:val="22"/>
                <w:szCs w:val="22"/>
              </w:rPr>
              <w:br/>
              <w:t>спортом</w:t>
            </w:r>
          </w:p>
        </w:tc>
        <w:tc>
          <w:tcPr>
            <w:tcW w:w="7058" w:type="dxa"/>
          </w:tcPr>
          <w:p w:rsidR="006B6080" w:rsidRPr="00806112" w:rsidRDefault="006B6080" w:rsidP="006B6080">
            <w:pPr>
              <w:rPr>
                <w:sz w:val="22"/>
                <w:szCs w:val="22"/>
              </w:rPr>
            </w:pPr>
            <w:r w:rsidRPr="00806112">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51" w:type="dxa"/>
          </w:tcPr>
          <w:p w:rsidR="006B6080" w:rsidRPr="003B198F" w:rsidRDefault="006B6080" w:rsidP="006B6080">
            <w:pPr>
              <w:jc w:val="center"/>
              <w:rPr>
                <w:sz w:val="22"/>
                <w:szCs w:val="22"/>
              </w:rPr>
            </w:pPr>
            <w:r>
              <w:rPr>
                <w:sz w:val="22"/>
                <w:szCs w:val="22"/>
              </w:rPr>
              <w:t>5.1.3</w:t>
            </w:r>
          </w:p>
        </w:tc>
      </w:tr>
      <w:tr w:rsidR="006B6080" w:rsidRPr="003B198F" w:rsidTr="006B6080">
        <w:trPr>
          <w:trHeight w:val="375"/>
        </w:trPr>
        <w:tc>
          <w:tcPr>
            <w:tcW w:w="10036" w:type="dxa"/>
            <w:gridSpan w:val="3"/>
            <w:vAlign w:val="bottom"/>
          </w:tcPr>
          <w:p w:rsidR="006B6080" w:rsidRPr="003B198F" w:rsidRDefault="006B6080" w:rsidP="006B6080">
            <w:pPr>
              <w:jc w:val="center"/>
              <w:rPr>
                <w:b/>
                <w:sz w:val="22"/>
                <w:szCs w:val="22"/>
              </w:rPr>
            </w:pPr>
            <w:r w:rsidRPr="003B198F">
              <w:rPr>
                <w:b/>
                <w:sz w:val="22"/>
                <w:szCs w:val="22"/>
              </w:rPr>
              <w:t>Условно разрешенные виды разрешенного использования</w:t>
            </w:r>
          </w:p>
        </w:tc>
      </w:tr>
      <w:tr w:rsidR="006B6080" w:rsidRPr="003B198F" w:rsidTr="006B6080">
        <w:trPr>
          <w:trHeight w:val="375"/>
        </w:trPr>
        <w:tc>
          <w:tcPr>
            <w:tcW w:w="2127" w:type="dxa"/>
          </w:tcPr>
          <w:p w:rsidR="006B6080" w:rsidRPr="00806112" w:rsidRDefault="006B6080" w:rsidP="006B6080">
            <w:proofErr w:type="spellStart"/>
            <w:r w:rsidRPr="00806112">
              <w:t>Природно</w:t>
            </w:r>
            <w:proofErr w:type="spellEnd"/>
            <w:r w:rsidRPr="00806112">
              <w:br/>
              <w:t>познавательный туризм</w:t>
            </w:r>
          </w:p>
          <w:p w:rsidR="006B6080" w:rsidRPr="00806112" w:rsidRDefault="006B6080" w:rsidP="006B6080"/>
        </w:tc>
        <w:tc>
          <w:tcPr>
            <w:tcW w:w="7058" w:type="dxa"/>
          </w:tcPr>
          <w:p w:rsidR="006B6080" w:rsidRPr="00806112" w:rsidRDefault="006B6080" w:rsidP="006B6080">
            <w:r w:rsidRPr="00806112">
              <w:t>Размещение баз и палаточных лагерей для</w:t>
            </w:r>
            <w:r>
              <w:t xml:space="preserve"> </w:t>
            </w:r>
            <w:r w:rsidRPr="00806112">
              <w:t>проведения походов и экскурсий по</w:t>
            </w:r>
            <w:r>
              <w:t xml:space="preserve"> </w:t>
            </w:r>
            <w:r w:rsidRPr="00806112">
              <w:t>ознакомлению с природой, пеших и конных</w:t>
            </w:r>
            <w:r>
              <w:t xml:space="preserve"> </w:t>
            </w:r>
            <w:r w:rsidRPr="00806112">
              <w:t>прогулок, устройство троп и дорожек,</w:t>
            </w:r>
            <w:r>
              <w:t xml:space="preserve"> </w:t>
            </w:r>
            <w:r w:rsidRPr="00806112">
              <w:t>размещение щитов с познавательными</w:t>
            </w:r>
            <w:r>
              <w:t xml:space="preserve"> </w:t>
            </w:r>
            <w:r w:rsidRPr="00806112">
              <w:t>сведениями об окружающей природной среде;</w:t>
            </w:r>
            <w:r>
              <w:t xml:space="preserve"> </w:t>
            </w:r>
            <w:r w:rsidRPr="00806112">
              <w:t>осуществление необходимых природоохранных и</w:t>
            </w:r>
            <w:r>
              <w:t xml:space="preserve"> </w:t>
            </w:r>
            <w:proofErr w:type="spellStart"/>
            <w:r w:rsidRPr="00806112">
              <w:t>природовосстановительных</w:t>
            </w:r>
            <w:proofErr w:type="spellEnd"/>
            <w:r w:rsidRPr="00806112">
              <w:t xml:space="preserve"> мероприятий</w:t>
            </w:r>
          </w:p>
        </w:tc>
        <w:tc>
          <w:tcPr>
            <w:tcW w:w="851" w:type="dxa"/>
          </w:tcPr>
          <w:p w:rsidR="006B6080" w:rsidRDefault="006B6080" w:rsidP="006B6080">
            <w:pPr>
              <w:pStyle w:val="affffff8"/>
              <w:jc w:val="center"/>
            </w:pPr>
            <w:r>
              <w:t>5.2</w:t>
            </w:r>
          </w:p>
        </w:tc>
      </w:tr>
    </w:tbl>
    <w:p w:rsidR="006B6080" w:rsidRDefault="006B6080"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rPr>
          <w:b/>
        </w:rPr>
      </w:pPr>
      <w:r w:rsidRPr="003B198F">
        <w:rPr>
          <w:b/>
        </w:rPr>
        <w:t xml:space="preserve">Предельные (минимальные и (или) максимальные) размеры земельных участков и </w:t>
      </w:r>
      <w:r w:rsidRPr="003B198F">
        <w:rPr>
          <w:b/>
        </w:rPr>
        <w:lastRenderedPageBreak/>
        <w:t>предельные параметры разрешенного строительства, реконструкции объектов капитального строительства</w:t>
      </w:r>
      <w:r>
        <w:rPr>
          <w:b/>
        </w:rPr>
        <w:t>:</w:t>
      </w:r>
    </w:p>
    <w:p w:rsidR="00F65B93" w:rsidRDefault="00F65B93" w:rsidP="00F65B93">
      <w:pPr>
        <w:widowControl w:val="0"/>
        <w:autoSpaceDE w:val="0"/>
        <w:autoSpaceDN w:val="0"/>
        <w:adjustRightInd w:val="0"/>
        <w:ind w:firstLine="709"/>
        <w:contextualSpacing/>
        <w:jc w:val="both"/>
        <w:rPr>
          <w:b/>
        </w:rPr>
      </w:pPr>
    </w:p>
    <w:p w:rsidR="00F65B93" w:rsidRDefault="00F65B93" w:rsidP="00F65B93">
      <w:pPr>
        <w:widowControl w:val="0"/>
        <w:autoSpaceDE w:val="0"/>
        <w:autoSpaceDN w:val="0"/>
        <w:adjustRightInd w:val="0"/>
        <w:ind w:firstLine="709"/>
        <w:contextualSpacing/>
        <w:jc w:val="both"/>
      </w:pPr>
      <w:r>
        <w:t>1. Предельные (минимальные и (или) максимальные) размеры земельных участков:</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rPr>
          <w:u w:val="single"/>
        </w:rPr>
      </w:pPr>
    </w:p>
    <w:p w:rsidR="00F65B93" w:rsidRDefault="00F65B93" w:rsidP="00F65B93">
      <w:pPr>
        <w:widowControl w:val="0"/>
        <w:autoSpaceDE w:val="0"/>
        <w:autoSpaceDN w:val="0"/>
        <w:adjustRightInd w:val="0"/>
        <w:ind w:firstLine="709"/>
        <w:contextualSpacing/>
        <w:jc w:val="both"/>
      </w:pPr>
      <w:r>
        <w:t xml:space="preserve">2. </w:t>
      </w:r>
      <w:r w:rsidRPr="00E10D89">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proofErr w:type="gramStart"/>
      <w:r w:rsidRPr="00E10D89">
        <w:t>задний</w:t>
      </w:r>
      <w:proofErr w:type="gramEnd"/>
      <w:r w:rsidRPr="00E10D89">
        <w:t>,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3. </w:t>
      </w:r>
      <w:r w:rsidRPr="00E10D89">
        <w:t>Предельное количество этажей или предельная высота зданий, строений, сооружений</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Default="00F65B93" w:rsidP="00F65B93">
      <w:pPr>
        <w:widowControl w:val="0"/>
        <w:autoSpaceDE w:val="0"/>
        <w:autoSpaceDN w:val="0"/>
        <w:adjustRightInd w:val="0"/>
        <w:ind w:firstLine="709"/>
        <w:contextualSpacing/>
        <w:jc w:val="both"/>
      </w:pPr>
    </w:p>
    <w:p w:rsidR="00F65B93" w:rsidRDefault="00F65B93" w:rsidP="00F65B93">
      <w:pPr>
        <w:widowControl w:val="0"/>
        <w:autoSpaceDE w:val="0"/>
        <w:autoSpaceDN w:val="0"/>
        <w:adjustRightInd w:val="0"/>
        <w:ind w:firstLine="709"/>
        <w:contextualSpacing/>
        <w:jc w:val="both"/>
      </w:pPr>
      <w:r>
        <w:t xml:space="preserve">4. </w:t>
      </w:r>
      <w:r w:rsidRPr="00E10D89">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w:t>
      </w:r>
      <w:proofErr w:type="gramStart"/>
      <w:r w:rsidRPr="00E10D89">
        <w:t>ко</w:t>
      </w:r>
      <w:proofErr w:type="gramEnd"/>
      <w:r w:rsidRPr="00E10D89">
        <w:t xml:space="preserve"> все площади земельного участка</w:t>
      </w:r>
      <w:r>
        <w:t>:</w:t>
      </w:r>
    </w:p>
    <w:p w:rsidR="00F65B93" w:rsidRPr="00290AA9"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F65B93" w:rsidRPr="00151B1B" w:rsidRDefault="00F65B93" w:rsidP="00F65B93">
      <w:pPr>
        <w:widowControl w:val="0"/>
        <w:autoSpaceDE w:val="0"/>
        <w:autoSpaceDN w:val="0"/>
        <w:adjustRightInd w:val="0"/>
        <w:ind w:firstLine="709"/>
        <w:contextualSpacing/>
        <w:jc w:val="both"/>
        <w:rPr>
          <w:b/>
          <w:i/>
          <w:u w:val="single"/>
        </w:rPr>
      </w:pPr>
    </w:p>
    <w:p w:rsidR="00F65B93" w:rsidRDefault="00F65B93" w:rsidP="00F65B93">
      <w:pPr>
        <w:widowControl w:val="0"/>
        <w:autoSpaceDE w:val="0"/>
        <w:autoSpaceDN w:val="0"/>
        <w:adjustRightInd w:val="0"/>
        <w:ind w:firstLine="709"/>
        <w:contextualSpacing/>
        <w:jc w:val="both"/>
      </w:pPr>
      <w:r>
        <w:t xml:space="preserve">5. </w:t>
      </w:r>
      <w:r w:rsidRPr="00E10D89">
        <w:t>Иные предельные параметры разрешенного строительства, реконструкции объектов капитального строительства</w:t>
      </w:r>
      <w:r>
        <w:t>:</w:t>
      </w:r>
    </w:p>
    <w:p w:rsidR="00F65B93" w:rsidRDefault="00F65B93" w:rsidP="00F65B93">
      <w:pPr>
        <w:widowControl w:val="0"/>
        <w:autoSpaceDE w:val="0"/>
        <w:autoSpaceDN w:val="0"/>
        <w:adjustRightInd w:val="0"/>
        <w:ind w:firstLine="709"/>
        <w:contextualSpacing/>
        <w:jc w:val="both"/>
        <w:rPr>
          <w:b/>
          <w:i/>
          <w:u w:val="single"/>
        </w:rPr>
      </w:pPr>
      <w:r w:rsidRPr="00290AA9">
        <w:rPr>
          <w:b/>
          <w:i/>
          <w:u w:val="single"/>
        </w:rPr>
        <w:t>- не подлежат установлению.</w:t>
      </w:r>
    </w:p>
    <w:p w:rsidR="006B6080" w:rsidRDefault="006B6080" w:rsidP="006B6080">
      <w:pPr>
        <w:pStyle w:val="40"/>
        <w:numPr>
          <w:ilvl w:val="0"/>
          <w:numId w:val="0"/>
        </w:numPr>
        <w:ind w:left="360"/>
        <w:rPr>
          <w:szCs w:val="24"/>
        </w:rPr>
      </w:pPr>
      <w:r>
        <w:t xml:space="preserve">2. </w:t>
      </w:r>
      <w:r w:rsidR="000A3CC6">
        <w:rPr>
          <w:szCs w:val="24"/>
        </w:rPr>
        <w:t>Р3 – зона рекреационных объектов</w:t>
      </w:r>
    </w:p>
    <w:p w:rsidR="00970350" w:rsidRDefault="00970350" w:rsidP="00970350">
      <w:pPr>
        <w:ind w:firstLine="567"/>
        <w:jc w:val="both"/>
      </w:pPr>
      <w:r>
        <w:t xml:space="preserve">1. </w:t>
      </w:r>
      <w:proofErr w:type="gramStart"/>
      <w:r w:rsidRPr="00D706E9">
        <w:t>Предельные размеры земельных участков, предельные параметры разрешенного строительства, реконструкции объектов капитального строительства</w:t>
      </w:r>
      <w:r>
        <w:t>,</w:t>
      </w:r>
      <w:r w:rsidRPr="00D706E9">
        <w:t xml:space="preserve"> расположенных в зон </w:t>
      </w:r>
      <w:r w:rsidRPr="00B0666A">
        <w:t>рекреационного назначения</w:t>
      </w:r>
      <w:r>
        <w:t xml:space="preserve"> Р3 для всех видов разрешенного использования земельных участков устанавливаются </w:t>
      </w:r>
      <w:r w:rsidRPr="00FC4799">
        <w:t xml:space="preserve">настоящей статьей, таблицей </w:t>
      </w:r>
      <w:r>
        <w:t xml:space="preserve">15, 16 </w:t>
      </w:r>
      <w:r w:rsidRPr="00FC4799">
        <w:t>настоящих правил</w:t>
      </w:r>
      <w:r>
        <w:t>, утвержденным проектом планировки территории, проектной документацией</w:t>
      </w:r>
      <w:r w:rsidRPr="00FC4799">
        <w:t>,</w:t>
      </w:r>
      <w:r w:rsidRPr="00D706E9">
        <w:t xml:space="preserve"> санитарными нормами и правилами </w:t>
      </w:r>
      <w:r>
        <w:t xml:space="preserve">и техническими регламентами </w:t>
      </w:r>
      <w:r w:rsidRPr="00D706E9">
        <w:t>на каждый объект.</w:t>
      </w:r>
      <w:proofErr w:type="gramEnd"/>
    </w:p>
    <w:p w:rsidR="00970350" w:rsidRPr="00A94929" w:rsidRDefault="00970350" w:rsidP="00970350">
      <w:pPr>
        <w:ind w:firstLine="567"/>
        <w:jc w:val="both"/>
      </w:pPr>
      <w:r>
        <w:t xml:space="preserve">2. </w:t>
      </w:r>
      <w:r w:rsidRPr="00A94929">
        <w:t xml:space="preserve">Коэффициент использования </w:t>
      </w:r>
      <w:r>
        <w:t>земельного участка</w:t>
      </w:r>
      <w:r w:rsidRPr="00A94929">
        <w:t xml:space="preserve"> </w:t>
      </w:r>
      <w:r w:rsidRPr="00D706E9">
        <w:t xml:space="preserve">в соответствии с </w:t>
      </w:r>
      <w:r>
        <w:t xml:space="preserve">утвержденным проектом планировки территории и </w:t>
      </w:r>
      <w:r w:rsidRPr="00D706E9">
        <w:t>проектной документаци</w:t>
      </w:r>
      <w:r>
        <w:t>ей</w:t>
      </w:r>
      <w:r w:rsidRPr="00A94929">
        <w:t>.</w:t>
      </w:r>
    </w:p>
    <w:p w:rsidR="00970350" w:rsidRDefault="00970350" w:rsidP="00970350">
      <w:pPr>
        <w:ind w:firstLine="567"/>
        <w:jc w:val="both"/>
      </w:pPr>
      <w:r>
        <w:t>3.</w:t>
      </w:r>
      <w:r w:rsidRPr="00A94929">
        <w:t xml:space="preserve"> </w:t>
      </w:r>
      <w:r>
        <w:t>Параметры</w:t>
      </w:r>
      <w:r w:rsidRPr="00A94929">
        <w:t xml:space="preserve"> зданий</w:t>
      </w:r>
      <w:r>
        <w:t>, строений, сооружений</w:t>
      </w:r>
      <w:r w:rsidRPr="00A94929">
        <w:t>:</w:t>
      </w:r>
    </w:p>
    <w:p w:rsidR="00970350" w:rsidRPr="00A94929" w:rsidRDefault="00970350" w:rsidP="00970350">
      <w:pPr>
        <w:ind w:firstLine="567"/>
        <w:jc w:val="both"/>
      </w:pPr>
      <w:r w:rsidRPr="00A94929">
        <w:t>- количество этажей</w:t>
      </w:r>
      <w:r>
        <w:t>,</w:t>
      </w:r>
      <w:r w:rsidRPr="00A94929">
        <w:t xml:space="preserve"> </w:t>
      </w:r>
      <w:r>
        <w:t xml:space="preserve">включая мансардный, </w:t>
      </w:r>
      <w:r w:rsidRPr="00BD083E">
        <w:t xml:space="preserve">цокольный этаж, </w:t>
      </w:r>
      <w:r>
        <w:t>а также</w:t>
      </w:r>
      <w:r w:rsidRPr="00BD083E">
        <w:t xml:space="preserve"> подземный, подвальный, технический этаж</w:t>
      </w:r>
      <w:r>
        <w:t xml:space="preserve">и  </w:t>
      </w:r>
      <w:r w:rsidRPr="00A94929">
        <w:t xml:space="preserve">- не более </w:t>
      </w:r>
      <w:r>
        <w:t>двух</w:t>
      </w:r>
      <w:r w:rsidRPr="00A94929">
        <w:t>;</w:t>
      </w:r>
    </w:p>
    <w:p w:rsidR="00970350" w:rsidRPr="00A94929" w:rsidRDefault="00970350" w:rsidP="00970350">
      <w:pPr>
        <w:ind w:firstLine="567"/>
        <w:jc w:val="both"/>
      </w:pPr>
      <w:r w:rsidRPr="00A94929">
        <w:t xml:space="preserve">- высота от уровня земли - не более </w:t>
      </w:r>
      <w:r>
        <w:t xml:space="preserve">20 </w:t>
      </w:r>
      <w:r w:rsidRPr="00A94929">
        <w:t>м.</w:t>
      </w:r>
    </w:p>
    <w:p w:rsidR="00970350" w:rsidRPr="00A94929" w:rsidRDefault="00970350" w:rsidP="00970350">
      <w:pPr>
        <w:ind w:firstLine="567"/>
        <w:jc w:val="both"/>
      </w:pPr>
      <w:r>
        <w:t>-</w:t>
      </w:r>
      <w:r w:rsidRPr="00A94929">
        <w:t xml:space="preserve"> как исключение: шпили, башни, флагштоки - без ограничения.</w:t>
      </w:r>
    </w:p>
    <w:p w:rsidR="00970350" w:rsidRPr="00F26C12" w:rsidRDefault="00970350" w:rsidP="00970350">
      <w:pPr>
        <w:pStyle w:val="2"/>
        <w:ind w:firstLine="567"/>
        <w:jc w:val="both"/>
        <w:rPr>
          <w:rFonts w:eastAsia="Times New Roman" w:cs="Calibri"/>
          <w:b w:val="0"/>
          <w:caps w:val="0"/>
          <w:szCs w:val="24"/>
        </w:rPr>
      </w:pPr>
      <w:r w:rsidRPr="00F26C12">
        <w:rPr>
          <w:rFonts w:eastAsia="Times New Roman" w:cs="Calibri"/>
          <w:b w:val="0"/>
          <w:caps w:val="0"/>
          <w:szCs w:val="24"/>
        </w:rPr>
        <w:t>3. Расстояние от фронтальной границы земельного участка до зданий, строений, сооружений -5 м. (или в соответствии с проектом планировки территории).</w:t>
      </w:r>
    </w:p>
    <w:p w:rsidR="00970350" w:rsidRPr="00D44455" w:rsidRDefault="00970350" w:rsidP="00970350">
      <w:pPr>
        <w:ind w:firstLine="567"/>
        <w:jc w:val="both"/>
      </w:pPr>
      <w:r>
        <w:t xml:space="preserve">3.1. </w:t>
      </w:r>
      <w:r w:rsidRPr="00A94929">
        <w:t xml:space="preserve">Минимальное расстояние от границ </w:t>
      </w:r>
      <w:r>
        <w:t>земельного</w:t>
      </w:r>
      <w:r w:rsidRPr="00A94929">
        <w:t xml:space="preserve"> участка </w:t>
      </w:r>
      <w:r w:rsidRPr="00D44455">
        <w:t xml:space="preserve">до </w:t>
      </w:r>
      <w:r w:rsidRPr="00D44455">
        <w:rPr>
          <w:color w:val="000000"/>
        </w:rPr>
        <w:t xml:space="preserve">зданий, строений, сооружений </w:t>
      </w:r>
      <w:r w:rsidRPr="00D44455">
        <w:t xml:space="preserve">– 3 м. </w:t>
      </w:r>
    </w:p>
    <w:p w:rsidR="00970350" w:rsidRDefault="00970350" w:rsidP="00970350">
      <w:pPr>
        <w:pStyle w:val="western"/>
        <w:shd w:val="clear" w:color="auto" w:fill="FFFFFF"/>
        <w:spacing w:before="0" w:beforeAutospacing="0" w:after="0" w:afterAutospacing="0"/>
        <w:ind w:firstLine="567"/>
        <w:jc w:val="both"/>
        <w:rPr>
          <w:color w:val="000000"/>
        </w:rPr>
      </w:pPr>
      <w:r>
        <w:rPr>
          <w:color w:val="000000"/>
        </w:rPr>
        <w:t>3.2. Минимальные разрывы между стенами зданий, строений и сооружений – 6 м.</w:t>
      </w:r>
      <w:r w:rsidRPr="00F7261D">
        <w:rPr>
          <w:color w:val="000000"/>
        </w:rPr>
        <w:t xml:space="preserve"> </w:t>
      </w:r>
    </w:p>
    <w:p w:rsidR="00970350" w:rsidRDefault="00970350" w:rsidP="00970350">
      <w:pPr>
        <w:pStyle w:val="western"/>
        <w:shd w:val="clear" w:color="auto" w:fill="FFFFFF"/>
        <w:spacing w:before="0" w:beforeAutospacing="0" w:after="0" w:afterAutospacing="0"/>
        <w:ind w:firstLine="567"/>
        <w:jc w:val="both"/>
        <w:rPr>
          <w:color w:val="000000"/>
        </w:rPr>
      </w:pPr>
      <w:r>
        <w:rPr>
          <w:color w:val="000000"/>
        </w:rPr>
        <w:t>3.3. В случаях примыкания к соседним зданиям (при обязательном наличии брандмауэрных стен) - 0 м.</w:t>
      </w:r>
    </w:p>
    <w:p w:rsidR="00970350" w:rsidRPr="00F7261D" w:rsidRDefault="00970350" w:rsidP="00970350">
      <w:pPr>
        <w:pStyle w:val="western"/>
        <w:shd w:val="clear" w:color="auto" w:fill="FFFFFF"/>
        <w:spacing w:before="0" w:beforeAutospacing="0" w:after="0" w:afterAutospacing="0"/>
        <w:ind w:firstLine="567"/>
        <w:jc w:val="both"/>
        <w:rPr>
          <w:rFonts w:ascii="yandex-sans" w:hAnsi="yandex-sans"/>
          <w:sz w:val="15"/>
          <w:szCs w:val="15"/>
        </w:rPr>
      </w:pPr>
      <w:r>
        <w:t>3.4</w:t>
      </w:r>
      <w:r w:rsidRPr="00F7261D">
        <w:t>. Минимальное расстояние от границ земельных участков, совпадающим с линией застройки жилых улиц устанавливаются:</w:t>
      </w:r>
    </w:p>
    <w:p w:rsidR="00970350" w:rsidRPr="00F7261D" w:rsidRDefault="00970350" w:rsidP="00970350">
      <w:pPr>
        <w:pStyle w:val="western"/>
        <w:shd w:val="clear" w:color="auto" w:fill="FFFFFF"/>
        <w:spacing w:before="0" w:beforeAutospacing="0" w:after="0" w:afterAutospacing="0"/>
        <w:ind w:firstLine="567"/>
        <w:jc w:val="both"/>
        <w:rPr>
          <w:rFonts w:ascii="yandex-sans" w:hAnsi="yandex-sans"/>
          <w:sz w:val="15"/>
          <w:szCs w:val="15"/>
        </w:rPr>
      </w:pPr>
      <w:r w:rsidRPr="00F7261D">
        <w:t>- для учреждений дошкольного образования, выходящих на жилые улицы и проезды общего пользования – 25 м.;</w:t>
      </w:r>
    </w:p>
    <w:p w:rsidR="00970350" w:rsidRPr="00F7261D" w:rsidRDefault="00970350" w:rsidP="00970350">
      <w:pPr>
        <w:pStyle w:val="western"/>
        <w:shd w:val="clear" w:color="auto" w:fill="FFFFFF"/>
        <w:spacing w:before="0" w:beforeAutospacing="0" w:after="0" w:afterAutospacing="0"/>
        <w:ind w:firstLine="567"/>
        <w:jc w:val="both"/>
        <w:rPr>
          <w:rFonts w:ascii="yandex-sans" w:hAnsi="yandex-sans"/>
          <w:sz w:val="15"/>
          <w:szCs w:val="15"/>
        </w:rPr>
      </w:pPr>
      <w:r w:rsidRPr="00F7261D">
        <w:t>- для учреждений общего образования и воспитания, выходящих на жилые улицы и проезды общего пользования - 15 м.;</w:t>
      </w:r>
    </w:p>
    <w:p w:rsidR="00970350" w:rsidRDefault="00970350" w:rsidP="00970350">
      <w:pPr>
        <w:pStyle w:val="western"/>
        <w:shd w:val="clear" w:color="auto" w:fill="FFFFFF"/>
        <w:spacing w:before="0" w:beforeAutospacing="0" w:after="0" w:afterAutospacing="0"/>
        <w:ind w:firstLine="567"/>
        <w:jc w:val="both"/>
      </w:pPr>
      <w:r w:rsidRPr="00F7261D">
        <w:t>- для объектов общественного использования – 5 м.</w:t>
      </w:r>
    </w:p>
    <w:p w:rsidR="00970350" w:rsidRPr="00E94AB5" w:rsidRDefault="00970350" w:rsidP="00970350">
      <w:pPr>
        <w:autoSpaceDE w:val="0"/>
        <w:autoSpaceDN w:val="0"/>
        <w:adjustRightInd w:val="0"/>
        <w:ind w:firstLine="567"/>
        <w:jc w:val="both"/>
        <w:rPr>
          <w:lang w:eastAsia="ru-RU"/>
        </w:rPr>
      </w:pPr>
      <w:r>
        <w:lastRenderedPageBreak/>
        <w:t>3.5</w:t>
      </w:r>
      <w:r w:rsidRPr="00E94AB5">
        <w:t xml:space="preserve">. </w:t>
      </w:r>
      <w:r w:rsidRPr="00E94AB5">
        <w:rPr>
          <w:lang w:eastAsia="ru-RU"/>
        </w:rPr>
        <w:t>Противопожарные расстояния между зданиями - согласно действующему законодательству.</w:t>
      </w:r>
    </w:p>
    <w:p w:rsidR="00970350" w:rsidRPr="00D706E9" w:rsidRDefault="00970350" w:rsidP="00970350">
      <w:pPr>
        <w:autoSpaceDE w:val="0"/>
        <w:autoSpaceDN w:val="0"/>
        <w:adjustRightInd w:val="0"/>
        <w:ind w:firstLine="567"/>
        <w:jc w:val="both"/>
      </w:pPr>
      <w:r>
        <w:t xml:space="preserve">4. </w:t>
      </w:r>
      <w:r w:rsidRPr="00D706E9">
        <w:t>На территории общественно-деловых зон допускается устройство декоративных решетчатых ограждений высотой не более 0,8 м.</w:t>
      </w:r>
    </w:p>
    <w:p w:rsidR="00970350" w:rsidRPr="004566ED" w:rsidRDefault="00970350" w:rsidP="00970350">
      <w:pPr>
        <w:widowControl w:val="0"/>
        <w:autoSpaceDE w:val="0"/>
        <w:autoSpaceDN w:val="0"/>
        <w:adjustRightInd w:val="0"/>
        <w:ind w:firstLine="567"/>
        <w:jc w:val="both"/>
      </w:pPr>
      <w:r>
        <w:t>5</w:t>
      </w:r>
      <w:r w:rsidRPr="004566ED">
        <w:t>. Требования к параметрам зданий, строений, сооружений и границам земельных участков в соответствии со следующими документами:</w:t>
      </w:r>
    </w:p>
    <w:p w:rsidR="00970350" w:rsidRPr="004566ED" w:rsidRDefault="00970350" w:rsidP="00970350">
      <w:pPr>
        <w:autoSpaceDE w:val="0"/>
        <w:autoSpaceDN w:val="0"/>
        <w:adjustRightInd w:val="0"/>
        <w:ind w:firstLine="567"/>
        <w:jc w:val="both"/>
        <w:rPr>
          <w:bCs/>
          <w:lang w:eastAsia="ru-RU"/>
        </w:rPr>
      </w:pPr>
      <w:r w:rsidRPr="004566ED">
        <w:t xml:space="preserve">- </w:t>
      </w:r>
      <w:hyperlink r:id="rId99" w:history="1">
        <w:proofErr w:type="spellStart"/>
        <w:r w:rsidRPr="004566ED">
          <w:rPr>
            <w:bCs/>
            <w:lang w:eastAsia="ru-RU"/>
          </w:rPr>
          <w:t>СНиП</w:t>
        </w:r>
        <w:proofErr w:type="spellEnd"/>
        <w:r w:rsidRPr="004566ED">
          <w:rPr>
            <w:bCs/>
            <w:lang w:eastAsia="ru-RU"/>
          </w:rPr>
          <w:t xml:space="preserve"> 31-06-2009</w:t>
        </w:r>
      </w:hyperlink>
      <w:r w:rsidRPr="004566ED">
        <w:rPr>
          <w:bCs/>
          <w:lang w:eastAsia="ru-RU"/>
        </w:rPr>
        <w:t xml:space="preserve"> "Общественные здания и сооружения"</w:t>
      </w:r>
    </w:p>
    <w:p w:rsidR="00970350" w:rsidRPr="00D706E9" w:rsidRDefault="00970350" w:rsidP="00970350">
      <w:pPr>
        <w:widowControl w:val="0"/>
        <w:autoSpaceDE w:val="0"/>
        <w:autoSpaceDN w:val="0"/>
        <w:adjustRightInd w:val="0"/>
        <w:ind w:firstLine="567"/>
        <w:jc w:val="both"/>
      </w:pPr>
      <w:r>
        <w:t>6</w:t>
      </w:r>
      <w:r w:rsidRPr="00D706E9">
        <w:t>. Ограничения использования земельных участков и объектов капитального строительства установлены следующими нормативными правовыми актами:</w:t>
      </w:r>
    </w:p>
    <w:p w:rsidR="00970350" w:rsidRPr="00E94AB5" w:rsidRDefault="00970350" w:rsidP="00970350">
      <w:pPr>
        <w:autoSpaceDE w:val="0"/>
        <w:autoSpaceDN w:val="0"/>
        <w:adjustRightInd w:val="0"/>
        <w:ind w:firstLine="567"/>
        <w:jc w:val="both"/>
        <w:rPr>
          <w:lang w:eastAsia="ru-RU"/>
        </w:rPr>
      </w:pPr>
      <w:r w:rsidRPr="00E94AB5">
        <w:rPr>
          <w:lang w:eastAsia="ru-RU"/>
        </w:rPr>
        <w:t xml:space="preserve">- СП 4.13130.2013 «Системы противопожарной защиты. Ограничение распространение пожара на объектах защиты. Требования к объемно-планировочным решениям»; </w:t>
      </w:r>
    </w:p>
    <w:p w:rsidR="00970350" w:rsidRPr="00D706E9" w:rsidRDefault="00970350" w:rsidP="00970350">
      <w:pPr>
        <w:widowControl w:val="0"/>
        <w:autoSpaceDE w:val="0"/>
        <w:autoSpaceDN w:val="0"/>
        <w:adjustRightInd w:val="0"/>
        <w:ind w:firstLine="567"/>
        <w:jc w:val="both"/>
      </w:pPr>
      <w:r>
        <w:t xml:space="preserve">- </w:t>
      </w:r>
      <w:r w:rsidRPr="00FD7913">
        <w:t>СП 42.13330.201</w:t>
      </w:r>
      <w:r>
        <w:t>6</w:t>
      </w:r>
      <w:r w:rsidRPr="00FD7913">
        <w:t xml:space="preserve">. Свод правил. </w:t>
      </w:r>
      <w:r>
        <w:t>«</w:t>
      </w:r>
      <w:r w:rsidRPr="00FD7913">
        <w:t>Градостроительство. Планировка и застройка городских и сельских поселений</w:t>
      </w:r>
      <w:r>
        <w:t>»</w:t>
      </w:r>
      <w:r w:rsidRPr="00D706E9">
        <w:t>;</w:t>
      </w:r>
    </w:p>
    <w:p w:rsidR="00970350" w:rsidRPr="00D706E9" w:rsidRDefault="00970350" w:rsidP="00970350">
      <w:pPr>
        <w:widowControl w:val="0"/>
        <w:autoSpaceDE w:val="0"/>
        <w:autoSpaceDN w:val="0"/>
        <w:adjustRightInd w:val="0"/>
        <w:ind w:firstLine="567"/>
        <w:jc w:val="both"/>
      </w:pPr>
      <w:r w:rsidRPr="00D706E9">
        <w:t xml:space="preserve">- </w:t>
      </w:r>
      <w:hyperlink r:id="rId100" w:history="1">
        <w:r>
          <w:rPr>
            <w:color w:val="000000"/>
          </w:rPr>
          <w:t>Местными</w:t>
        </w:r>
        <w:r w:rsidRPr="00D706E9">
          <w:rPr>
            <w:color w:val="000000"/>
          </w:rPr>
          <w:t xml:space="preserve"> нормативами</w:t>
        </w:r>
      </w:hyperlink>
      <w:r w:rsidRPr="00D706E9">
        <w:t xml:space="preserve"> градостроительного проектирования</w:t>
      </w:r>
      <w:r>
        <w:t xml:space="preserve"> муниципального образования «Город Спас-Деменск»</w:t>
      </w:r>
      <w:r w:rsidRPr="00D706E9">
        <w:t>;</w:t>
      </w:r>
    </w:p>
    <w:p w:rsidR="00970350" w:rsidRDefault="00970350" w:rsidP="00970350">
      <w:pPr>
        <w:widowControl w:val="0"/>
        <w:autoSpaceDE w:val="0"/>
        <w:autoSpaceDN w:val="0"/>
        <w:adjustRightInd w:val="0"/>
        <w:ind w:firstLine="567"/>
        <w:jc w:val="both"/>
      </w:pPr>
      <w:r w:rsidRPr="00D706E9">
        <w:t>- иными действующими нормативными актами и техническими регламентами.</w:t>
      </w:r>
    </w:p>
    <w:p w:rsidR="00970350" w:rsidRPr="00454B27" w:rsidRDefault="00970350" w:rsidP="00970350">
      <w:pPr>
        <w:ind w:firstLine="567"/>
        <w:jc w:val="both"/>
      </w:pPr>
      <w:r>
        <w:rPr>
          <w:shd w:val="clear" w:color="auto" w:fill="FFFFFF"/>
        </w:rPr>
        <w:t xml:space="preserve">7. </w:t>
      </w:r>
      <w:r w:rsidRPr="00454B27">
        <w:rPr>
          <w:shd w:val="clear" w:color="auto" w:fill="FFFFFF"/>
        </w:rPr>
        <w:t xml:space="preserve">К земельным участкам и объектам капитального строительства с </w:t>
      </w:r>
      <w:r w:rsidRPr="00454B27">
        <w:t xml:space="preserve">видами разрешенного использования: «Для индивидуального жилищного строительства», код 2.1 и  «Блокированная жилая застройка», код 2.3, </w:t>
      </w:r>
      <w:r w:rsidRPr="00A0363C">
        <w:t>«Малоэтажная многоквартирн</w:t>
      </w:r>
      <w:r>
        <w:t xml:space="preserve">ая жилая застройка», код 2.1.1 </w:t>
      </w:r>
      <w:r w:rsidRPr="00454B27">
        <w:t>расположенны</w:t>
      </w:r>
      <w:r>
        <w:t>х</w:t>
      </w:r>
      <w:r w:rsidRPr="00454B27">
        <w:t xml:space="preserve"> в зоне </w:t>
      </w:r>
      <w:r>
        <w:t>ОД</w:t>
      </w:r>
      <w:proofErr w:type="gramStart"/>
      <w:r>
        <w:t>1</w:t>
      </w:r>
      <w:proofErr w:type="gramEnd"/>
      <w:r>
        <w:t>,</w:t>
      </w:r>
      <w:r w:rsidRPr="00454B27">
        <w:t xml:space="preserve"> применять градостроительный регламент</w:t>
      </w:r>
      <w:r>
        <w:t>,</w:t>
      </w:r>
      <w:r w:rsidRPr="00454B27">
        <w:t xml:space="preserve"> </w:t>
      </w:r>
      <w:r>
        <w:t xml:space="preserve">установленный </w:t>
      </w:r>
      <w:r w:rsidRPr="00454B27">
        <w:t xml:space="preserve">ст. </w:t>
      </w:r>
      <w:r>
        <w:t>29.2</w:t>
      </w:r>
      <w:r w:rsidRPr="00454B27">
        <w:t xml:space="preserve"> настоящих правил.</w:t>
      </w:r>
    </w:p>
    <w:p w:rsidR="00970350" w:rsidRPr="00F26C12" w:rsidRDefault="00970350" w:rsidP="00970350">
      <w:pPr>
        <w:pStyle w:val="2"/>
        <w:ind w:firstLine="567"/>
        <w:jc w:val="both"/>
        <w:rPr>
          <w:rFonts w:eastAsia="Times New Roman" w:cs="Calibri"/>
          <w:b w:val="0"/>
          <w:caps w:val="0"/>
          <w:szCs w:val="24"/>
        </w:rPr>
      </w:pPr>
      <w:r>
        <w:rPr>
          <w:rFonts w:eastAsia="Times New Roman" w:cs="Calibri"/>
          <w:b w:val="0"/>
          <w:caps w:val="0"/>
          <w:szCs w:val="24"/>
        </w:rPr>
        <w:t>8</w:t>
      </w:r>
      <w:r w:rsidRPr="00F26C12">
        <w:rPr>
          <w:rFonts w:eastAsia="Times New Roman" w:cs="Calibri"/>
          <w:b w:val="0"/>
          <w:caps w:val="0"/>
          <w:szCs w:val="24"/>
        </w:rPr>
        <w:t>. Расстояние от фронтальной границы земельного участка до зданий, строений, сооружений -6 м. (или в соответствии с проектом планировки территории).</w:t>
      </w:r>
    </w:p>
    <w:p w:rsidR="00970350" w:rsidRDefault="00970350" w:rsidP="00970350">
      <w:pPr>
        <w:ind w:firstLine="567"/>
        <w:jc w:val="both"/>
      </w:pPr>
      <w:r>
        <w:t xml:space="preserve">9. </w:t>
      </w:r>
      <w:r w:rsidRPr="00A94929">
        <w:t xml:space="preserve">Минимальное расстояние от границ </w:t>
      </w:r>
      <w:r>
        <w:t>земельного</w:t>
      </w:r>
      <w:r w:rsidRPr="00A94929">
        <w:t xml:space="preserve"> участка до</w:t>
      </w:r>
      <w:r>
        <w:t xml:space="preserve"> </w:t>
      </w:r>
      <w:r w:rsidRPr="00C64184">
        <w:rPr>
          <w:color w:val="000000"/>
        </w:rPr>
        <w:t xml:space="preserve">зданий, строений, сооружений </w:t>
      </w:r>
      <w:r w:rsidRPr="00C64184">
        <w:t>–</w:t>
      </w:r>
      <w:r>
        <w:t xml:space="preserve"> 6</w:t>
      </w:r>
      <w:r w:rsidRPr="00C64184">
        <w:t xml:space="preserve"> м</w:t>
      </w:r>
      <w:r>
        <w:t>.</w:t>
      </w:r>
      <w:r w:rsidRPr="00A94929">
        <w:t xml:space="preserve"> </w:t>
      </w:r>
    </w:p>
    <w:p w:rsidR="00970350" w:rsidRDefault="00970350" w:rsidP="00970350">
      <w:pPr>
        <w:pStyle w:val="western"/>
        <w:shd w:val="clear" w:color="auto" w:fill="FFFFFF"/>
        <w:spacing w:before="0" w:beforeAutospacing="0" w:after="0" w:afterAutospacing="0"/>
        <w:ind w:firstLine="567"/>
        <w:jc w:val="both"/>
        <w:rPr>
          <w:color w:val="000000"/>
        </w:rPr>
      </w:pPr>
      <w:r>
        <w:rPr>
          <w:color w:val="000000"/>
        </w:rPr>
        <w:t>10. Минимальные разрывы между стенами зданий, строений и сооружений – 6 м.</w:t>
      </w:r>
      <w:r w:rsidRPr="00F7261D">
        <w:rPr>
          <w:color w:val="000000"/>
        </w:rPr>
        <w:t xml:space="preserve"> </w:t>
      </w:r>
    </w:p>
    <w:p w:rsidR="00970350" w:rsidRDefault="00970350" w:rsidP="00970350">
      <w:pPr>
        <w:autoSpaceDE w:val="0"/>
        <w:autoSpaceDN w:val="0"/>
        <w:adjustRightInd w:val="0"/>
        <w:ind w:firstLine="567"/>
        <w:jc w:val="both"/>
      </w:pPr>
      <w:r>
        <w:t xml:space="preserve">11. </w:t>
      </w:r>
      <w:r w:rsidRPr="00D706E9">
        <w:t xml:space="preserve">На территории </w:t>
      </w:r>
      <w:r>
        <w:t>рекреационных</w:t>
      </w:r>
      <w:r w:rsidRPr="00D706E9">
        <w:t xml:space="preserve"> зон допускается устройство декоративных решетчатых ограждений высотой не более </w:t>
      </w:r>
      <w:r>
        <w:t>2,0</w:t>
      </w:r>
      <w:r w:rsidRPr="00D706E9">
        <w:t xml:space="preserve"> м.</w:t>
      </w:r>
    </w:p>
    <w:p w:rsidR="00970350" w:rsidRPr="00D706E9" w:rsidRDefault="00970350" w:rsidP="00970350">
      <w:pPr>
        <w:widowControl w:val="0"/>
        <w:autoSpaceDE w:val="0"/>
        <w:autoSpaceDN w:val="0"/>
        <w:adjustRightInd w:val="0"/>
        <w:ind w:firstLine="567"/>
        <w:jc w:val="both"/>
      </w:pPr>
      <w:r>
        <w:t>12</w:t>
      </w:r>
      <w:r w:rsidRPr="00D706E9">
        <w:t>. Ограничения использования земельных участков и объектов капитального строительства установлены следующими нормативными правовыми актами:</w:t>
      </w:r>
    </w:p>
    <w:p w:rsidR="00970350" w:rsidRPr="007610E5" w:rsidRDefault="00970350" w:rsidP="00970350">
      <w:pPr>
        <w:autoSpaceDE w:val="0"/>
        <w:autoSpaceDN w:val="0"/>
        <w:adjustRightInd w:val="0"/>
        <w:ind w:firstLine="567"/>
        <w:jc w:val="both"/>
        <w:rPr>
          <w:lang w:eastAsia="ru-RU"/>
        </w:rPr>
      </w:pPr>
      <w:r w:rsidRPr="007610E5">
        <w:rPr>
          <w:lang w:eastAsia="ru-RU"/>
        </w:rPr>
        <w:t xml:space="preserve">- СП 4.13130.2013 «Системы противопожарной защиты. Ограничение распространение пожара на объектах защиты. Требования к объемно-планировочным решениям»; </w:t>
      </w:r>
    </w:p>
    <w:p w:rsidR="00970350" w:rsidRPr="00D706E9" w:rsidRDefault="00970350" w:rsidP="00970350">
      <w:pPr>
        <w:widowControl w:val="0"/>
        <w:autoSpaceDE w:val="0"/>
        <w:autoSpaceDN w:val="0"/>
        <w:adjustRightInd w:val="0"/>
        <w:ind w:firstLine="567"/>
        <w:jc w:val="both"/>
      </w:pPr>
      <w:r>
        <w:t xml:space="preserve">- </w:t>
      </w:r>
      <w:r w:rsidRPr="00FD7913">
        <w:t>СП 42.13330.201</w:t>
      </w:r>
      <w:r>
        <w:t>6</w:t>
      </w:r>
      <w:r w:rsidRPr="00FD7913">
        <w:t xml:space="preserve">. Свод правил. </w:t>
      </w:r>
      <w:r>
        <w:t>«</w:t>
      </w:r>
      <w:r w:rsidRPr="00FD7913">
        <w:t>Градостроительство. Планировка и застройка городских и сельских поселений</w:t>
      </w:r>
      <w:r>
        <w:t>»</w:t>
      </w:r>
      <w:r w:rsidRPr="00D706E9">
        <w:t>;</w:t>
      </w:r>
    </w:p>
    <w:p w:rsidR="00970350" w:rsidRPr="00D706E9" w:rsidRDefault="00970350" w:rsidP="00970350">
      <w:pPr>
        <w:widowControl w:val="0"/>
        <w:autoSpaceDE w:val="0"/>
        <w:autoSpaceDN w:val="0"/>
        <w:adjustRightInd w:val="0"/>
        <w:ind w:firstLine="567"/>
        <w:jc w:val="both"/>
      </w:pPr>
      <w:r w:rsidRPr="00D706E9">
        <w:t xml:space="preserve">- </w:t>
      </w:r>
      <w:hyperlink r:id="rId101" w:history="1">
        <w:r>
          <w:rPr>
            <w:color w:val="000000"/>
          </w:rPr>
          <w:t>Местными</w:t>
        </w:r>
        <w:r w:rsidRPr="00D706E9">
          <w:rPr>
            <w:color w:val="000000"/>
          </w:rPr>
          <w:t xml:space="preserve"> нормативами</w:t>
        </w:r>
      </w:hyperlink>
      <w:r w:rsidRPr="00D706E9">
        <w:t xml:space="preserve"> градостроительного проектирования</w:t>
      </w:r>
      <w:r>
        <w:t xml:space="preserve"> муниципального образования «Деревня Стайки»</w:t>
      </w:r>
      <w:r w:rsidRPr="00D706E9">
        <w:t>;</w:t>
      </w:r>
    </w:p>
    <w:p w:rsidR="00970350" w:rsidRDefault="00970350" w:rsidP="00970350">
      <w:pPr>
        <w:widowControl w:val="0"/>
        <w:autoSpaceDE w:val="0"/>
        <w:autoSpaceDN w:val="0"/>
        <w:adjustRightInd w:val="0"/>
        <w:ind w:firstLine="567"/>
        <w:jc w:val="both"/>
      </w:pPr>
      <w:r w:rsidRPr="00D706E9">
        <w:t>- иными действующими нормативными актами и техническими регламентами.</w:t>
      </w:r>
    </w:p>
    <w:p w:rsidR="00970350" w:rsidRPr="00970350" w:rsidRDefault="00970350" w:rsidP="00970350">
      <w:pPr>
        <w:rPr>
          <w:lang w:eastAsia="ru-RU"/>
        </w:rPr>
      </w:pPr>
    </w:p>
    <w:p w:rsidR="00E641B3" w:rsidRPr="003B198F" w:rsidRDefault="00E641B3" w:rsidP="002A339C">
      <w:pPr>
        <w:pStyle w:val="39"/>
      </w:pPr>
      <w:bookmarkStart w:id="249" w:name="_Toc91083150"/>
      <w:r w:rsidRPr="00D23908">
        <w:t>Статья 3</w:t>
      </w:r>
      <w:r w:rsidR="006459DC">
        <w:t>4</w:t>
      </w:r>
      <w:r w:rsidRPr="00D23908">
        <w:t xml:space="preserve">. Градостроительные регламенты. Земли </w:t>
      </w:r>
      <w:r>
        <w:t>лесного фонда.</w:t>
      </w:r>
      <w:bookmarkEnd w:id="249"/>
    </w:p>
    <w:p w:rsidR="00E641B3" w:rsidRDefault="00E641B3" w:rsidP="00E641B3">
      <w:pPr>
        <w:pStyle w:val="1250"/>
      </w:pPr>
      <w:r w:rsidRPr="003B198F">
        <w:t xml:space="preserve">В соответствии с Градостроительным Кодексом Российской Федерации (статья 36, п.6) градостроительные регламенты для </w:t>
      </w:r>
      <w:r>
        <w:t>земель лесного фонда</w:t>
      </w:r>
      <w:r w:rsidRPr="003B198F">
        <w:t xml:space="preserve"> не устанавливаются.</w:t>
      </w:r>
    </w:p>
    <w:p w:rsidR="00E641B3" w:rsidRPr="003B198F" w:rsidRDefault="00E641B3" w:rsidP="00E641B3">
      <w:pPr>
        <w:pStyle w:val="1250"/>
      </w:pPr>
      <w:proofErr w:type="gramStart"/>
      <w:r w:rsidRPr="00E641B3">
        <w:t>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w:t>
      </w:r>
      <w:proofErr w:type="gramEnd"/>
      <w:r w:rsidRPr="00E641B3">
        <w:t xml:space="preserve">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D23908" w:rsidRPr="003B198F" w:rsidRDefault="006459DC" w:rsidP="002A339C">
      <w:pPr>
        <w:pStyle w:val="39"/>
      </w:pPr>
      <w:bookmarkStart w:id="250" w:name="_Toc91083151"/>
      <w:r>
        <w:lastRenderedPageBreak/>
        <w:t>Статья 35</w:t>
      </w:r>
      <w:r w:rsidR="00D23908" w:rsidRPr="00D23908">
        <w:t xml:space="preserve">. Градостроительные регламенты. Земли </w:t>
      </w:r>
      <w:r w:rsidR="00B17EA2" w:rsidRPr="00D23908">
        <w:t>запаса</w:t>
      </w:r>
      <w:bookmarkEnd w:id="250"/>
    </w:p>
    <w:p w:rsidR="00D23908" w:rsidRPr="00D23908" w:rsidRDefault="00D23908" w:rsidP="00D23908">
      <w:pPr>
        <w:pStyle w:val="1250"/>
      </w:pPr>
      <w:r w:rsidRPr="00D23908">
        <w:t>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r:id="rId102" w:anchor="dst100637" w:history="1">
        <w:r w:rsidRPr="00D23908">
          <w:t>статьей 80</w:t>
        </w:r>
      </w:hyperlink>
      <w:r w:rsidRPr="00D23908">
        <w:t> </w:t>
      </w:r>
      <w:hyperlink r:id="rId103" w:history="1">
        <w:r w:rsidRPr="00D23908">
          <w:t>"Земельный кодекс Российской Федерации"</w:t>
        </w:r>
      </w:hyperlink>
    </w:p>
    <w:p w:rsidR="00E641B3" w:rsidRPr="003B198F" w:rsidRDefault="00E641B3" w:rsidP="00E641B3">
      <w:pPr>
        <w:ind w:firstLine="709"/>
        <w:contextualSpacing/>
        <w:jc w:val="both"/>
      </w:pPr>
      <w:bookmarkStart w:id="251" w:name="_Toc536627456"/>
      <w:bookmarkStart w:id="252" w:name="_Toc107645139"/>
      <w:bookmarkStart w:id="253" w:name="_Toc364069277"/>
      <w:bookmarkStart w:id="254" w:name="_Toc464038309"/>
      <w:r w:rsidRPr="003B198F">
        <w:t xml:space="preserve">В соответствии с Градостроительным Кодексом Российской Федерации (статья 36, п.6) градостроительные регламенты для </w:t>
      </w:r>
      <w:r>
        <w:t>земель запаса</w:t>
      </w:r>
      <w:r w:rsidRPr="003B198F">
        <w:t xml:space="preserve"> не устанавливаются.</w:t>
      </w:r>
    </w:p>
    <w:p w:rsidR="00041AAB" w:rsidRDefault="00041AAB" w:rsidP="002A339C">
      <w:pPr>
        <w:pStyle w:val="39"/>
      </w:pPr>
      <w:bookmarkStart w:id="255" w:name="_Toc91083152"/>
      <w:r w:rsidRPr="00951A18">
        <w:t xml:space="preserve">Статья </w:t>
      </w:r>
      <w:r w:rsidR="00F65B93">
        <w:t>3</w:t>
      </w:r>
      <w:r w:rsidR="006459DC">
        <w:t>6</w:t>
      </w:r>
      <w:r w:rsidRPr="00951A18">
        <w:t>. Градостроительные регламенты. Зоны особо охраняемых природных территорий (ООПТ)</w:t>
      </w:r>
      <w:bookmarkEnd w:id="251"/>
      <w:bookmarkEnd w:id="255"/>
    </w:p>
    <w:p w:rsidR="00E641B3" w:rsidRPr="003B198F" w:rsidRDefault="00E641B3" w:rsidP="00E641B3">
      <w:pPr>
        <w:ind w:firstLine="709"/>
        <w:contextualSpacing/>
        <w:jc w:val="both"/>
      </w:pPr>
      <w:r w:rsidRPr="003B198F">
        <w:t xml:space="preserve">В соответствии с Градостроительным Кодексом Российской Федерации (статья 36, п.6) градостроительные регламенты для </w:t>
      </w:r>
      <w:r w:rsidRPr="00E641B3">
        <w:t>земель особо охраняемых природных территорий (за исключением земель лечебно-оздоровительных местностей и курортов)</w:t>
      </w:r>
      <w:r w:rsidRPr="003B198F">
        <w:t xml:space="preserve"> не устанавливаются.</w:t>
      </w:r>
    </w:p>
    <w:p w:rsidR="00041AAB" w:rsidRPr="00951A18" w:rsidRDefault="00041AAB" w:rsidP="007463B2">
      <w:pPr>
        <w:pStyle w:val="40"/>
        <w:numPr>
          <w:ilvl w:val="0"/>
          <w:numId w:val="8"/>
        </w:numPr>
      </w:pPr>
      <w:r w:rsidRPr="00951A18">
        <w:t>Земли лесов, выполняющие защитные функции.</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историко-культурного назначения.</w:t>
      </w:r>
    </w:p>
    <w:p w:rsidR="00041AAB" w:rsidRPr="00951A18" w:rsidRDefault="00041AAB" w:rsidP="00041AAB">
      <w:pPr>
        <w:pStyle w:val="1250"/>
      </w:pPr>
      <w:r w:rsidRPr="00951A18">
        <w:t>Градостроительные регламенты установлению не подлежат.</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установлению не подлежат</w:t>
      </w:r>
    </w:p>
    <w:p w:rsidR="00041AAB" w:rsidRPr="00951A18" w:rsidRDefault="00041AAB" w:rsidP="007463B2">
      <w:pPr>
        <w:pStyle w:val="40"/>
        <w:numPr>
          <w:ilvl w:val="0"/>
          <w:numId w:val="8"/>
        </w:numPr>
      </w:pPr>
      <w:r w:rsidRPr="00951A18">
        <w:t>Земли памятников природы.</w:t>
      </w:r>
    </w:p>
    <w:p w:rsidR="00041AAB" w:rsidRPr="00951A18" w:rsidRDefault="00041AAB" w:rsidP="00041AAB">
      <w:pPr>
        <w:pStyle w:val="1250"/>
      </w:pPr>
      <w:r w:rsidRPr="00951A18">
        <w:t>Градостроительные регламенты не подлежат установлению.</w:t>
      </w:r>
    </w:p>
    <w:p w:rsidR="00041AAB" w:rsidRPr="00951A18" w:rsidRDefault="00041AAB" w:rsidP="00041AAB">
      <w:pPr>
        <w:pStyle w:val="1250"/>
      </w:pPr>
      <w:r w:rsidRPr="00951A18">
        <w:t>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2A339C">
      <w:pPr>
        <w:pStyle w:val="39"/>
      </w:pPr>
      <w:bookmarkStart w:id="256" w:name="_Toc536627457"/>
      <w:bookmarkStart w:id="257" w:name="_Toc91083153"/>
      <w:r w:rsidRPr="00951A18">
        <w:t xml:space="preserve">Статья </w:t>
      </w:r>
      <w:r>
        <w:t>3</w:t>
      </w:r>
      <w:r w:rsidR="006459DC">
        <w:t>7</w:t>
      </w:r>
      <w:r w:rsidRPr="00951A18">
        <w:t>. Градостроительные регламенты. Зоны резервных территорий</w:t>
      </w:r>
      <w:bookmarkEnd w:id="256"/>
      <w:r w:rsidR="00E641B3">
        <w:t>.</w:t>
      </w:r>
      <w:bookmarkEnd w:id="257"/>
    </w:p>
    <w:bookmarkEnd w:id="252"/>
    <w:bookmarkEnd w:id="253"/>
    <w:bookmarkEnd w:id="254"/>
    <w:p w:rsidR="00041AAB" w:rsidRPr="00951A18" w:rsidRDefault="00041AAB" w:rsidP="00041AAB">
      <w:pPr>
        <w:pStyle w:val="1250"/>
      </w:pPr>
      <w:r w:rsidRPr="00951A18">
        <w:rPr>
          <w:b/>
        </w:rPr>
        <w:t>Зоны резервных территорий</w:t>
      </w:r>
      <w:r w:rsidRPr="00951A18">
        <w:t xml:space="preserve"> — это территории, зарезервированные под будущее строительство объектов государственного, муниципального и иного значения.</w:t>
      </w:r>
    </w:p>
    <w:p w:rsidR="00041AAB" w:rsidRPr="00951A18" w:rsidRDefault="00041AAB" w:rsidP="00041AAB">
      <w:pPr>
        <w:pStyle w:val="1250"/>
      </w:pPr>
      <w:r w:rsidRPr="00951A18">
        <w:t>Эти территории могут быть использованы после принятия решения об их освоении и перевода в соответствующий вид территориальной зоны.</w:t>
      </w:r>
    </w:p>
    <w:p w:rsidR="00041AAB" w:rsidRPr="00951A18" w:rsidRDefault="00041AAB" w:rsidP="00041AAB">
      <w:pPr>
        <w:pStyle w:val="1250"/>
      </w:pPr>
      <w:r w:rsidRPr="00951A18">
        <w:t>Режим градостроительной деятельности на резервных территориях устанавливается с целью не нанесения ущерба для перспективного целевого развития данных территорий.</w:t>
      </w:r>
    </w:p>
    <w:p w:rsidR="00041AAB" w:rsidRPr="00951A18" w:rsidRDefault="00041AAB" w:rsidP="00041AAB">
      <w:pPr>
        <w:pStyle w:val="1250"/>
      </w:pPr>
      <w:r w:rsidRPr="00951A18">
        <w:t xml:space="preserve">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 подлежат установлению.</w:t>
      </w:r>
    </w:p>
    <w:p w:rsidR="00041AAB" w:rsidRPr="00951A18" w:rsidRDefault="00041AAB" w:rsidP="00041AAB">
      <w:pPr>
        <w:pStyle w:val="1250"/>
      </w:pPr>
      <w:r w:rsidRPr="00951A18">
        <w:t xml:space="preserve"> Градостроительные регламенты не подлежат установлению.</w:t>
      </w:r>
    </w:p>
    <w:p w:rsidR="00041AAB" w:rsidRPr="00951A18" w:rsidRDefault="00041AAB" w:rsidP="002A339C">
      <w:pPr>
        <w:pStyle w:val="39"/>
      </w:pPr>
      <w:bookmarkStart w:id="258" w:name="_Toc536627460"/>
      <w:bookmarkStart w:id="259" w:name="_Toc91083154"/>
      <w:bookmarkStart w:id="260" w:name="_Toc364069276"/>
      <w:bookmarkStart w:id="261" w:name="_Toc464038308"/>
      <w:bookmarkStart w:id="262" w:name="_Toc468262255"/>
      <w:r w:rsidRPr="00951A18">
        <w:t xml:space="preserve">Статья </w:t>
      </w:r>
      <w:r w:rsidR="006459DC">
        <w:t>38</w:t>
      </w:r>
      <w:r w:rsidRPr="00951A18">
        <w:t>. Общие требования в части видов разрешенного использования земельных участков и объектов капитального строительства.</w:t>
      </w:r>
      <w:bookmarkEnd w:id="258"/>
      <w:bookmarkEnd w:id="259"/>
    </w:p>
    <w:p w:rsidR="00041AAB" w:rsidRPr="00951A18" w:rsidRDefault="00041AAB" w:rsidP="00041AAB">
      <w:pPr>
        <w:ind w:firstLine="709"/>
        <w:contextualSpacing/>
        <w:jc w:val="both"/>
        <w:rPr>
          <w:bCs/>
          <w:iCs/>
        </w:rPr>
      </w:pPr>
      <w:r w:rsidRPr="00951A18">
        <w:rPr>
          <w:bCs/>
          <w:iCs/>
        </w:rPr>
        <w:t>1. Градостроительные регламенты в части видов разрешенного использования земельных участков и объектов капитального строительства включают:</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w:t>
      </w:r>
    </w:p>
    <w:p w:rsidR="00041AAB" w:rsidRPr="00951A18" w:rsidRDefault="00041AAB" w:rsidP="00041AAB">
      <w:pPr>
        <w:ind w:firstLine="709"/>
        <w:contextualSpacing/>
        <w:jc w:val="both"/>
        <w:rPr>
          <w:bCs/>
          <w:iCs/>
        </w:rPr>
      </w:pPr>
      <w:r w:rsidRPr="00951A18">
        <w:rPr>
          <w:bCs/>
          <w:iCs/>
        </w:rPr>
        <w:lastRenderedPageBreak/>
        <w:t>- условно разрешенные виды использования;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w:t>
      </w:r>
    </w:p>
    <w:p w:rsidR="00041AAB" w:rsidRPr="00951A18" w:rsidRDefault="00041AAB" w:rsidP="00041AAB">
      <w:pPr>
        <w:ind w:firstLine="709"/>
        <w:contextualSpacing/>
        <w:jc w:val="both"/>
        <w:rPr>
          <w:bCs/>
          <w:iCs/>
        </w:rPr>
      </w:pPr>
      <w:r w:rsidRPr="00951A18">
        <w:rPr>
          <w:bCs/>
          <w:iCs/>
        </w:rPr>
        <w:t>2.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w:t>
      </w:r>
    </w:p>
    <w:p w:rsidR="00041AAB" w:rsidRPr="00951A18" w:rsidRDefault="00041AAB" w:rsidP="00041AAB">
      <w:pPr>
        <w:ind w:firstLine="709"/>
        <w:contextualSpacing/>
        <w:jc w:val="both"/>
        <w:rPr>
          <w:bCs/>
          <w:iCs/>
        </w:rPr>
      </w:pPr>
      <w:r w:rsidRPr="00951A18">
        <w:rPr>
          <w:bCs/>
          <w:iCs/>
        </w:rPr>
        <w:t>- основные виды разрешенного использования - виды, предназначенные для реализации главной функции;</w:t>
      </w:r>
    </w:p>
    <w:p w:rsidR="00041AAB" w:rsidRPr="00951A18" w:rsidRDefault="00041AAB" w:rsidP="00041AAB">
      <w:pPr>
        <w:ind w:firstLine="709"/>
        <w:contextualSpacing/>
        <w:jc w:val="both"/>
        <w:rPr>
          <w:bCs/>
          <w:iCs/>
        </w:rPr>
      </w:pPr>
      <w:r w:rsidRPr="00951A18">
        <w:rPr>
          <w:bCs/>
          <w:iCs/>
        </w:rPr>
        <w:t>-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w:t>
      </w:r>
    </w:p>
    <w:p w:rsidR="00041AAB" w:rsidRPr="00951A18" w:rsidRDefault="00041AAB" w:rsidP="00041AAB">
      <w:pPr>
        <w:ind w:firstLine="709"/>
        <w:contextualSpacing/>
        <w:jc w:val="both"/>
        <w:rPr>
          <w:bCs/>
          <w:iCs/>
        </w:rPr>
      </w:pPr>
      <w:r w:rsidRPr="00951A18">
        <w:rPr>
          <w:bCs/>
          <w:iCs/>
        </w:rPr>
        <w:t>-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041AAB" w:rsidRPr="00951A18" w:rsidRDefault="00041AAB" w:rsidP="00041AAB">
      <w:pPr>
        <w:ind w:firstLine="709"/>
        <w:contextualSpacing/>
        <w:jc w:val="both"/>
        <w:rPr>
          <w:bCs/>
          <w:iCs/>
        </w:rPr>
      </w:pPr>
      <w:r w:rsidRPr="00951A18">
        <w:rPr>
          <w:bCs/>
          <w:iCs/>
        </w:rPr>
        <w:t>3.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требования, относящиеся к каждой из установленных территориальных зон в отдельности.</w:t>
      </w:r>
    </w:p>
    <w:p w:rsidR="00041AAB" w:rsidRPr="00951A18" w:rsidRDefault="00041AAB" w:rsidP="00041AAB">
      <w:pPr>
        <w:ind w:firstLine="709"/>
        <w:contextualSpacing/>
        <w:jc w:val="both"/>
        <w:rPr>
          <w:bCs/>
          <w:iCs/>
        </w:rPr>
      </w:pPr>
      <w:r w:rsidRPr="00951A18">
        <w:rPr>
          <w:bCs/>
          <w:iCs/>
        </w:rPr>
        <w:t>4.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и указанные в настоящей статье.</w:t>
      </w:r>
    </w:p>
    <w:p w:rsidR="00041AAB" w:rsidRPr="00951A18" w:rsidRDefault="00041AAB" w:rsidP="00041AAB">
      <w:pPr>
        <w:ind w:firstLine="709"/>
        <w:contextualSpacing/>
        <w:jc w:val="both"/>
        <w:rPr>
          <w:bCs/>
          <w:iCs/>
        </w:rPr>
      </w:pPr>
      <w:r w:rsidRPr="00951A18">
        <w:rPr>
          <w:bCs/>
          <w:iCs/>
        </w:rPr>
        <w:t>5.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041AAB" w:rsidRPr="00951A18" w:rsidRDefault="00041AAB" w:rsidP="00041AAB">
      <w:pPr>
        <w:ind w:firstLine="709"/>
        <w:contextualSpacing/>
        <w:jc w:val="both"/>
        <w:rPr>
          <w:bCs/>
          <w:iCs/>
        </w:rPr>
      </w:pPr>
      <w:r w:rsidRPr="00951A18">
        <w:rPr>
          <w:bCs/>
          <w:iCs/>
        </w:rPr>
        <w:t>1) строительство объектов основных и условно разрешенных видов использования осуществляется при наличии утвержденной документации по планировке территории, если строительство планируется в пределах жилых, общественно-деловых, природно-рекреационных зон, за исключением строительства индивидуальных жилых домов;</w:t>
      </w:r>
    </w:p>
    <w:p w:rsidR="00041AAB" w:rsidRPr="00951A18" w:rsidRDefault="00041AAB" w:rsidP="00041AAB">
      <w:pPr>
        <w:ind w:firstLine="709"/>
        <w:contextualSpacing/>
        <w:jc w:val="both"/>
        <w:rPr>
          <w:bCs/>
          <w:iCs/>
        </w:rPr>
      </w:pPr>
      <w:r w:rsidRPr="00951A18">
        <w:rPr>
          <w:bCs/>
          <w:iCs/>
        </w:rPr>
        <w:t>2) формирование и предоставление земельных участков для строительства объектов основных и условно разрешенных видов использования осуществляется при наличии утвержденной документации по планировке территории, если земельный участок планируется формировать и предоставлять в пределах жилых, общественно-деловых, природно-рекреационных зон, за исключением земельных участков для строительства линейных и инженерно-технических объектов;</w:t>
      </w:r>
    </w:p>
    <w:p w:rsidR="00041AAB" w:rsidRPr="00951A18" w:rsidRDefault="00041AAB" w:rsidP="00041AAB">
      <w:pPr>
        <w:ind w:firstLine="709"/>
        <w:contextualSpacing/>
        <w:jc w:val="both"/>
        <w:rPr>
          <w:bCs/>
          <w:iCs/>
        </w:rPr>
      </w:pPr>
      <w:r w:rsidRPr="00951A18">
        <w:rPr>
          <w:bCs/>
          <w:iCs/>
        </w:rPr>
        <w:t>3)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041AAB" w:rsidRPr="00951A18" w:rsidRDefault="00041AAB" w:rsidP="00041AAB">
      <w:pPr>
        <w:ind w:firstLine="709"/>
        <w:contextualSpacing/>
        <w:jc w:val="both"/>
        <w:rPr>
          <w:bCs/>
          <w:iCs/>
        </w:rPr>
      </w:pPr>
      <w:proofErr w:type="gramStart"/>
      <w:r w:rsidRPr="00951A18">
        <w:rPr>
          <w:bCs/>
          <w:iCs/>
        </w:rPr>
        <w:t>4) размещение объектов основных и условно разрешенных видов использования во встроенных и встроенно-пристроенных в жилые дома помещениях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roofErr w:type="gramEnd"/>
    </w:p>
    <w:p w:rsidR="00041AAB" w:rsidRPr="00951A18" w:rsidRDefault="00041AAB" w:rsidP="00041AAB">
      <w:pPr>
        <w:ind w:firstLine="709"/>
        <w:contextualSpacing/>
        <w:jc w:val="both"/>
        <w:rPr>
          <w:bCs/>
          <w:iCs/>
        </w:rPr>
      </w:pPr>
      <w:proofErr w:type="gramStart"/>
      <w:r w:rsidRPr="00951A18">
        <w:rPr>
          <w:bCs/>
          <w:iCs/>
        </w:rPr>
        <w:t xml:space="preserve">5) объекты, предназначенные для обеспечения функционирования и эксплуатации объектов недвижимости (линейные и инженерно-технические объекты, в том числе канализационные насосные станции, распределительные подстанции, трансформаторные подстанции, газораспределительные подстанции, котельные тепловой мощностью до 200 Гкал/час, </w:t>
      </w:r>
      <w:proofErr w:type="spellStart"/>
      <w:r w:rsidRPr="00951A18">
        <w:rPr>
          <w:bCs/>
          <w:iCs/>
        </w:rPr>
        <w:t>повысительные</w:t>
      </w:r>
      <w:proofErr w:type="spellEnd"/>
      <w:r w:rsidRPr="00951A18">
        <w:rPr>
          <w:bCs/>
          <w:iCs/>
        </w:rPr>
        <w:t xml:space="preserve"> водопроводные насосные станции, водонапорные башни, водомерные узлы, водозаборные скважины, локальные очистные сооружения, очистные сооружения поверхностного стока, объекты телефонизации, связи и т.д.), а также общественные туалеты</w:t>
      </w:r>
      <w:proofErr w:type="gramEnd"/>
      <w:r w:rsidRPr="00951A18">
        <w:rPr>
          <w:bCs/>
          <w:iCs/>
        </w:rPr>
        <w:t xml:space="preserve">, элементы благоустройства, объекты гражданской обороны и предотвращения чрезвычайных </w:t>
      </w:r>
      <w:r w:rsidRPr="00951A18">
        <w:rPr>
          <w:bCs/>
          <w:iCs/>
        </w:rPr>
        <w:lastRenderedPageBreak/>
        <w:t>ситуаций, если для их размещения требуются отдельные земельные участки,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и при отсутствии норм законодательства, запрещающих их применение;</w:t>
      </w:r>
    </w:p>
    <w:p w:rsidR="00041AAB" w:rsidRPr="00951A18" w:rsidRDefault="00041AAB" w:rsidP="00041AAB">
      <w:pPr>
        <w:ind w:firstLine="709"/>
        <w:contextualSpacing/>
        <w:jc w:val="both"/>
        <w:rPr>
          <w:bCs/>
          <w:iCs/>
        </w:rPr>
      </w:pPr>
      <w:r w:rsidRPr="00951A18">
        <w:rPr>
          <w:bCs/>
          <w:iCs/>
        </w:rPr>
        <w:t>6)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041AAB" w:rsidRPr="00951A18" w:rsidRDefault="00041AAB" w:rsidP="00041AAB">
      <w:pPr>
        <w:ind w:firstLine="709"/>
        <w:contextualSpacing/>
        <w:jc w:val="both"/>
        <w:rPr>
          <w:bCs/>
          <w:iCs/>
        </w:rPr>
      </w:pPr>
      <w:r w:rsidRPr="00951A18">
        <w:rPr>
          <w:bCs/>
          <w:iCs/>
        </w:rPr>
        <w:t>7)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041AAB" w:rsidRPr="00951A18" w:rsidRDefault="00041AAB" w:rsidP="00041AAB">
      <w:pPr>
        <w:ind w:firstLine="709"/>
        <w:contextualSpacing/>
        <w:jc w:val="both"/>
        <w:rPr>
          <w:bCs/>
          <w:iCs/>
        </w:rPr>
      </w:pPr>
      <w:r w:rsidRPr="00951A18">
        <w:rPr>
          <w:bCs/>
          <w:iCs/>
        </w:rPr>
        <w:t>8) размещение нестационарных торговых объектов осуществляется в соответствии с утвержденной постановлением администрации схемой размещения нестационарных торговых объектов на территории сельского поселения;</w:t>
      </w:r>
    </w:p>
    <w:p w:rsidR="00041AAB" w:rsidRPr="00951A18" w:rsidRDefault="00041AAB" w:rsidP="00041AAB">
      <w:pPr>
        <w:ind w:firstLine="709"/>
        <w:contextualSpacing/>
        <w:jc w:val="both"/>
        <w:rPr>
          <w:bCs/>
          <w:iCs/>
        </w:rPr>
      </w:pPr>
      <w:r w:rsidRPr="00951A18">
        <w:rPr>
          <w:bCs/>
          <w:iCs/>
        </w:rPr>
        <w:t>9) до разработки документации по планировке территории при соблюдении требований технических регламентов допускается реконструкция и восстановление существующих объектов индивидуального жилищного строительства на территории зон, в которых указанные объекты не являются разрешенными объектами капитального строительства. Общая площадь здания после реконструкции (восстановления) не должна превышать общую площадь реконструируемого здания. В рассматриваемом случае предельные параметры разрешенного строительства, реконструкции объектов индивидуального жилищного строительства применяются установленные для зоны застройки индивидуальными жилыми домами.</w:t>
      </w:r>
    </w:p>
    <w:p w:rsidR="00041AAB" w:rsidRPr="00951A18" w:rsidRDefault="00041AAB" w:rsidP="00041AAB">
      <w:pPr>
        <w:ind w:firstLine="709"/>
        <w:contextualSpacing/>
        <w:jc w:val="both"/>
        <w:rPr>
          <w:bCs/>
          <w:iCs/>
        </w:rPr>
      </w:pPr>
      <w:r w:rsidRPr="00951A18">
        <w:rPr>
          <w:bCs/>
          <w:iCs/>
        </w:rPr>
        <w:t>6. Виды использования недвижимости, отсутствующие в настоящих Правилах, являются условно разрешенными для соответствующей территориальной зоны и могут быть разрешены, в порядке, предусмотренном статьей 16 Правил.</w:t>
      </w:r>
    </w:p>
    <w:p w:rsidR="00041AAB" w:rsidRPr="00951A18" w:rsidRDefault="00041AAB" w:rsidP="00041AAB">
      <w:pPr>
        <w:ind w:firstLine="709"/>
        <w:contextualSpacing/>
        <w:jc w:val="both"/>
        <w:rPr>
          <w:bCs/>
          <w:iCs/>
        </w:rPr>
      </w:pPr>
      <w:r w:rsidRPr="00951A18">
        <w:rPr>
          <w:bCs/>
          <w:iCs/>
        </w:rPr>
        <w:t>7.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041AAB" w:rsidRPr="00951A18" w:rsidRDefault="00041AAB" w:rsidP="00041AAB">
      <w:pPr>
        <w:ind w:firstLine="709"/>
        <w:contextualSpacing/>
        <w:jc w:val="both"/>
        <w:rPr>
          <w:bCs/>
          <w:iCs/>
        </w:rPr>
      </w:pPr>
      <w:r w:rsidRPr="00951A18">
        <w:rPr>
          <w:bCs/>
          <w:iCs/>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041AAB" w:rsidRPr="00951A18" w:rsidRDefault="00041AAB" w:rsidP="00041AAB">
      <w:pPr>
        <w:ind w:firstLine="709"/>
        <w:contextualSpacing/>
        <w:jc w:val="both"/>
        <w:rPr>
          <w:bCs/>
          <w:iCs/>
        </w:rPr>
      </w:pPr>
      <w:r w:rsidRPr="00951A18">
        <w:rPr>
          <w:bCs/>
          <w:iCs/>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041AAB" w:rsidRPr="00951A18" w:rsidRDefault="00041AAB" w:rsidP="00041AAB">
      <w:pPr>
        <w:ind w:firstLine="709"/>
        <w:contextualSpacing/>
        <w:jc w:val="both"/>
        <w:rPr>
          <w:bCs/>
          <w:iCs/>
        </w:rPr>
      </w:pPr>
      <w:r w:rsidRPr="00951A18">
        <w:rPr>
          <w:bCs/>
          <w:iCs/>
        </w:rPr>
        <w:t xml:space="preserve">9. </w:t>
      </w:r>
      <w:proofErr w:type="gramStart"/>
      <w:r w:rsidRPr="00951A18">
        <w:rPr>
          <w:bCs/>
          <w:i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951A18">
        <w:rPr>
          <w:bCs/>
          <w:iCs/>
        </w:rPr>
        <w:t xml:space="preserve"> Реконструкция указанных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041AAB" w:rsidRPr="00951A18" w:rsidRDefault="00041AAB" w:rsidP="00041AAB">
      <w:pPr>
        <w:ind w:firstLine="709"/>
        <w:contextualSpacing/>
        <w:jc w:val="both"/>
        <w:rPr>
          <w:bCs/>
          <w:iCs/>
        </w:rPr>
      </w:pPr>
      <w:r w:rsidRPr="00951A18">
        <w:rPr>
          <w:bCs/>
          <w:iCs/>
        </w:rPr>
        <w:lastRenderedPageBreak/>
        <w:t>В случае</w:t>
      </w:r>
      <w:proofErr w:type="gramStart"/>
      <w:r w:rsidRPr="00951A18">
        <w:rPr>
          <w:bCs/>
          <w:iCs/>
        </w:rPr>
        <w:t>,</w:t>
      </w:r>
      <w:proofErr w:type="gramEnd"/>
      <w:r w:rsidRPr="00951A18">
        <w:rPr>
          <w:bCs/>
          <w:iCs/>
        </w:rPr>
        <w:t xml:space="preserve"> если использование указанных в части 18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41AAB" w:rsidRPr="00951A18" w:rsidRDefault="00041AAB" w:rsidP="00041AAB">
      <w:pPr>
        <w:ind w:firstLine="709"/>
        <w:contextualSpacing/>
        <w:jc w:val="both"/>
        <w:rPr>
          <w:b/>
          <w:lang w:eastAsia="en-US"/>
        </w:rPr>
      </w:pPr>
      <w:r w:rsidRPr="00951A18">
        <w:rPr>
          <w:lang w:eastAsia="en-US"/>
        </w:rPr>
        <w:t>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lang w:eastAsia="en-US"/>
        </w:rPr>
      </w:pPr>
      <w:r w:rsidRPr="00951A18">
        <w:t xml:space="preserve">11. </w:t>
      </w:r>
      <w:r w:rsidRPr="00951A18">
        <w:rPr>
          <w:lang w:eastAsia="en-US"/>
        </w:rPr>
        <w:t>Виды разрешенного использования земельных участков и объектов капитального строительства:</w:t>
      </w:r>
    </w:p>
    <w:p w:rsidR="00041AAB" w:rsidRPr="00951A18" w:rsidRDefault="00041AAB" w:rsidP="00041AAB">
      <w:pPr>
        <w:pStyle w:val="afffffd"/>
        <w:contextualSpacing/>
        <w:rPr>
          <w:lang w:eastAsia="en-US"/>
        </w:rPr>
      </w:pPr>
      <w:r w:rsidRPr="00951A18">
        <w:rPr>
          <w:lang w:eastAsia="en-US"/>
        </w:rPr>
        <w:t>- основные виды разрешенного использования;</w:t>
      </w:r>
    </w:p>
    <w:p w:rsidR="00041AAB" w:rsidRPr="00951A18" w:rsidRDefault="00041AAB" w:rsidP="00041AAB">
      <w:pPr>
        <w:pStyle w:val="afffffd"/>
        <w:contextualSpacing/>
        <w:rPr>
          <w:lang w:eastAsia="en-US"/>
        </w:rPr>
      </w:pPr>
      <w:r w:rsidRPr="00951A18">
        <w:rPr>
          <w:lang w:eastAsia="en-US"/>
        </w:rPr>
        <w:t>- условно разрешенные виды использования;</w:t>
      </w:r>
    </w:p>
    <w:p w:rsidR="00041AAB" w:rsidRPr="00951A18" w:rsidRDefault="00041AAB" w:rsidP="00041AAB">
      <w:pPr>
        <w:pStyle w:val="afffffd"/>
        <w:contextualSpacing/>
        <w:rPr>
          <w:lang w:eastAsia="en-US"/>
        </w:rPr>
      </w:pPr>
      <w:r w:rsidRPr="00951A18">
        <w:rPr>
          <w:lang w:eastAsia="en-US"/>
        </w:rPr>
        <w:t>- вспомогательные виды разрешенного использования</w:t>
      </w:r>
    </w:p>
    <w:p w:rsidR="00041AAB" w:rsidRPr="00951A18" w:rsidRDefault="00041AAB" w:rsidP="00041AAB">
      <w:pPr>
        <w:ind w:firstLine="709"/>
        <w:contextualSpacing/>
        <w:jc w:val="both"/>
        <w:rPr>
          <w:b/>
          <w:lang w:eastAsia="en-US"/>
        </w:rPr>
      </w:pPr>
      <w:r w:rsidRPr="00951A18">
        <w:rPr>
          <w:b/>
          <w:lang w:eastAsia="en-US"/>
        </w:rPr>
        <w:t xml:space="preserve"> обязательны для каждой зоны, за исключением зон, для которых градостроительные регламенты не устанавливаются или на которые градостроительные регламенты не распространяются.</w:t>
      </w:r>
    </w:p>
    <w:p w:rsidR="00041AAB" w:rsidRPr="00951A18" w:rsidRDefault="00041AAB" w:rsidP="00041AAB">
      <w:pPr>
        <w:pStyle w:val="afffffd"/>
        <w:contextualSpacing/>
        <w:rPr>
          <w:u w:val="single"/>
          <w:lang w:eastAsia="en-US"/>
        </w:rPr>
      </w:pPr>
      <w:r w:rsidRPr="00951A18">
        <w:rPr>
          <w:lang w:eastAsia="en-US"/>
        </w:rPr>
        <w:t xml:space="preserve">В случае если в территориальной зоне отсутствуют какие-то виды разрешенного использования </w:t>
      </w:r>
      <w:r w:rsidRPr="00951A18">
        <w:rPr>
          <w:u w:val="single"/>
          <w:lang w:eastAsia="en-US"/>
        </w:rPr>
        <w:t>необходимо указывать «не устанавливаются».</w:t>
      </w:r>
    </w:p>
    <w:p w:rsidR="00041AAB" w:rsidRPr="00951A18" w:rsidRDefault="00041AAB" w:rsidP="002A339C">
      <w:pPr>
        <w:pStyle w:val="39"/>
      </w:pPr>
      <w:bookmarkStart w:id="263" w:name="_Toc536627461"/>
      <w:bookmarkStart w:id="264" w:name="_Toc91083155"/>
      <w:r w:rsidRPr="00951A18">
        <w:t xml:space="preserve">Статья </w:t>
      </w:r>
      <w:r w:rsidR="006459DC">
        <w:t>39</w:t>
      </w:r>
      <w:r w:rsidRPr="00951A18">
        <w:t>. Общие требования в части ограничений использования земельных участков и объектов капитального строительства.</w:t>
      </w:r>
      <w:bookmarkEnd w:id="263"/>
      <w:bookmarkEnd w:id="264"/>
    </w:p>
    <w:p w:rsidR="00041AAB" w:rsidRPr="00951A18" w:rsidRDefault="00041AAB" w:rsidP="00041AAB">
      <w:pPr>
        <w:widowControl w:val="0"/>
        <w:autoSpaceDE w:val="0"/>
        <w:autoSpaceDN w:val="0"/>
        <w:adjustRightInd w:val="0"/>
        <w:ind w:firstLine="709"/>
        <w:contextualSpacing/>
        <w:jc w:val="both"/>
      </w:pPr>
      <w:r w:rsidRPr="00951A18">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 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041AAB" w:rsidRPr="00951A18" w:rsidRDefault="00041AAB" w:rsidP="00041AAB">
      <w:pPr>
        <w:widowControl w:val="0"/>
        <w:autoSpaceDE w:val="0"/>
        <w:autoSpaceDN w:val="0"/>
        <w:adjustRightInd w:val="0"/>
        <w:ind w:firstLine="709"/>
        <w:contextualSpacing/>
        <w:jc w:val="both"/>
      </w:pPr>
      <w:r w:rsidRPr="00951A18">
        <w:t>2.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041AAB" w:rsidRPr="00951A18" w:rsidRDefault="00041AAB" w:rsidP="00041AAB">
      <w:pPr>
        <w:widowControl w:val="0"/>
        <w:autoSpaceDE w:val="0"/>
        <w:autoSpaceDN w:val="0"/>
        <w:adjustRightInd w:val="0"/>
        <w:ind w:firstLine="709"/>
        <w:contextualSpacing/>
        <w:jc w:val="both"/>
      </w:pPr>
      <w:r w:rsidRPr="00951A18">
        <w:t>3.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w:t>
      </w:r>
    </w:p>
    <w:p w:rsidR="00041AAB" w:rsidRPr="00951A18" w:rsidRDefault="00041AAB" w:rsidP="00041AAB">
      <w:pPr>
        <w:widowControl w:val="0"/>
        <w:autoSpaceDE w:val="0"/>
        <w:autoSpaceDN w:val="0"/>
        <w:adjustRightInd w:val="0"/>
        <w:ind w:firstLine="709"/>
        <w:contextualSpacing/>
        <w:jc w:val="both"/>
      </w:pPr>
      <w:r w:rsidRPr="00951A18">
        <w:t>Указанные ограничения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территориях от чрезвычайных ситуаций природного и техногенного характера.</w:t>
      </w:r>
    </w:p>
    <w:p w:rsidR="00041AAB" w:rsidRPr="00951A18" w:rsidRDefault="00041AAB" w:rsidP="00041AAB">
      <w:pPr>
        <w:widowControl w:val="0"/>
        <w:autoSpaceDE w:val="0"/>
        <w:autoSpaceDN w:val="0"/>
        <w:adjustRightInd w:val="0"/>
        <w:ind w:firstLine="709"/>
        <w:contextualSpacing/>
        <w:jc w:val="both"/>
      </w:pPr>
      <w:proofErr w:type="gramStart"/>
      <w:r w:rsidRPr="00951A18">
        <w:t>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территорий, подверженных риску возникновения чрезвычайных ситуаций природного и техногенного характера и воздействия их последствий, определяется в составе разделов "Инженерно-технические мероприятия</w:t>
      </w:r>
      <w:proofErr w:type="gramEnd"/>
      <w:r w:rsidRPr="00951A18">
        <w:t xml:space="preserve"> гражданской обороны, мероприятия по предупреждению чрезвычайных ситуаций", разрабатываемых в установленном порядке в составе документации по планировке территории.</w:t>
      </w:r>
    </w:p>
    <w:p w:rsidR="00041AAB" w:rsidRPr="00951A18" w:rsidRDefault="00041AAB" w:rsidP="002A339C">
      <w:pPr>
        <w:pStyle w:val="39"/>
      </w:pPr>
      <w:bookmarkStart w:id="265" w:name="_Toc532370138"/>
      <w:bookmarkStart w:id="266" w:name="_Toc536627462"/>
      <w:bookmarkStart w:id="267" w:name="_Toc91083156"/>
      <w:bookmarkEnd w:id="260"/>
      <w:bookmarkEnd w:id="261"/>
      <w:bookmarkEnd w:id="262"/>
      <w:r w:rsidRPr="00951A18">
        <w:lastRenderedPageBreak/>
        <w:t xml:space="preserve">Статья </w:t>
      </w:r>
      <w:r w:rsidR="006459DC">
        <w:t>40</w:t>
      </w:r>
      <w:r w:rsidRPr="00951A18">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65"/>
      <w:bookmarkEnd w:id="266"/>
      <w:bookmarkEnd w:id="267"/>
    </w:p>
    <w:p w:rsidR="00041AAB" w:rsidRPr="00951A18" w:rsidRDefault="00041AAB" w:rsidP="00041AAB">
      <w:pPr>
        <w:tabs>
          <w:tab w:val="left" w:pos="-2410"/>
          <w:tab w:val="left" w:pos="-1985"/>
        </w:tabs>
        <w:autoSpaceDE w:val="0"/>
        <w:ind w:firstLine="709"/>
        <w:contextualSpacing/>
        <w:jc w:val="both"/>
        <w:rPr>
          <w:rFonts w:cs="Times New Roman"/>
          <w:szCs w:val="20"/>
        </w:rPr>
      </w:pPr>
      <w:r w:rsidRPr="00951A18">
        <w:rPr>
          <w:rFonts w:cs="Times New Roman"/>
          <w:szCs w:val="20"/>
        </w:rPr>
        <w:t>Градостроительные регламенты, установленные настоящими правилами, применяются исключительно с учетом приведенных ниже ограничений, действующих в зонах с особыми условиями использования территорий.</w:t>
      </w:r>
    </w:p>
    <w:p w:rsidR="00041AAB" w:rsidRPr="00951A18" w:rsidRDefault="00041AAB" w:rsidP="007463B2">
      <w:pPr>
        <w:pStyle w:val="40"/>
        <w:numPr>
          <w:ilvl w:val="0"/>
          <w:numId w:val="9"/>
        </w:numPr>
      </w:pPr>
      <w:r w:rsidRPr="00951A18">
        <w:t>Охранные зоны инженерных коммуникаций и сооружений</w:t>
      </w:r>
    </w:p>
    <w:p w:rsidR="00041AAB" w:rsidRPr="00951A18" w:rsidRDefault="00041AAB" w:rsidP="00041AAB">
      <w:pPr>
        <w:pStyle w:val="ab"/>
        <w:contextualSpacing/>
        <w:jc w:val="both"/>
        <w:rPr>
          <w:i/>
          <w:u w:val="single"/>
        </w:rPr>
      </w:pPr>
      <w:r w:rsidRPr="00951A18">
        <w:rPr>
          <w:i/>
          <w:u w:val="single"/>
        </w:rPr>
        <w:t xml:space="preserve">Охранные зоны объектов </w:t>
      </w:r>
      <w:proofErr w:type="spellStart"/>
      <w:r w:rsidRPr="00951A18">
        <w:rPr>
          <w:i/>
          <w:u w:val="single"/>
        </w:rPr>
        <w:t>электросетевого</w:t>
      </w:r>
      <w:proofErr w:type="spellEnd"/>
      <w:r w:rsidRPr="00951A18">
        <w:rPr>
          <w:i/>
          <w:u w:val="single"/>
        </w:rPr>
        <w:t xml:space="preserve"> хозяйства</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Правила устройства электроустановок;</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 Правилами установления охранных зон объектов </w:t>
      </w:r>
      <w:proofErr w:type="spellStart"/>
      <w:r w:rsidRPr="00951A18">
        <w:rPr>
          <w:rFonts w:cs="Times New Roman"/>
          <w:szCs w:val="20"/>
        </w:rPr>
        <w:t>электросетевого</w:t>
      </w:r>
      <w:proofErr w:type="spellEnd"/>
      <w:r w:rsidRPr="00951A18">
        <w:rPr>
          <w:rFonts w:cs="Times New Roman"/>
          <w:szCs w:val="20"/>
        </w:rPr>
        <w:t xml:space="preserve"> хозяйства и особых условий использования земельных участков, расположенных в границах таких зон, утвержденные постановлением Правительства РФ от 24.02.2009 № 160.</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2. Ширина охранных зон инженерных сетей составляет:</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500 кВ</w:t>
      </w:r>
      <w:r w:rsidRPr="00951A18">
        <w:rPr>
          <w:rFonts w:cs="Times New Roman"/>
          <w:szCs w:val="20"/>
        </w:rPr>
        <w:tab/>
        <w:t>-</w:t>
      </w:r>
      <w:r w:rsidRPr="00951A18">
        <w:rPr>
          <w:rFonts w:cs="Times New Roman"/>
          <w:szCs w:val="20"/>
        </w:rPr>
        <w:tab/>
        <w:t>30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110 кВ</w:t>
      </w:r>
      <w:r w:rsidRPr="00951A18">
        <w:rPr>
          <w:rFonts w:cs="Times New Roman"/>
          <w:szCs w:val="20"/>
        </w:rPr>
        <w:tab/>
        <w:t>-</w:t>
      </w:r>
      <w:r w:rsidRPr="00951A18">
        <w:rPr>
          <w:rFonts w:cs="Times New Roman"/>
          <w:szCs w:val="20"/>
        </w:rPr>
        <w:tab/>
        <w:t>20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35 кВ</w:t>
      </w:r>
      <w:r w:rsidRPr="00951A18">
        <w:rPr>
          <w:rFonts w:cs="Times New Roman"/>
          <w:szCs w:val="20"/>
        </w:rPr>
        <w:tab/>
        <w:t>-</w:t>
      </w:r>
      <w:r w:rsidRPr="00951A18">
        <w:rPr>
          <w:rFonts w:cs="Times New Roman"/>
          <w:szCs w:val="20"/>
        </w:rPr>
        <w:tab/>
        <w:t>15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ЛЭП 6-10кВ</w:t>
      </w:r>
      <w:r w:rsidRPr="00951A18">
        <w:rPr>
          <w:rFonts w:cs="Times New Roman"/>
          <w:szCs w:val="20"/>
        </w:rPr>
        <w:tab/>
        <w:t>-</w:t>
      </w:r>
      <w:r w:rsidRPr="00951A18">
        <w:rPr>
          <w:rFonts w:cs="Times New Roman"/>
          <w:szCs w:val="20"/>
        </w:rPr>
        <w:tab/>
        <w:t>10 м;</w:t>
      </w:r>
    </w:p>
    <w:p w:rsidR="00041AAB" w:rsidRPr="00951A18" w:rsidRDefault="00041AAB" w:rsidP="00041AAB">
      <w:pPr>
        <w:ind w:firstLine="709"/>
        <w:contextualSpacing/>
        <w:jc w:val="both"/>
      </w:pPr>
      <w:r w:rsidRPr="00951A18">
        <w:rPr>
          <w:rFonts w:cs="Times New Roman"/>
          <w:szCs w:val="20"/>
        </w:rPr>
        <w:t>ЛЭП</w:t>
      </w:r>
      <w:r w:rsidRPr="00951A18">
        <w:t xml:space="preserve"> до 1 кВ -           2 м.</w:t>
      </w:r>
    </w:p>
    <w:p w:rsidR="00041AAB" w:rsidRPr="00951A18" w:rsidRDefault="00041AAB" w:rsidP="00041AAB">
      <w:pPr>
        <w:ind w:firstLine="709"/>
        <w:contextualSpacing/>
        <w:jc w:val="both"/>
      </w:pPr>
      <w:proofErr w:type="gramStart"/>
      <w:r w:rsidRPr="00951A18">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w:t>
      </w:r>
      <w:proofErr w:type="gramEnd"/>
      <w:r w:rsidRPr="00951A18">
        <w:t xml:space="preserve"> сооружений и на 1 метр в сторону проезжей части улицы.</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Межпоселковые газораспределительные сети высокого давления – 7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Газопроводы низкого давления – 2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Подземные источники водоснабжения – 50 м.</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Охранные зоны устанавливаются вдоль воздушных линий электропередач в виде части поверхности участка земли и воздушного пространства ограниченной параллельными вертикальными плоскостями, отстоящими на вышеуказанных расстояниях по обе стороны от крайних проводов.</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охранных зонах запрещается:</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б) размещать любые объекты и предметы (материалы) в пределах указанных зон;</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в) разводить огонь в пределах охранных зон вводных и распределительных устройств, подстанций, воздушных линий электропередач;</w:t>
      </w: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г) размещать свалки;</w:t>
      </w:r>
    </w:p>
    <w:p w:rsidR="00041AAB" w:rsidRPr="00951A18" w:rsidRDefault="00041AAB" w:rsidP="00041AAB">
      <w:pPr>
        <w:widowControl w:val="0"/>
        <w:autoSpaceDE w:val="0"/>
        <w:ind w:firstLine="709"/>
        <w:contextualSpacing/>
        <w:jc w:val="both"/>
        <w:rPr>
          <w:rFonts w:cs="Times New Roman"/>
          <w:szCs w:val="20"/>
        </w:rPr>
      </w:pPr>
    </w:p>
    <w:p w:rsidR="00041AAB" w:rsidRPr="00951A18" w:rsidRDefault="00041AAB" w:rsidP="00041AAB">
      <w:pPr>
        <w:widowControl w:val="0"/>
        <w:autoSpaceDE w:val="0"/>
        <w:ind w:firstLine="709"/>
        <w:contextualSpacing/>
        <w:jc w:val="both"/>
        <w:rPr>
          <w:rFonts w:cs="Times New Roman"/>
          <w:szCs w:val="20"/>
        </w:rPr>
      </w:pPr>
      <w:r w:rsidRPr="00951A18">
        <w:rPr>
          <w:rFonts w:cs="Times New Roman"/>
          <w:szCs w:val="20"/>
        </w:rPr>
        <w:t xml:space="preserve">В соответствии с Правилами установления охранных зон объектов </w:t>
      </w:r>
      <w:proofErr w:type="spellStart"/>
      <w:r w:rsidRPr="00951A18">
        <w:rPr>
          <w:rFonts w:cs="Times New Roman"/>
          <w:szCs w:val="20"/>
        </w:rPr>
        <w:t>электросетевого</w:t>
      </w:r>
      <w:proofErr w:type="spellEnd"/>
      <w:r w:rsidRPr="00951A18">
        <w:rPr>
          <w:rFonts w:cs="Times New Roman"/>
          <w:szCs w:val="20"/>
        </w:rPr>
        <w:t xml:space="preserve"> хозяйства и особых условий использования земельных участков, расположенных в границах таких зон, утвержденными Постановлением Правительства РФ № 160 от 24 февраля 2009 года, в охранных зонах линий электропередачи напряжением свыше 1000 вольт, запрещается: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складировать или размещать хранилища любых, в том числе горюче-смазочных, материалов;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roofErr w:type="gramStart"/>
      <w:r w:rsidRPr="00951A18">
        <w:rPr>
          <w:rFonts w:cs="Times New Roman"/>
          <w:szCs w:val="20"/>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w:t>
      </w:r>
      <w:r w:rsidRPr="00951A18">
        <w:rPr>
          <w:rFonts w:cs="Times New Roman"/>
          <w:szCs w:val="20"/>
        </w:rPr>
        <w:lastRenderedPageBreak/>
        <w:t>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roofErr w:type="gramEnd"/>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осуществлять проход судов с поднятыми стрелами кранов и других механизмов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p>
    <w:p w:rsidR="00041AAB" w:rsidRPr="00951A18" w:rsidRDefault="00041AAB" w:rsidP="00041AAB">
      <w:pPr>
        <w:ind w:firstLine="709"/>
        <w:contextualSpacing/>
        <w:jc w:val="both"/>
      </w:pPr>
      <w:r w:rsidRPr="00951A18">
        <w:t xml:space="preserve">В охранных зонах запрещается осуществлять любые действия, которые могут нарушить безопасную работу объектов </w:t>
      </w:r>
      <w:proofErr w:type="spellStart"/>
      <w:r w:rsidRPr="00951A18">
        <w:t>электросетевого</w:t>
      </w:r>
      <w:proofErr w:type="spellEnd"/>
      <w:r w:rsidRPr="00951A18">
        <w:t xml:space="preserve">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В пределах охранных зон без письменного решения о согласовании сетевых организаций юридическим и физическим лицам запрещаются:</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строительство, капитальный ремонт, реконструкция или снос зданий и сооружений;</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горные, взрывные, мелиоративные работы, в том числе связанные с временным затоплением земель;</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посадка и вырубка деревьев и кустарников;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 проход судов, у которых расстояние по вертикали от верхнего крайнего габарита с грузом или без груза до нижней точки </w:t>
      </w:r>
      <w:proofErr w:type="gramStart"/>
      <w:r w:rsidRPr="00951A18">
        <w:rPr>
          <w:rFonts w:cs="Times New Roman"/>
          <w:szCs w:val="20"/>
        </w:rPr>
        <w:t>провеса проводов переходов воздушных линий электропередачи</w:t>
      </w:r>
      <w:proofErr w:type="gramEnd"/>
      <w:r w:rsidRPr="00951A18">
        <w:rPr>
          <w:rFonts w:cs="Times New Roman"/>
          <w:szCs w:val="20"/>
        </w:rPr>
        <w:t xml:space="preserve"> через водоемы менее минимально допустимого расстояния, в том числе с учетом максимального уровня подъема воды при паводке;</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041AAB" w:rsidRPr="00951A18" w:rsidRDefault="00041AAB" w:rsidP="00041AAB">
      <w:pPr>
        <w:ind w:firstLine="709"/>
        <w:contextualSpacing/>
        <w:jc w:val="both"/>
      </w:pPr>
      <w:r w:rsidRPr="00951A18">
        <w:t xml:space="preserve">Для вновь проектируемых </w:t>
      </w:r>
      <w:proofErr w:type="gramStart"/>
      <w:r w:rsidRPr="00951A18">
        <w:t>ВЛ</w:t>
      </w:r>
      <w:proofErr w:type="gramEnd"/>
      <w:r w:rsidRPr="00951A18">
        <w:t>,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ВЛ, для линий напряжением:</w:t>
      </w:r>
    </w:p>
    <w:p w:rsidR="00041AAB" w:rsidRPr="00951A18" w:rsidRDefault="00041AAB" w:rsidP="00041AAB">
      <w:pPr>
        <w:ind w:firstLine="709"/>
        <w:contextualSpacing/>
        <w:jc w:val="both"/>
      </w:pPr>
      <w:r w:rsidRPr="00951A18">
        <w:t>- 110 кВ – 20 метров;</w:t>
      </w:r>
    </w:p>
    <w:p w:rsidR="00041AAB" w:rsidRPr="00951A18" w:rsidRDefault="00041AAB" w:rsidP="00041AAB">
      <w:pPr>
        <w:ind w:firstLine="709"/>
        <w:contextualSpacing/>
        <w:jc w:val="both"/>
      </w:pPr>
      <w:r w:rsidRPr="00951A18">
        <w:t>- 150-220 кВ – 25 метров;</w:t>
      </w:r>
    </w:p>
    <w:p w:rsidR="00041AAB" w:rsidRPr="00951A18" w:rsidRDefault="00041AAB" w:rsidP="00041AAB">
      <w:pPr>
        <w:ind w:firstLine="709"/>
        <w:contextualSpacing/>
        <w:jc w:val="both"/>
      </w:pPr>
      <w:r w:rsidRPr="00951A18">
        <w:t>Примечание:</w:t>
      </w:r>
    </w:p>
    <w:p w:rsidR="00041AAB" w:rsidRPr="00951A18" w:rsidRDefault="00041AAB" w:rsidP="00041AAB">
      <w:pPr>
        <w:ind w:firstLine="709"/>
        <w:contextualSpacing/>
        <w:jc w:val="both"/>
      </w:pPr>
      <w:r w:rsidRPr="00951A18">
        <w:t>Постановление Правительства РФ </w:t>
      </w:r>
      <w:hyperlink r:id="rId104" w:history="1">
        <w:r w:rsidRPr="00951A18">
          <w:t>от 24.02.2009г. №160</w:t>
        </w:r>
      </w:hyperlink>
      <w:r w:rsidRPr="00951A18">
        <w:t xml:space="preserve"> «О порядке установления охранных зон объектов </w:t>
      </w:r>
      <w:proofErr w:type="spellStart"/>
      <w:r w:rsidRPr="00951A18">
        <w:t>электросетевого</w:t>
      </w:r>
      <w:proofErr w:type="spellEnd"/>
      <w:r w:rsidRPr="00951A18">
        <w:t xml:space="preserve"> хозяйства и особых условий использования земельных участков, расположенных в границах таких зон».</w:t>
      </w:r>
    </w:p>
    <w:p w:rsidR="00041AAB" w:rsidRPr="00951A18" w:rsidRDefault="00041AAB" w:rsidP="00041AAB">
      <w:pPr>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tabs>
          <w:tab w:val="left" w:pos="1040"/>
        </w:tabs>
        <w:autoSpaceDE w:val="0"/>
        <w:autoSpaceDN w:val="0"/>
        <w:adjustRightInd w:val="0"/>
        <w:ind w:firstLine="709"/>
        <w:contextualSpacing/>
        <w:jc w:val="both"/>
        <w:rPr>
          <w:rFonts w:cs="Times New Roman"/>
          <w:szCs w:val="20"/>
        </w:rPr>
      </w:pPr>
      <w:r w:rsidRPr="00951A18">
        <w:rPr>
          <w:rFonts w:cs="Times New Roman"/>
          <w:szCs w:val="20"/>
        </w:rPr>
        <w:t xml:space="preserve">В соответствии с Постановлением Правительства РФ от 20.11.2000 N 878 "Об </w:t>
      </w:r>
      <w:r w:rsidRPr="00951A18">
        <w:rPr>
          <w:rFonts w:cs="Times New Roman"/>
          <w:szCs w:val="20"/>
        </w:rPr>
        <w:lastRenderedPageBreak/>
        <w:t>утверждении Правил охраны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а) строить объекты жилищно-гражданского и производственного назначения;</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AAB" w:rsidRPr="00951A18" w:rsidRDefault="00041AAB" w:rsidP="00041AAB">
      <w:pPr>
        <w:autoSpaceDE w:val="0"/>
        <w:ind w:firstLine="709"/>
        <w:contextualSpacing/>
        <w:jc w:val="both"/>
        <w:rPr>
          <w:rFonts w:cs="Times New Roman"/>
          <w:szCs w:val="20"/>
        </w:rPr>
      </w:pPr>
      <w:proofErr w:type="spellStart"/>
      <w:r w:rsidRPr="00951A18">
        <w:rPr>
          <w:rFonts w:cs="Times New Roman"/>
          <w:szCs w:val="20"/>
        </w:rPr>
        <w:t>д</w:t>
      </w:r>
      <w:proofErr w:type="spellEnd"/>
      <w:r w:rsidRPr="00951A18">
        <w:rPr>
          <w:rFonts w:cs="Times New Roman"/>
          <w:szCs w:val="20"/>
        </w:rPr>
        <w:t>) устраивать свалки и склады, разливать растворы кислот, солей, щелочей и других химически активных веществ;</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ж) разводить огонь и размещать источники огня;</w:t>
      </w:r>
    </w:p>
    <w:p w:rsidR="00041AAB" w:rsidRPr="00951A18" w:rsidRDefault="00041AAB" w:rsidP="00041AAB">
      <w:pPr>
        <w:autoSpaceDE w:val="0"/>
        <w:ind w:firstLine="709"/>
        <w:contextualSpacing/>
        <w:jc w:val="both"/>
        <w:rPr>
          <w:rFonts w:cs="Times New Roman"/>
          <w:szCs w:val="20"/>
        </w:rPr>
      </w:pPr>
      <w:proofErr w:type="spellStart"/>
      <w:r w:rsidRPr="00951A18">
        <w:rPr>
          <w:rFonts w:cs="Times New Roman"/>
          <w:szCs w:val="20"/>
        </w:rPr>
        <w:t>з</w:t>
      </w:r>
      <w:proofErr w:type="spellEnd"/>
      <w:r w:rsidRPr="00951A18">
        <w:rPr>
          <w:rFonts w:cs="Times New Roman"/>
          <w:szCs w:val="20"/>
        </w:rPr>
        <w:t>) рыть погреба, копать и обрабатывать почву сельскохозяйственными и мелиоративными орудиями и механизмами на глубину более 0,3 метра;</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w:t>
      </w:r>
      <w:proofErr w:type="gramStart"/>
      <w:r w:rsidRPr="00951A18">
        <w:rPr>
          <w:rFonts w:cs="Times New Roman"/>
          <w:szCs w:val="20"/>
        </w:rPr>
        <w:t>дств св</w:t>
      </w:r>
      <w:proofErr w:type="gramEnd"/>
      <w:r w:rsidRPr="00951A18">
        <w:rPr>
          <w:rFonts w:cs="Times New Roman"/>
          <w:szCs w:val="20"/>
        </w:rPr>
        <w:t>язи, освещения и систем телемеханики;</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AAB" w:rsidRPr="00951A18" w:rsidRDefault="00041AAB" w:rsidP="00041AAB">
      <w:pPr>
        <w:autoSpaceDE w:val="0"/>
        <w:ind w:firstLine="709"/>
        <w:contextualSpacing/>
        <w:jc w:val="both"/>
        <w:rPr>
          <w:rFonts w:cs="Times New Roman"/>
          <w:szCs w:val="20"/>
        </w:rPr>
      </w:pPr>
      <w:r w:rsidRPr="00951A18">
        <w:rPr>
          <w:rFonts w:cs="Times New Roman"/>
          <w:szCs w:val="20"/>
        </w:rPr>
        <w:t>л) самовольно подключаться к газораспределительным сетям.</w:t>
      </w:r>
    </w:p>
    <w:p w:rsidR="00041AAB" w:rsidRPr="00951A18" w:rsidRDefault="00041AAB" w:rsidP="00041AAB">
      <w:pPr>
        <w:autoSpaceDE w:val="0"/>
        <w:ind w:firstLine="709"/>
        <w:contextualSpacing/>
        <w:jc w:val="both"/>
        <w:rPr>
          <w:rFonts w:cs="Times New Roman"/>
          <w:szCs w:val="20"/>
        </w:rPr>
      </w:pPr>
      <w:bookmarkStart w:id="268" w:name="Par12"/>
      <w:bookmarkEnd w:id="268"/>
      <w:proofErr w:type="gramStart"/>
      <w:r w:rsidRPr="00951A18">
        <w:rPr>
          <w:rFonts w:cs="Times New Roman"/>
          <w:szCs w:val="20"/>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roofErr w:type="gramEnd"/>
    </w:p>
    <w:p w:rsidR="00041AAB" w:rsidRPr="00951A18" w:rsidRDefault="00041AAB" w:rsidP="00041AAB">
      <w:pPr>
        <w:autoSpaceDE w:val="0"/>
        <w:ind w:firstLine="709"/>
        <w:contextualSpacing/>
        <w:jc w:val="both"/>
        <w:rPr>
          <w:rFonts w:cs="Times New Roman"/>
          <w:szCs w:val="20"/>
        </w:rPr>
      </w:pPr>
      <w:r w:rsidRPr="00951A18">
        <w:rPr>
          <w:rFonts w:cs="Times New Roman"/>
          <w:szCs w:val="20"/>
        </w:rPr>
        <w:t xml:space="preserve">Хозяйственная деятельность в охранных зонах газораспределительных сетей, не предусмотренная вышеуказанными </w:t>
      </w:r>
      <w:hyperlink w:anchor="Par0" w:history="1">
        <w:r w:rsidRPr="00951A18">
          <w:rPr>
            <w:rFonts w:cs="Times New Roman"/>
            <w:szCs w:val="20"/>
          </w:rPr>
          <w:t>пунктами</w:t>
        </w:r>
      </w:hyperlink>
      <w:r w:rsidRPr="00951A18">
        <w:rPr>
          <w:rFonts w:cs="Times New Roman"/>
          <w:szCs w:val="20"/>
        </w:rPr>
        <w:t xml:space="preserve"> настоящих Правил,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041AAB" w:rsidRPr="00951A18" w:rsidRDefault="00041AAB" w:rsidP="00041AAB">
      <w:pPr>
        <w:autoSpaceDE w:val="0"/>
        <w:ind w:firstLine="709"/>
        <w:contextualSpacing/>
        <w:jc w:val="both"/>
        <w:rPr>
          <w:rFonts w:cs="Times New Roman"/>
          <w:szCs w:val="20"/>
        </w:rPr>
      </w:pPr>
    </w:p>
    <w:p w:rsidR="00041AAB" w:rsidRPr="00951A18" w:rsidRDefault="00041AAB" w:rsidP="00041AAB">
      <w:pPr>
        <w:ind w:firstLine="709"/>
        <w:contextualSpacing/>
        <w:jc w:val="both"/>
        <w:rPr>
          <w:i/>
          <w:u w:val="single"/>
        </w:rPr>
      </w:pPr>
      <w:r w:rsidRPr="00951A18">
        <w:rPr>
          <w:i/>
          <w:u w:val="single"/>
        </w:rPr>
        <w:t>Охранные зоны газораспределительных сетей</w:t>
      </w:r>
    </w:p>
    <w:p w:rsidR="00041AAB" w:rsidRPr="00951A18" w:rsidRDefault="00041AAB" w:rsidP="00041AAB">
      <w:pPr>
        <w:ind w:firstLine="709"/>
        <w:contextualSpacing/>
        <w:jc w:val="both"/>
      </w:pPr>
      <w:r w:rsidRPr="00951A18">
        <w:t>Для газораспределительных сетей устанавливаются следующие охранные зоны:</w:t>
      </w:r>
    </w:p>
    <w:p w:rsidR="00041AAB" w:rsidRPr="00951A18" w:rsidRDefault="00041AAB" w:rsidP="00041AAB">
      <w:pPr>
        <w:ind w:firstLine="709"/>
        <w:contextualSpacing/>
        <w:jc w:val="both"/>
      </w:pPr>
      <w:r w:rsidRPr="00951A18">
        <w:t>а) вдоль трасс наружных газопроводов - в виде территории, ограниченной условными линиями, проходящими на расстоянии 2 м, с каждой стороны газопровода;</w:t>
      </w:r>
    </w:p>
    <w:p w:rsidR="00041AAB" w:rsidRPr="00951A18" w:rsidRDefault="00041AAB" w:rsidP="00041AAB">
      <w:pPr>
        <w:ind w:firstLine="709"/>
        <w:contextualSpacing/>
        <w:jc w:val="both"/>
      </w:pPr>
      <w:r w:rsidRPr="00951A18">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041AAB" w:rsidRPr="00951A18" w:rsidRDefault="00041AAB" w:rsidP="00041AAB">
      <w:pPr>
        <w:ind w:firstLine="709"/>
        <w:contextualSpacing/>
        <w:jc w:val="both"/>
      </w:pPr>
      <w:r w:rsidRPr="00951A18">
        <w:t>в)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041AAB" w:rsidRPr="00951A18" w:rsidRDefault="00041AAB" w:rsidP="00041AAB">
      <w:pPr>
        <w:ind w:firstLine="709"/>
        <w:contextualSpacing/>
        <w:jc w:val="both"/>
      </w:pPr>
      <w:r w:rsidRPr="00951A18">
        <w:t xml:space="preserve">г)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w:t>
      </w:r>
      <w:r w:rsidRPr="00951A18">
        <w:lastRenderedPageBreak/>
        <w:t>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041AAB" w:rsidRPr="00951A18" w:rsidRDefault="00041AAB" w:rsidP="00041AAB">
      <w:pPr>
        <w:ind w:firstLine="709"/>
        <w:contextualSpacing/>
        <w:jc w:val="both"/>
      </w:pPr>
      <w:r w:rsidRPr="00951A18">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041AAB" w:rsidRPr="00951A18" w:rsidRDefault="00041AAB" w:rsidP="00041AAB">
      <w:pPr>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газораспределительных сетей» (утв. постановлением Правительства РФ </w:t>
      </w:r>
      <w:hyperlink r:id="rId105" w:history="1">
        <w:r w:rsidRPr="00951A18">
          <w:t>от 20.11.2000г. №878</w:t>
        </w:r>
      </w:hyperlink>
      <w:r w:rsidRPr="00951A18">
        <w:t>)</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Охранные зоны магистральных трубопроводов</w:t>
      </w:r>
    </w:p>
    <w:p w:rsidR="00041AAB" w:rsidRPr="00951A18" w:rsidRDefault="00041AAB" w:rsidP="00041AAB">
      <w:pPr>
        <w:widowControl w:val="0"/>
        <w:autoSpaceDE w:val="0"/>
        <w:autoSpaceDN w:val="0"/>
        <w:adjustRightInd w:val="0"/>
        <w:ind w:firstLine="709"/>
        <w:contextualSpacing/>
        <w:jc w:val="both"/>
      </w:pPr>
      <w:r w:rsidRPr="00951A18">
        <w:t>Местные органы власти и управления выдают сведения о местонахождении трубопровода заинтересованным предприятиям, организациям и учреждениям по их просьбам.</w:t>
      </w:r>
    </w:p>
    <w:p w:rsidR="00041AAB" w:rsidRPr="00951A18" w:rsidRDefault="00041AAB" w:rsidP="00041AAB">
      <w:pPr>
        <w:widowControl w:val="0"/>
        <w:autoSpaceDE w:val="0"/>
        <w:autoSpaceDN w:val="0"/>
        <w:adjustRightInd w:val="0"/>
        <w:ind w:firstLine="709"/>
        <w:contextualSpacing/>
        <w:jc w:val="both"/>
      </w:pPr>
      <w:r w:rsidRPr="00951A18">
        <w:t>Предприятия трубопроводного транспорта должны регулярно (не реже 1 раза в квартал) давать информацию через местное радио и печать о местах прохождения трубопроводов.</w:t>
      </w:r>
    </w:p>
    <w:p w:rsidR="00041AAB" w:rsidRPr="00951A18" w:rsidRDefault="00041AAB" w:rsidP="00041AAB">
      <w:pPr>
        <w:widowControl w:val="0"/>
        <w:autoSpaceDE w:val="0"/>
        <w:autoSpaceDN w:val="0"/>
        <w:adjustRightInd w:val="0"/>
        <w:ind w:firstLine="709"/>
        <w:contextualSpacing/>
        <w:jc w:val="both"/>
      </w:pPr>
      <w:r w:rsidRPr="00951A18">
        <w:t>Для исключения возможности повреждения трубопроводов (при любом виде их прокладки)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r w:rsidRPr="00951A18">
        <w:t>вдоль трасс трубопроводов, транспортирующих … природный газ … - в виде участка земли, ограниченного условными линиями, проходящими в 25 метрах от оси трубопровода с каждой стороны;</w:t>
      </w:r>
    </w:p>
    <w:p w:rsidR="00041AAB" w:rsidRPr="00951A18" w:rsidRDefault="00041AAB" w:rsidP="00041AAB">
      <w:pPr>
        <w:widowControl w:val="0"/>
        <w:autoSpaceDE w:val="0"/>
        <w:autoSpaceDN w:val="0"/>
        <w:adjustRightInd w:val="0"/>
        <w:ind w:firstLine="709"/>
        <w:contextualSpacing/>
        <w:jc w:val="both"/>
      </w:pPr>
      <w:r w:rsidRPr="00951A18">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041AAB" w:rsidRPr="00951A18" w:rsidRDefault="00041AAB" w:rsidP="00041AAB">
      <w:pPr>
        <w:widowControl w:val="0"/>
        <w:autoSpaceDE w:val="0"/>
        <w:autoSpaceDN w:val="0"/>
        <w:adjustRightInd w:val="0"/>
        <w:ind w:firstLine="709"/>
        <w:contextualSpacing/>
        <w:jc w:val="both"/>
      </w:pPr>
      <w:r w:rsidRPr="00951A18">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 xml:space="preserve">вокруг емкостей для хранения и </w:t>
      </w:r>
      <w:proofErr w:type="spellStart"/>
      <w:r w:rsidRPr="00951A18">
        <w:t>разгазирования</w:t>
      </w:r>
      <w:proofErr w:type="spellEnd"/>
      <w:r w:rsidRPr="00951A18">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метров во все стороны;</w:t>
      </w:r>
    </w:p>
    <w:p w:rsidR="00041AAB" w:rsidRPr="00951A18" w:rsidRDefault="00041AAB" w:rsidP="00041AAB">
      <w:pPr>
        <w:widowControl w:val="0"/>
        <w:autoSpaceDE w:val="0"/>
        <w:autoSpaceDN w:val="0"/>
        <w:adjustRightInd w:val="0"/>
        <w:ind w:firstLine="709"/>
        <w:contextualSpacing/>
        <w:jc w:val="both"/>
      </w:pPr>
      <w:proofErr w:type="gramStart"/>
      <w:r w:rsidRPr="00951A18">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метров во все стороны.</w:t>
      </w:r>
      <w:proofErr w:type="gramEnd"/>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Режим использования охранной зоны:</w:t>
      </w:r>
    </w:p>
    <w:p w:rsidR="00041AAB" w:rsidRPr="00951A18" w:rsidRDefault="00041AAB" w:rsidP="00041AAB">
      <w:pPr>
        <w:widowControl w:val="0"/>
        <w:autoSpaceDE w:val="0"/>
        <w:autoSpaceDN w:val="0"/>
        <w:adjustRightInd w:val="0"/>
        <w:ind w:firstLine="709"/>
        <w:contextualSpacing/>
        <w:jc w:val="both"/>
      </w:pPr>
      <w:r w:rsidRPr="00951A18">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041AAB" w:rsidRPr="00951A18" w:rsidRDefault="00041AAB" w:rsidP="00041AAB">
      <w:pPr>
        <w:widowControl w:val="0"/>
        <w:autoSpaceDE w:val="0"/>
        <w:autoSpaceDN w:val="0"/>
        <w:adjustRightInd w:val="0"/>
        <w:ind w:firstLine="709"/>
        <w:contextualSpacing/>
        <w:jc w:val="both"/>
      </w:pPr>
      <w:r w:rsidRPr="00951A18">
        <w:t>а) перемещать, засыпать и ломать опознавательные и сигнальные знаки, контрольно-измерительные пункты;</w:t>
      </w:r>
    </w:p>
    <w:p w:rsidR="00041AAB" w:rsidRPr="00951A18" w:rsidRDefault="00041AAB" w:rsidP="00041AAB">
      <w:pPr>
        <w:widowControl w:val="0"/>
        <w:autoSpaceDE w:val="0"/>
        <w:autoSpaceDN w:val="0"/>
        <w:adjustRightInd w:val="0"/>
        <w:ind w:firstLine="709"/>
        <w:contextualSpacing/>
        <w:jc w:val="both"/>
      </w:pPr>
      <w:r w:rsidRPr="00951A18">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041AAB" w:rsidRPr="00951A18" w:rsidRDefault="00041AAB" w:rsidP="00041AAB">
      <w:pPr>
        <w:widowControl w:val="0"/>
        <w:autoSpaceDE w:val="0"/>
        <w:autoSpaceDN w:val="0"/>
        <w:adjustRightInd w:val="0"/>
        <w:ind w:firstLine="709"/>
        <w:contextualSpacing/>
        <w:jc w:val="both"/>
      </w:pPr>
      <w:r w:rsidRPr="00951A18">
        <w:t>в) устраивать всякого рода свалки, выливать растворы кислот, солей и щелочей;</w:t>
      </w:r>
    </w:p>
    <w:p w:rsidR="00041AAB" w:rsidRPr="00951A18" w:rsidRDefault="00041AAB" w:rsidP="00041AAB">
      <w:pPr>
        <w:widowControl w:val="0"/>
        <w:autoSpaceDE w:val="0"/>
        <w:autoSpaceDN w:val="0"/>
        <w:adjustRightInd w:val="0"/>
        <w:ind w:firstLine="709"/>
        <w:contextualSpacing/>
        <w:jc w:val="both"/>
      </w:pPr>
      <w:r w:rsidRPr="00951A18">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041AAB" w:rsidRPr="00951A18" w:rsidRDefault="00041AAB" w:rsidP="00041AAB">
      <w:pPr>
        <w:widowControl w:val="0"/>
        <w:autoSpaceDE w:val="0"/>
        <w:autoSpaceDN w:val="0"/>
        <w:adjustRightInd w:val="0"/>
        <w:ind w:firstLine="709"/>
        <w:contextualSpacing/>
        <w:jc w:val="both"/>
      </w:pPr>
      <w:proofErr w:type="spellStart"/>
      <w:r w:rsidRPr="00951A18">
        <w:t>д</w:t>
      </w:r>
      <w:proofErr w:type="spellEnd"/>
      <w:r w:rsidRPr="00951A18">
        <w:t>) бросать якоря, проходить с отданными якорями, цепями, лотами, волокушами и тралами, производить дноуглубительные и землечерпальные работы;</w:t>
      </w:r>
    </w:p>
    <w:p w:rsidR="00041AAB" w:rsidRPr="00951A18" w:rsidRDefault="00041AAB" w:rsidP="00041AAB">
      <w:pPr>
        <w:widowControl w:val="0"/>
        <w:autoSpaceDE w:val="0"/>
        <w:autoSpaceDN w:val="0"/>
        <w:adjustRightInd w:val="0"/>
        <w:ind w:firstLine="709"/>
        <w:contextualSpacing/>
        <w:jc w:val="both"/>
      </w:pPr>
      <w:r w:rsidRPr="00951A18">
        <w:t>е) разводить огонь и размещать какие-либо открытые или закрытые источники огня.</w:t>
      </w:r>
    </w:p>
    <w:p w:rsidR="00041AAB" w:rsidRPr="00951A18" w:rsidRDefault="00041AAB" w:rsidP="00041AAB">
      <w:pPr>
        <w:widowControl w:val="0"/>
        <w:autoSpaceDE w:val="0"/>
        <w:autoSpaceDN w:val="0"/>
        <w:adjustRightInd w:val="0"/>
        <w:ind w:firstLine="709"/>
        <w:contextualSpacing/>
        <w:jc w:val="both"/>
      </w:pPr>
      <w:r w:rsidRPr="00951A18">
        <w:lastRenderedPageBreak/>
        <w:t>В охранных зонах трубопроводов без письменного разрешения предприятий трубопроводного транспорта запрещается:</w:t>
      </w:r>
    </w:p>
    <w:p w:rsidR="00041AAB" w:rsidRPr="00951A18" w:rsidRDefault="00041AAB" w:rsidP="00041AAB">
      <w:pPr>
        <w:widowControl w:val="0"/>
        <w:autoSpaceDE w:val="0"/>
        <w:autoSpaceDN w:val="0"/>
        <w:adjustRightInd w:val="0"/>
        <w:ind w:firstLine="709"/>
        <w:contextualSpacing/>
        <w:jc w:val="both"/>
      </w:pPr>
      <w:r w:rsidRPr="00951A18">
        <w:t>а) возводить любые постройки и сооружения;</w:t>
      </w:r>
    </w:p>
    <w:p w:rsidR="00041AAB" w:rsidRPr="00951A18" w:rsidRDefault="00041AAB" w:rsidP="00041AAB">
      <w:pPr>
        <w:widowControl w:val="0"/>
        <w:autoSpaceDE w:val="0"/>
        <w:autoSpaceDN w:val="0"/>
        <w:adjustRightInd w:val="0"/>
        <w:ind w:firstLine="709"/>
        <w:contextualSpacing/>
        <w:jc w:val="both"/>
      </w:pPr>
      <w:r w:rsidRPr="00951A18">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041AAB" w:rsidRPr="00951A18" w:rsidRDefault="00041AAB" w:rsidP="00041AAB">
      <w:pPr>
        <w:widowControl w:val="0"/>
        <w:autoSpaceDE w:val="0"/>
        <w:autoSpaceDN w:val="0"/>
        <w:adjustRightInd w:val="0"/>
        <w:ind w:firstLine="709"/>
        <w:contextualSpacing/>
        <w:jc w:val="both"/>
      </w:pPr>
      <w:r w:rsidRPr="00951A18">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041AAB" w:rsidRPr="00951A18" w:rsidRDefault="00041AAB" w:rsidP="00041AAB">
      <w:pPr>
        <w:widowControl w:val="0"/>
        <w:autoSpaceDE w:val="0"/>
        <w:autoSpaceDN w:val="0"/>
        <w:adjustRightInd w:val="0"/>
        <w:ind w:firstLine="709"/>
        <w:contextualSpacing/>
        <w:jc w:val="both"/>
      </w:pPr>
      <w:r w:rsidRPr="00951A18">
        <w:t>г) производить мелиоративные земляные работы, сооружать оросительные и осушительные системы;</w:t>
      </w:r>
    </w:p>
    <w:p w:rsidR="00041AAB" w:rsidRPr="00951A18" w:rsidRDefault="00041AAB" w:rsidP="00041AAB">
      <w:pPr>
        <w:widowControl w:val="0"/>
        <w:autoSpaceDE w:val="0"/>
        <w:autoSpaceDN w:val="0"/>
        <w:adjustRightInd w:val="0"/>
        <w:ind w:firstLine="709"/>
        <w:contextualSpacing/>
        <w:jc w:val="both"/>
      </w:pPr>
      <w:proofErr w:type="spellStart"/>
      <w:r w:rsidRPr="00951A18">
        <w:t>д</w:t>
      </w:r>
      <w:proofErr w:type="spellEnd"/>
      <w:r w:rsidRPr="00951A18">
        <w:t>) производить всякого рода открытые и подземные, горные, строительные, монтажные и взрывные работы, планировку грунта.</w:t>
      </w:r>
    </w:p>
    <w:p w:rsidR="00041AAB" w:rsidRPr="00951A18" w:rsidRDefault="00041AAB" w:rsidP="00041AAB">
      <w:pPr>
        <w:widowControl w:val="0"/>
        <w:autoSpaceDE w:val="0"/>
        <w:autoSpaceDN w:val="0"/>
        <w:adjustRightInd w:val="0"/>
        <w:ind w:firstLine="709"/>
        <w:contextualSpacing/>
        <w:jc w:val="both"/>
      </w:pPr>
      <w:r w:rsidRPr="00951A18">
        <w:t xml:space="preserve">е) производить </w:t>
      </w:r>
      <w:proofErr w:type="spellStart"/>
      <w:r w:rsidRPr="00951A18">
        <w:t>геологосъемочные</w:t>
      </w:r>
      <w:proofErr w:type="spellEnd"/>
      <w:r w:rsidRPr="00951A18">
        <w:t xml:space="preserve">, </w:t>
      </w:r>
      <w:r w:rsidR="002D06C6" w:rsidRPr="00951A18">
        <w:t>геологоразведочные</w:t>
      </w:r>
      <w:r w:rsidRPr="00951A18">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pPr>
      <w:r w:rsidRPr="00951A18">
        <w:t>Минимально-допустимые расстояния от оси магистральных газопроводов высокого давления до границ населенных пунктов, зданий, сооружений принимаются в зависимости от диаметра труб и степени ответственности объектов на основании Стандарта Организации ОАО «ГАЗПРОМ» МАГИСТРАЛЬНЫЕ ГАЗОПРОВОДЫ (СТО Газпром 2-2.1-249-2008)</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магистральных трубопроводов» (утв. постановлением Госгортехнадзора России от 24.04.1992г. №9 и Министерством топлива и энергетики России от 29.04.1992г. дополнения, утв. постановлением Госгортехнадзора России от 23.11.94 № 61)</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Охранная зона и санитарно-защитная зона линий связи</w:t>
      </w:r>
    </w:p>
    <w:p w:rsidR="00041AAB" w:rsidRPr="00951A18" w:rsidRDefault="00041AAB" w:rsidP="00041AAB">
      <w:pPr>
        <w:widowControl w:val="0"/>
        <w:autoSpaceDE w:val="0"/>
        <w:autoSpaceDN w:val="0"/>
        <w:adjustRightInd w:val="0"/>
        <w:ind w:firstLine="709"/>
        <w:contextualSpacing/>
        <w:jc w:val="both"/>
      </w:pPr>
      <w:r w:rsidRPr="00951A18">
        <w:t>1) На трассах кабельных и воздушных линий связи и линий радиофикации:</w:t>
      </w:r>
    </w:p>
    <w:p w:rsidR="00041AAB" w:rsidRPr="00951A18" w:rsidRDefault="00041AAB" w:rsidP="00041AAB">
      <w:pPr>
        <w:widowControl w:val="0"/>
        <w:autoSpaceDE w:val="0"/>
        <w:autoSpaceDN w:val="0"/>
        <w:adjustRightInd w:val="0"/>
        <w:ind w:firstLine="709"/>
        <w:contextualSpacing/>
        <w:jc w:val="both"/>
      </w:pPr>
      <w:r w:rsidRPr="00951A18">
        <w:t>а) устанавливаются охранные зоны:</w:t>
      </w:r>
    </w:p>
    <w:p w:rsidR="00041AAB" w:rsidRPr="00951A18" w:rsidRDefault="00041AAB" w:rsidP="00041AAB">
      <w:pPr>
        <w:widowControl w:val="0"/>
        <w:autoSpaceDE w:val="0"/>
        <w:autoSpaceDN w:val="0"/>
        <w:adjustRightInd w:val="0"/>
        <w:ind w:firstLine="709"/>
        <w:contextualSpacing/>
        <w:jc w:val="both"/>
      </w:pPr>
      <w:proofErr w:type="gramStart"/>
      <w:r w:rsidRPr="00951A18">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roofErr w:type="gramEnd"/>
    </w:p>
    <w:p w:rsidR="00041AAB" w:rsidRPr="00951A18" w:rsidRDefault="00041AAB" w:rsidP="00041AAB">
      <w:pPr>
        <w:widowControl w:val="0"/>
        <w:autoSpaceDE w:val="0"/>
        <w:autoSpaceDN w:val="0"/>
        <w:adjustRightInd w:val="0"/>
        <w:ind w:firstLine="709"/>
        <w:contextualSpacing/>
        <w:jc w:val="both"/>
      </w:pPr>
      <w:r w:rsidRPr="00951A18">
        <w:t>для кабелей связи при переходах через судоходные реки, озера, водохранилища и каналы - в виде участков водного пространства по всей глубине от водной поверхности до дна, определяемых параллельными плоскостями, отстоящими от трассы кабеля при переходах через реки, озера, водохранилища и каналы на 100 метров с каждой стороны;</w:t>
      </w:r>
    </w:p>
    <w:p w:rsidR="00041AAB" w:rsidRPr="00951A18" w:rsidRDefault="00041AAB" w:rsidP="00041AAB">
      <w:pPr>
        <w:widowControl w:val="0"/>
        <w:autoSpaceDE w:val="0"/>
        <w:autoSpaceDN w:val="0"/>
        <w:adjustRightInd w:val="0"/>
        <w:ind w:firstLine="709"/>
        <w:contextualSpacing/>
        <w:jc w:val="both"/>
      </w:pPr>
      <w:r w:rsidRPr="00951A18">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041AAB" w:rsidRPr="00951A18" w:rsidRDefault="00041AAB" w:rsidP="00041AAB">
      <w:pPr>
        <w:widowControl w:val="0"/>
        <w:autoSpaceDE w:val="0"/>
        <w:autoSpaceDN w:val="0"/>
        <w:adjustRightInd w:val="0"/>
        <w:ind w:firstLine="709"/>
        <w:contextualSpacing/>
        <w:jc w:val="both"/>
      </w:pPr>
      <w:r w:rsidRPr="00951A18">
        <w:t>б) создаются просеки в лесных массивах и зеленых насаждениях:</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rsidR="00041AAB" w:rsidRPr="00951A18" w:rsidRDefault="00041AAB" w:rsidP="00041AAB">
      <w:pPr>
        <w:widowControl w:val="0"/>
        <w:autoSpaceDE w:val="0"/>
        <w:autoSpaceDN w:val="0"/>
        <w:adjustRightInd w:val="0"/>
        <w:ind w:firstLine="709"/>
        <w:contextualSpacing/>
        <w:jc w:val="both"/>
      </w:pPr>
      <w:r w:rsidRPr="00951A18">
        <w:t>вдоль трассы кабеля связи - шириной не менее 6 метров (по 3 метра с каждой стороны от кабеля связи);</w:t>
      </w:r>
    </w:p>
    <w:p w:rsidR="00041AAB" w:rsidRPr="00951A18" w:rsidRDefault="00041AAB" w:rsidP="00041AAB">
      <w:pPr>
        <w:widowControl w:val="0"/>
        <w:autoSpaceDE w:val="0"/>
        <w:autoSpaceDN w:val="0"/>
        <w:adjustRightInd w:val="0"/>
        <w:ind w:firstLine="709"/>
        <w:contextualSpacing/>
        <w:jc w:val="both"/>
      </w:pPr>
      <w:r w:rsidRPr="00951A18">
        <w:t xml:space="preserve">2) 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w:t>
      </w:r>
      <w:r w:rsidRPr="00951A18">
        <w:lastRenderedPageBreak/>
        <w:t>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 xml:space="preserve">3) Уровни электромагнитных излучений не должны превышать предельно допустимые уровни (далее - ПДУ) согласно приложению 1 к </w:t>
      </w:r>
      <w:proofErr w:type="spellStart"/>
      <w:r w:rsidRPr="00951A18">
        <w:t>СанПиН</w:t>
      </w:r>
      <w:proofErr w:type="spellEnd"/>
      <w:r w:rsidRPr="00951A18">
        <w:t xml:space="preserve"> 2.1.8/2.2.4.1383-03.</w:t>
      </w:r>
    </w:p>
    <w:p w:rsidR="00041AAB" w:rsidRPr="00951A18" w:rsidRDefault="00041AAB" w:rsidP="00041AAB">
      <w:pPr>
        <w:widowControl w:val="0"/>
        <w:autoSpaceDE w:val="0"/>
        <w:autoSpaceDN w:val="0"/>
        <w:adjustRightInd w:val="0"/>
        <w:ind w:firstLine="709"/>
        <w:contextualSpacing/>
        <w:jc w:val="both"/>
      </w:pPr>
      <w:r w:rsidRPr="00951A18">
        <w:t>Границы санитарно-защитных зон определяются на высоте 2 м от поверхности земли по ПДУ.</w:t>
      </w:r>
    </w:p>
    <w:p w:rsidR="00041AAB" w:rsidRPr="00951A18" w:rsidRDefault="00041AAB" w:rsidP="00041AAB">
      <w:pPr>
        <w:widowControl w:val="0"/>
        <w:autoSpaceDE w:val="0"/>
        <w:autoSpaceDN w:val="0"/>
        <w:adjustRightInd w:val="0"/>
        <w:ind w:firstLine="709"/>
        <w:contextualSpacing/>
        <w:jc w:val="both"/>
      </w:pPr>
      <w:r w:rsidRPr="00951A18">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охраны линий и сооружений связи Российской Федерации, утверждены Постановлением Правительства Российской Федерации </w:t>
      </w:r>
      <w:hyperlink r:id="rId106" w:history="1">
        <w:r w:rsidRPr="00951A18">
          <w:t>от 9 июня 1995г. №578</w:t>
        </w:r>
      </w:hyperlink>
      <w:r w:rsidRPr="00951A18">
        <w:t xml:space="preserve">; </w:t>
      </w:r>
      <w:proofErr w:type="spellStart"/>
      <w:r w:rsidRPr="00951A18">
        <w:t>СанПиН</w:t>
      </w:r>
      <w:proofErr w:type="spellEnd"/>
      <w:r w:rsidRPr="00951A18">
        <w:t xml:space="preserve"> 2.1.8/2.2.4.1383-03</w:t>
      </w:r>
    </w:p>
    <w:p w:rsidR="00041AAB" w:rsidRPr="00951A18" w:rsidRDefault="00041AAB" w:rsidP="00041AAB">
      <w:pPr>
        <w:autoSpaceDE w:val="0"/>
        <w:ind w:firstLine="709"/>
        <w:contextualSpacing/>
        <w:jc w:val="both"/>
        <w:rPr>
          <w:rFonts w:cs="Times New Roman"/>
          <w:szCs w:val="20"/>
        </w:rPr>
      </w:pPr>
    </w:p>
    <w:p w:rsidR="00041AAB" w:rsidRPr="00951A18" w:rsidRDefault="00041AAB" w:rsidP="007463B2">
      <w:pPr>
        <w:pStyle w:val="40"/>
        <w:numPr>
          <w:ilvl w:val="0"/>
          <w:numId w:val="9"/>
        </w:numPr>
      </w:pPr>
      <w:r w:rsidRPr="00951A18">
        <w:t>Санитарно-защитная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w:t>
      </w:r>
      <w:proofErr w:type="spellStart"/>
      <w:r w:rsidRPr="00951A18">
        <w:rPr>
          <w:rFonts w:eastAsia="Arial" w:cs="Times New Roman"/>
        </w:rPr>
        <w:t>СанПиН</w:t>
      </w:r>
      <w:proofErr w:type="spellEnd"/>
      <w:r w:rsidRPr="00951A18">
        <w:rPr>
          <w:rFonts w:eastAsia="Arial" w:cs="Times New Roman"/>
        </w:rPr>
        <w:t xml:space="preserve"> 2.2.1/2.1.1.1200-03 "Санитарно-защитные зоны и санитарная классификация предприятий, сооружений и иных объектов".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2.Санитарно-защитные зоны производственных и других объектов, выполняющие </w:t>
      </w:r>
      <w:proofErr w:type="spellStart"/>
      <w:r w:rsidRPr="00951A18">
        <w:rPr>
          <w:rFonts w:eastAsia="Arial" w:cs="Times New Roman"/>
        </w:rPr>
        <w:t>средозащитные</w:t>
      </w:r>
      <w:proofErr w:type="spellEnd"/>
      <w:r w:rsidRPr="00951A18">
        <w:rPr>
          <w:rFonts w:eastAsia="Arial" w:cs="Times New Roman"/>
        </w:rPr>
        <w:t xml:space="preserve"> функции, включаются в состав тех территориальных зон, в которых размещаются эти объекты. Допустимый режим использования и застройки санитарно-защитных зон необходимо принимать в соответствии с действующим законодательством, настоящими нормами и правилами, санитарными правилами, приведенными в </w:t>
      </w:r>
      <w:proofErr w:type="spellStart"/>
      <w:r w:rsidRPr="00951A18">
        <w:rPr>
          <w:rFonts w:eastAsia="Arial" w:cs="Times New Roman"/>
        </w:rPr>
        <w:t>СанПиН</w:t>
      </w:r>
      <w:proofErr w:type="spellEnd"/>
      <w:r w:rsidRPr="00951A18">
        <w:rPr>
          <w:rFonts w:eastAsia="Arial" w:cs="Times New Roman"/>
        </w:rPr>
        <w:t xml:space="preserve"> 2.2.1/2.1.1.1200, а также по согласованию с местными органами санитарно-эпидемиологического надзора.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районах, подверженных радиационному загрязнению территорий поселений, при зонировании необходимо учитывать возможность поэтапного изменения режима использования этих территорий после проведения необходимых мероприятий по дезактивации почвы и объектов недвижимости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уменьшения отрицательного влияния на окружающее население.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Ограничения использования земельных участков и объектов капитального строительства на территории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Санитарно-защитные зоны на территории сельского поселения установлены в соответствии с </w:t>
      </w:r>
      <w:proofErr w:type="spellStart"/>
      <w:r w:rsidRPr="00951A18">
        <w:rPr>
          <w:rFonts w:eastAsia="Arial" w:cs="Times New Roman"/>
        </w:rPr>
        <w:t>СанПиН</w:t>
      </w:r>
      <w:proofErr w:type="spellEnd"/>
      <w:r w:rsidRPr="00951A18">
        <w:rPr>
          <w:rFonts w:eastAsia="Arial" w:cs="Times New Roman"/>
        </w:rPr>
        <w:t xml:space="preserve"> 2.2.1/2.1.1.1200-03</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3.На территории СЗЗ допускается размещать: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сельхозугодия для выращивания технических культур, не используемых для производства продуктов питания;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 общественные здания административного назначения;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xml:space="preserve">местные и транзитные коммуникации, ЛЭП, </w:t>
      </w:r>
      <w:proofErr w:type="spellStart"/>
      <w:r w:rsidRPr="00951A18">
        <w:rPr>
          <w:rFonts w:eastAsia="Arial" w:cs="Times New Roman"/>
        </w:rPr>
        <w:t>электроподстанции</w:t>
      </w:r>
      <w:proofErr w:type="spellEnd"/>
      <w:r w:rsidRPr="00951A18">
        <w:rPr>
          <w:rFonts w:eastAsia="Arial" w:cs="Times New Roman"/>
        </w:rPr>
        <w:t xml:space="preserve">, </w:t>
      </w:r>
      <w:proofErr w:type="spellStart"/>
      <w:r w:rsidRPr="00951A18">
        <w:rPr>
          <w:rFonts w:eastAsia="Arial" w:cs="Times New Roman"/>
        </w:rPr>
        <w:t>нефте</w:t>
      </w:r>
      <w:proofErr w:type="spellEnd"/>
      <w:r w:rsidRPr="00951A18">
        <w:rPr>
          <w:rFonts w:eastAsia="Arial" w:cs="Times New Roman"/>
        </w:rPr>
        <w:t xml:space="preserve">- и газопроводы, артезианские скважины для технического водоснабжения, </w:t>
      </w:r>
      <w:proofErr w:type="spellStart"/>
      <w:r w:rsidRPr="00951A18">
        <w:rPr>
          <w:rFonts w:eastAsia="Arial" w:cs="Times New Roman"/>
        </w:rPr>
        <w:t>водоохлаждающие</w:t>
      </w:r>
      <w:proofErr w:type="spellEnd"/>
      <w:r w:rsidRPr="00951A18">
        <w:rPr>
          <w:rFonts w:eastAsia="Arial" w:cs="Times New Roman"/>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w:t>
      </w:r>
      <w:proofErr w:type="spellStart"/>
      <w:r w:rsidRPr="00951A18">
        <w:rPr>
          <w:rFonts w:eastAsia="Arial" w:cs="Times New Roman"/>
        </w:rPr>
        <w:t>промплощадки</w:t>
      </w:r>
      <w:proofErr w:type="spellEnd"/>
      <w:r w:rsidRPr="00951A18">
        <w:rPr>
          <w:rFonts w:eastAsia="Arial" w:cs="Times New Roman"/>
        </w:rPr>
        <w:t>, предприятий и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Санитарно-защитная зона предприятий должна быть озеленена - не менее 40% площади.</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кладбищ</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СП 42.13330.2011 (</w:t>
      </w:r>
      <w:proofErr w:type="spellStart"/>
      <w:r w:rsidRPr="00951A18">
        <w:rPr>
          <w:rFonts w:eastAsia="Arial" w:cs="Times New Roman"/>
        </w:rPr>
        <w:t>СНиП</w:t>
      </w:r>
      <w:proofErr w:type="spellEnd"/>
      <w:r w:rsidRPr="00951A18">
        <w:rPr>
          <w:rFonts w:eastAsia="Arial" w:cs="Times New Roman"/>
        </w:rPr>
        <w:t xml:space="preserve"> 2.07.01-89*) Вновь создаваемые места погребения должны размещаться на расстоянии не менее 300 м от границ селитебной территории.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Кладбища с погребением путем предания тела (останков) умершего земле (захоронение в могилу, склеп) размещают на расстоянии: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а) от жилых, общественных зданий, спортивно-оздоровительных и санаторно-курортных зон: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500 м - при площади кладбища от 20 до 40 га (размещение кладбища размером территории более 40 га не допускается);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300 м - при площади кладбища до 20 га;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50 м - для сельских, закрытых кладбищ и мемориальных комплексов, кладбищ с погребением после кремации;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б) от водозаборных сооружений централизованного источника водоснабжения населения - не менее 1000 м с подтверждением достаточности расстояния расчетами поясов зон санитарной охраны </w:t>
      </w:r>
      <w:proofErr w:type="spellStart"/>
      <w:r w:rsidRPr="00951A18">
        <w:rPr>
          <w:rFonts w:eastAsia="Arial" w:cs="Times New Roman"/>
        </w:rPr>
        <w:t>водоисточника</w:t>
      </w:r>
      <w:proofErr w:type="spellEnd"/>
      <w:r w:rsidRPr="00951A18">
        <w:rPr>
          <w:rFonts w:eastAsia="Arial" w:cs="Times New Roman"/>
        </w:rPr>
        <w:t xml:space="preserve"> и времени фильтрации;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После закрытия кладбища по истечении 25 лет после последнего захоронения расстояние до жилой застройки может быть сокращено до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сельских населенных пунктах и сложившихся районах городских населенных пунктов, подлежащих реконструкции, расстояние от кладбищ до стен жилых домов, зданий детских и лечебных учреждений допускается уменьшать по согласованию с уполномоченными органами </w:t>
      </w:r>
      <w:proofErr w:type="spellStart"/>
      <w:r w:rsidRPr="00951A18">
        <w:rPr>
          <w:rFonts w:eastAsia="Arial" w:cs="Times New Roman"/>
        </w:rPr>
        <w:t>Роспотребнадзора</w:t>
      </w:r>
      <w:proofErr w:type="spellEnd"/>
      <w:r w:rsidRPr="00951A18">
        <w:rPr>
          <w:rFonts w:eastAsia="Arial" w:cs="Times New Roman"/>
        </w:rPr>
        <w:t>, но принимать не менее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кладбищах и зданиях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На участках кладбищ предусматривается зона зеленых насаждений шириной не менее 20 м, стоянки автокатафалков и автотранспорта, урны для сбора мусора, площадки для мусоросборников с подъездами к ним.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Размещение зданий и сооружений на этой территории запрещается.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скотомогильников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Размер санитарно-защитной зоны от скотомогильника (биотермической ямы) принимается до:</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 жилых, общественных зданий, животноводческих ферм (комплексов) – 1000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скотопрогонов и пастбищ - 200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автомобильных, железных дорог в зависимости от их категории - 60 - 300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 истечении 25 лет с момента последнего захоронения возможно уменьшение размеров санитарно-защитной зоны.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Изменение размеров установленных санитарно-защитных зон для объектов I класса опасности, к которым относится скотомогильник, осуществляется постановлением Главного государственного санитарного врача Липецкой области.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исключительных случаях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 в биотермическую яму прошло не менее 2 лет, в земляную яму - не менее 25 лет. Промышленный объект не должен быть связан с приемом, производством и переработкой продуктов пита</w:t>
      </w:r>
      <w:r w:rsidRPr="00951A18">
        <w:rPr>
          <w:rFonts w:eastAsia="Arial" w:cs="Times New Roman"/>
        </w:rPr>
        <w:softHyphen/>
        <w:t>ния и кормов.</w:t>
      </w:r>
    </w:p>
    <w:p w:rsidR="00041AAB" w:rsidRPr="00951A18" w:rsidRDefault="00041AAB" w:rsidP="00041AAB">
      <w:pPr>
        <w:autoSpaceDE w:val="0"/>
        <w:ind w:firstLine="709"/>
        <w:contextualSpacing/>
        <w:jc w:val="both"/>
        <w:rPr>
          <w:rFonts w:eastAsia="Arial" w:cs="Times New Roman"/>
        </w:rPr>
      </w:pPr>
    </w:p>
    <w:p w:rsidR="00041AAB" w:rsidRPr="00951A18" w:rsidRDefault="00041AAB" w:rsidP="00041AAB">
      <w:pPr>
        <w:autoSpaceDE w:val="0"/>
        <w:ind w:firstLine="709"/>
        <w:contextualSpacing/>
        <w:jc w:val="both"/>
        <w:rPr>
          <w:rFonts w:eastAsia="Arial" w:cs="Times New Roman"/>
          <w:i/>
          <w:u w:val="single"/>
        </w:rPr>
      </w:pPr>
      <w:r w:rsidRPr="00951A18">
        <w:rPr>
          <w:rFonts w:eastAsia="Arial" w:cs="Times New Roman"/>
          <w:i/>
          <w:u w:val="single"/>
        </w:rPr>
        <w:t>Санитарно-защитные зоны объектов размещения (полигонов) твердых бытовых отходов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Размер санитарно-защитной зоны от жилой застройки до границ полигона ТБО - 1000 м. Размер санитарно-защитной зоны определяется в проекте и может увеличиваться после результатов расчета газообразных выбросов в атмосферу. Границы зоны устанавливаются по изолинии 1 ПДК, если она выходит из пределов нормативной зоны. На территории </w:t>
      </w:r>
      <w:proofErr w:type="gramStart"/>
      <w:r w:rsidRPr="00951A18">
        <w:rPr>
          <w:rFonts w:eastAsia="Arial" w:cs="Times New Roman"/>
        </w:rPr>
        <w:t>санитарно-защитная</w:t>
      </w:r>
      <w:proofErr w:type="gramEnd"/>
      <w:r w:rsidRPr="00951A18">
        <w:rPr>
          <w:rFonts w:eastAsia="Arial" w:cs="Times New Roman"/>
        </w:rPr>
        <w:t xml:space="preserve"> зоны высаживаются зеленые насаждения.</w:t>
      </w:r>
    </w:p>
    <w:p w:rsidR="00041AAB" w:rsidRPr="00951A18" w:rsidRDefault="00041AAB" w:rsidP="007463B2">
      <w:pPr>
        <w:pStyle w:val="40"/>
        <w:numPr>
          <w:ilvl w:val="0"/>
          <w:numId w:val="9"/>
        </w:numPr>
        <w:rPr>
          <w:rFonts w:eastAsia="Arial"/>
        </w:rPr>
      </w:pPr>
      <w:r w:rsidRPr="00951A18">
        <w:rPr>
          <w:rFonts w:eastAsia="Arial"/>
        </w:rPr>
        <w:t>Полоса отвода и придорожная полоса.</w:t>
      </w:r>
    </w:p>
    <w:p w:rsidR="00041AAB" w:rsidRPr="00951A18" w:rsidRDefault="00041AAB" w:rsidP="00041AAB">
      <w:pPr>
        <w:widowControl w:val="0"/>
        <w:autoSpaceDE w:val="0"/>
        <w:autoSpaceDN w:val="0"/>
        <w:adjustRightInd w:val="0"/>
        <w:ind w:firstLine="709"/>
        <w:contextualSpacing/>
        <w:jc w:val="both"/>
      </w:pPr>
      <w:r w:rsidRPr="00951A18">
        <w:t>Под полосой отвода автодороги понимается совокупность земельных участков, предоставленных в установленном порядке для размещения конструктивных элементов и инженерных сооружений такой дороги, а также зданий, строений, сооружений, защитных и декоративных лесонасаждений и устройств, других объектов, имеющих специальное назначение по обслуживанию дороги и являющихся ее неотъемлемой технологической частью.</w:t>
      </w:r>
    </w:p>
    <w:p w:rsidR="00041AAB" w:rsidRPr="00951A18" w:rsidRDefault="00041AAB" w:rsidP="00041AAB">
      <w:pPr>
        <w:widowControl w:val="0"/>
        <w:autoSpaceDE w:val="0"/>
        <w:autoSpaceDN w:val="0"/>
        <w:adjustRightInd w:val="0"/>
        <w:ind w:firstLine="709"/>
        <w:contextualSpacing/>
        <w:jc w:val="both"/>
      </w:pPr>
      <w:r w:rsidRPr="00951A18">
        <w:t>В пределах полосы отвода автомобильной дороги запрещается:</w:t>
      </w:r>
    </w:p>
    <w:p w:rsidR="00041AAB" w:rsidRPr="00951A18" w:rsidRDefault="00041AAB" w:rsidP="00041AAB">
      <w:pPr>
        <w:widowControl w:val="0"/>
        <w:autoSpaceDE w:val="0"/>
        <w:autoSpaceDN w:val="0"/>
        <w:adjustRightInd w:val="0"/>
        <w:ind w:firstLine="709"/>
        <w:contextualSpacing/>
        <w:jc w:val="both"/>
      </w:pPr>
      <w:r w:rsidRPr="00951A18">
        <w:t>а) строительство жилых и общественных зданий, складов;</w:t>
      </w:r>
    </w:p>
    <w:p w:rsidR="00041AAB" w:rsidRPr="00951A18" w:rsidRDefault="00041AAB" w:rsidP="00041AAB">
      <w:pPr>
        <w:widowControl w:val="0"/>
        <w:autoSpaceDE w:val="0"/>
        <w:autoSpaceDN w:val="0"/>
        <w:adjustRightInd w:val="0"/>
        <w:ind w:firstLine="709"/>
        <w:contextualSpacing/>
        <w:jc w:val="both"/>
      </w:pPr>
      <w:r w:rsidRPr="00951A18">
        <w:t>б) проведение строительных, геологоразведочных, топографических, горных и изыскательских работ, а также устройство наземных сооружений;</w:t>
      </w:r>
    </w:p>
    <w:p w:rsidR="00041AAB" w:rsidRPr="00951A18" w:rsidRDefault="00041AAB" w:rsidP="00041AAB">
      <w:pPr>
        <w:widowControl w:val="0"/>
        <w:autoSpaceDE w:val="0"/>
        <w:autoSpaceDN w:val="0"/>
        <w:adjustRightInd w:val="0"/>
        <w:ind w:firstLine="709"/>
        <w:contextualSpacing/>
        <w:jc w:val="both"/>
      </w:pPr>
      <w:r w:rsidRPr="00951A18">
        <w:t>в) размещение зданий, строений, сооружений, устройств и объектов, не связанных с обслуживанием федеральной автомобильной дороги, ее строительством, реконструкцией, ремонтом, содержанием и эксплуатацией;</w:t>
      </w:r>
    </w:p>
    <w:p w:rsidR="00041AAB" w:rsidRPr="00951A18" w:rsidRDefault="00041AAB" w:rsidP="00041AAB">
      <w:pPr>
        <w:widowControl w:val="0"/>
        <w:autoSpaceDE w:val="0"/>
        <w:autoSpaceDN w:val="0"/>
        <w:adjustRightInd w:val="0"/>
        <w:ind w:firstLine="709"/>
        <w:contextualSpacing/>
        <w:jc w:val="both"/>
      </w:pPr>
      <w:r w:rsidRPr="00951A18">
        <w:t>г) распашка земельных участков, покос травы, рубка и повреждение лесных насаждений и иных многолетних насаждений, снятие дерна и выемка грунта;</w:t>
      </w:r>
    </w:p>
    <w:p w:rsidR="00041AAB" w:rsidRPr="00951A18" w:rsidRDefault="00041AAB" w:rsidP="00041AAB">
      <w:pPr>
        <w:widowControl w:val="0"/>
        <w:autoSpaceDE w:val="0"/>
        <w:autoSpaceDN w:val="0"/>
        <w:adjustRightInd w:val="0"/>
        <w:ind w:firstLine="709"/>
        <w:contextualSpacing/>
        <w:jc w:val="both"/>
      </w:pPr>
      <w:proofErr w:type="spellStart"/>
      <w:r w:rsidRPr="00951A18">
        <w:t>д</w:t>
      </w:r>
      <w:proofErr w:type="spellEnd"/>
      <w:r w:rsidRPr="00951A18">
        <w:t>) установка рекламных конструкций, не соответствующих требованиям технического регламента и нормативным актам по вопросам безопасности движения транспорта, а также информационных щитов и указателей, не имеющих отношения к безопасности до</w:t>
      </w:r>
      <w:r w:rsidRPr="00951A18">
        <w:softHyphen/>
        <w:t>рожного движения.</w:t>
      </w:r>
    </w:p>
    <w:p w:rsidR="00041AAB" w:rsidRPr="00951A18" w:rsidRDefault="00041AAB" w:rsidP="00041AAB">
      <w:pPr>
        <w:widowControl w:val="0"/>
        <w:autoSpaceDE w:val="0"/>
        <w:autoSpaceDN w:val="0"/>
        <w:adjustRightInd w:val="0"/>
        <w:ind w:firstLine="709"/>
        <w:contextualSpacing/>
        <w:jc w:val="both"/>
      </w:pPr>
      <w:r w:rsidRPr="00951A18">
        <w:t xml:space="preserve">2. </w:t>
      </w:r>
      <w:proofErr w:type="gramStart"/>
      <w:r w:rsidRPr="00951A18">
        <w:t>В пределах полосы отвода автомобильной дороги могут размещаться объекты дорожного сервиса, инженерные коммуникации, железные дороги, линии электропередачи, линии связи, объекты трубопроводного и железнодорожного транспорта, а также иные сооружения и объекты, которые располагаются вдоль автомобильной дороги либо пересекают ее; подъезды, съезды и примыкания (включая переходно-скоростные полосы) к объектам, расположенным вне полосы отвода федеральной автомобильной дороги и требующие доступа к ним.</w:t>
      </w:r>
      <w:proofErr w:type="gramEnd"/>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Правила установления и использования полос отвода федеральных автомобильных дорог утверждены постановлением Правительства Российской Федерации </w:t>
      </w:r>
      <w:hyperlink r:id="rId107" w:history="1">
        <w:r w:rsidRPr="00951A18">
          <w:t>от 14 апреля 2007г. №233</w:t>
        </w:r>
      </w:hyperlink>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lastRenderedPageBreak/>
        <w:t>Полосы отвода и охранные зоны железной дороги</w:t>
      </w:r>
    </w:p>
    <w:p w:rsidR="00041AAB" w:rsidRPr="00951A18" w:rsidRDefault="00041AAB" w:rsidP="00041AAB">
      <w:pPr>
        <w:widowControl w:val="0"/>
        <w:autoSpaceDE w:val="0"/>
        <w:autoSpaceDN w:val="0"/>
        <w:adjustRightInd w:val="0"/>
        <w:ind w:firstLine="709"/>
        <w:contextualSpacing/>
        <w:jc w:val="both"/>
      </w:pPr>
      <w:r w:rsidRPr="00951A18">
        <w:t>1. В полосу отвода на железнодорожном транспорте (далее - полоса отвода) входят земельные участки, прилегающие к железнодорожным путям, земельные участки,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041AAB" w:rsidRPr="00951A18" w:rsidRDefault="00041AAB" w:rsidP="00041AAB">
      <w:pPr>
        <w:widowControl w:val="0"/>
        <w:autoSpaceDE w:val="0"/>
        <w:autoSpaceDN w:val="0"/>
        <w:adjustRightInd w:val="0"/>
        <w:ind w:firstLine="709"/>
        <w:contextualSpacing/>
        <w:jc w:val="both"/>
      </w:pPr>
      <w:r w:rsidRPr="00951A18">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041AAB" w:rsidRPr="00951A18" w:rsidRDefault="00041AAB" w:rsidP="00041AAB">
      <w:pPr>
        <w:widowControl w:val="0"/>
        <w:autoSpaceDE w:val="0"/>
        <w:autoSpaceDN w:val="0"/>
        <w:adjustRightInd w:val="0"/>
        <w:ind w:firstLine="709"/>
        <w:contextualSpacing/>
        <w:jc w:val="both"/>
      </w:pPr>
      <w:r w:rsidRPr="00951A18">
        <w:t>в) не допускать в местах прилегания к сельскохозяйственным угодьям разрастание сорной травянистой и древесно-кустарниковой растительности;</w:t>
      </w:r>
    </w:p>
    <w:p w:rsidR="00041AAB" w:rsidRPr="00951A18" w:rsidRDefault="00041AAB" w:rsidP="00041AAB">
      <w:pPr>
        <w:widowControl w:val="0"/>
        <w:autoSpaceDE w:val="0"/>
        <w:autoSpaceDN w:val="0"/>
        <w:adjustRightInd w:val="0"/>
        <w:ind w:firstLine="709"/>
        <w:contextualSpacing/>
        <w:jc w:val="both"/>
      </w:pPr>
      <w:r w:rsidRPr="00951A18">
        <w:t>г) не допускать в местах прилегания к лесным массивам скопление сухостоя, валежника, порубочных остатков и других горючих материалов;</w:t>
      </w:r>
    </w:p>
    <w:p w:rsidR="00041AAB" w:rsidRPr="00951A18" w:rsidRDefault="00041AAB" w:rsidP="00041AAB">
      <w:pPr>
        <w:widowControl w:val="0"/>
        <w:autoSpaceDE w:val="0"/>
        <w:autoSpaceDN w:val="0"/>
        <w:adjustRightInd w:val="0"/>
        <w:ind w:firstLine="709"/>
        <w:contextualSpacing/>
        <w:jc w:val="both"/>
      </w:pPr>
      <w:proofErr w:type="spellStart"/>
      <w:r w:rsidRPr="00951A18">
        <w:t>д</w:t>
      </w:r>
      <w:proofErr w:type="spellEnd"/>
      <w:r w:rsidRPr="00951A18">
        <w:t>)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 xml:space="preserve">2. </w:t>
      </w:r>
      <w:proofErr w:type="gramStart"/>
      <w:r w:rsidRPr="00951A18">
        <w:t>В охранные зоны, необходимые для обеспечения сохранности, прочности и устойчивости объектов железнодорожного транспорта (далее - охранные зоны)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 в том</w:t>
      </w:r>
      <w:proofErr w:type="gramEnd"/>
      <w:r w:rsidRPr="00951A18">
        <w:t xml:space="preserve"> </w:t>
      </w:r>
      <w:proofErr w:type="gramStart"/>
      <w:r w:rsidRPr="00951A18">
        <w:t>числе</w:t>
      </w:r>
      <w:proofErr w:type="gramEnd"/>
      <w:r w:rsidRPr="00951A18">
        <w:t>:</w:t>
      </w:r>
    </w:p>
    <w:p w:rsidR="00041AAB" w:rsidRPr="00951A18" w:rsidRDefault="00041AAB" w:rsidP="00041AAB">
      <w:pPr>
        <w:widowControl w:val="0"/>
        <w:autoSpaceDE w:val="0"/>
        <w:autoSpaceDN w:val="0"/>
        <w:adjustRightInd w:val="0"/>
        <w:ind w:firstLine="709"/>
        <w:contextualSpacing/>
        <w:jc w:val="both"/>
      </w:pPr>
      <w:r w:rsidRPr="00951A18">
        <w:t xml:space="preserve">в местах, подверженных снежным обвалам (лавинам), оползням, размывам, селевым потокам, </w:t>
      </w:r>
      <w:proofErr w:type="spellStart"/>
      <w:r w:rsidRPr="00951A18">
        <w:t>оврагообразованию</w:t>
      </w:r>
      <w:proofErr w:type="spellEnd"/>
      <w:r w:rsidRPr="00951A18">
        <w:t xml:space="preserve">, </w:t>
      </w:r>
      <w:proofErr w:type="spellStart"/>
      <w:r w:rsidRPr="00951A18">
        <w:t>карстообразованию</w:t>
      </w:r>
      <w:proofErr w:type="spellEnd"/>
      <w:r w:rsidRPr="00951A18">
        <w:t xml:space="preserve"> и другим опасным геологическим воздействиям;</w:t>
      </w:r>
    </w:p>
    <w:p w:rsidR="00041AAB" w:rsidRPr="00951A18" w:rsidRDefault="00041AAB" w:rsidP="00041AAB">
      <w:pPr>
        <w:widowControl w:val="0"/>
        <w:autoSpaceDE w:val="0"/>
        <w:autoSpaceDN w:val="0"/>
        <w:adjustRightInd w:val="0"/>
        <w:ind w:firstLine="709"/>
        <w:contextualSpacing/>
        <w:jc w:val="both"/>
      </w:pPr>
      <w:r w:rsidRPr="00951A18">
        <w:t>в районах подвижных песков;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выполняющих функции защитных лесонасаждений, в том числе лесов в поймах рек и вдоль поверхностных водных объектов;</w:t>
      </w:r>
    </w:p>
    <w:p w:rsidR="00041AAB" w:rsidRPr="00951A18" w:rsidRDefault="00041AAB" w:rsidP="00041AAB">
      <w:pPr>
        <w:widowControl w:val="0"/>
        <w:autoSpaceDE w:val="0"/>
        <w:autoSpaceDN w:val="0"/>
        <w:adjustRightInd w:val="0"/>
        <w:ind w:firstLine="709"/>
        <w:contextualSpacing/>
        <w:jc w:val="both"/>
      </w:pPr>
      <w:r w:rsidRPr="00951A18">
        <w:t>в местах расположения лесов,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объектов железнодорожного транспорта.</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Ширина охранной зоны должна быть:</w:t>
      </w:r>
    </w:p>
    <w:p w:rsidR="00041AAB" w:rsidRPr="00951A18" w:rsidRDefault="00041AAB" w:rsidP="00041AAB">
      <w:pPr>
        <w:widowControl w:val="0"/>
        <w:autoSpaceDE w:val="0"/>
        <w:autoSpaceDN w:val="0"/>
        <w:adjustRightInd w:val="0"/>
        <w:ind w:firstLine="709"/>
        <w:contextualSpacing/>
        <w:jc w:val="both"/>
      </w:pPr>
      <w:r w:rsidRPr="00951A18">
        <w:t>не менее 500 метров - в пустынных и полупустынных районах;</w:t>
      </w:r>
    </w:p>
    <w:p w:rsidR="00041AAB" w:rsidRPr="00951A18" w:rsidRDefault="00041AAB" w:rsidP="00041AAB">
      <w:pPr>
        <w:widowControl w:val="0"/>
        <w:autoSpaceDE w:val="0"/>
        <w:autoSpaceDN w:val="0"/>
        <w:adjustRightInd w:val="0"/>
        <w:ind w:firstLine="709"/>
        <w:contextualSpacing/>
        <w:jc w:val="both"/>
      </w:pPr>
      <w:r w:rsidRPr="00951A18">
        <w:t>не менее 100 метров - в остальных районах.</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041AAB" w:rsidRPr="00951A18" w:rsidRDefault="00041AAB" w:rsidP="00041AAB">
      <w:pPr>
        <w:widowControl w:val="0"/>
        <w:autoSpaceDE w:val="0"/>
        <w:autoSpaceDN w:val="0"/>
        <w:adjustRightInd w:val="0"/>
        <w:ind w:firstLine="709"/>
        <w:contextualSpacing/>
        <w:jc w:val="both"/>
      </w:pPr>
      <w:proofErr w:type="gramStart"/>
      <w:r w:rsidRPr="00951A18">
        <w:t xml:space="preserve">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w:t>
      </w:r>
      <w:r w:rsidRPr="00951A18">
        <w:lastRenderedPageBreak/>
        <w:t>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roofErr w:type="gramEnd"/>
    </w:p>
    <w:p w:rsidR="00041AAB" w:rsidRPr="00951A18" w:rsidRDefault="00041AAB" w:rsidP="00041AAB">
      <w:pPr>
        <w:widowControl w:val="0"/>
        <w:autoSpaceDE w:val="0"/>
        <w:autoSpaceDN w:val="0"/>
        <w:adjustRightInd w:val="0"/>
        <w:ind w:firstLine="709"/>
        <w:contextualSpacing/>
        <w:jc w:val="both"/>
      </w:pPr>
      <w:r w:rsidRPr="00951A18">
        <w:t>б) распашка земель;</w:t>
      </w:r>
    </w:p>
    <w:p w:rsidR="00041AAB" w:rsidRPr="00951A18" w:rsidRDefault="00041AAB" w:rsidP="00041AAB">
      <w:pPr>
        <w:widowControl w:val="0"/>
        <w:autoSpaceDE w:val="0"/>
        <w:autoSpaceDN w:val="0"/>
        <w:adjustRightInd w:val="0"/>
        <w:ind w:firstLine="709"/>
        <w:contextualSpacing/>
        <w:jc w:val="both"/>
      </w:pPr>
      <w:r w:rsidRPr="00951A18">
        <w:t>в) выпас скота;</w:t>
      </w:r>
    </w:p>
    <w:p w:rsidR="00041AAB" w:rsidRPr="00951A18" w:rsidRDefault="00041AAB" w:rsidP="00041AAB">
      <w:pPr>
        <w:widowControl w:val="0"/>
        <w:autoSpaceDE w:val="0"/>
        <w:autoSpaceDN w:val="0"/>
        <w:adjustRightInd w:val="0"/>
        <w:ind w:firstLine="709"/>
        <w:contextualSpacing/>
        <w:jc w:val="both"/>
      </w:pPr>
      <w:r w:rsidRPr="00951A18">
        <w:t>г) выпуск поверхностных и хозяйственно-бытовых вод.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pPr>
      <w:r w:rsidRPr="00951A18">
        <w:t>Примечание:</w:t>
      </w:r>
    </w:p>
    <w:p w:rsidR="00041AAB" w:rsidRPr="00951A18" w:rsidRDefault="00041AAB" w:rsidP="00041AAB">
      <w:pPr>
        <w:widowControl w:val="0"/>
        <w:autoSpaceDE w:val="0"/>
        <w:autoSpaceDN w:val="0"/>
        <w:adjustRightInd w:val="0"/>
        <w:ind w:firstLine="709"/>
        <w:contextualSpacing/>
        <w:jc w:val="both"/>
      </w:pPr>
      <w:r w:rsidRPr="00951A18">
        <w:t xml:space="preserve">Правила установления и использования полос отвода и охранных </w:t>
      </w:r>
      <w:proofErr w:type="gramStart"/>
      <w:r w:rsidRPr="00951A18">
        <w:t>зон</w:t>
      </w:r>
      <w:proofErr w:type="gramEnd"/>
      <w:r w:rsidRPr="00951A18">
        <w:t xml:space="preserve"> железных дорог утверждены постановлением Правительства Российской Федерации </w:t>
      </w:r>
      <w:hyperlink r:id="rId108" w:history="1">
        <w:r w:rsidRPr="00951A18">
          <w:t>от 12 октября 2006 г. №611</w:t>
        </w:r>
      </w:hyperlink>
    </w:p>
    <w:p w:rsidR="00041AAB" w:rsidRPr="00951A18" w:rsidRDefault="00041AAB" w:rsidP="007463B2">
      <w:pPr>
        <w:pStyle w:val="40"/>
        <w:numPr>
          <w:ilvl w:val="0"/>
          <w:numId w:val="9"/>
        </w:numPr>
        <w:rPr>
          <w:rFonts w:eastAsia="Arial"/>
        </w:rPr>
      </w:pPr>
      <w:r w:rsidRPr="00951A18">
        <w:rPr>
          <w:rFonts w:eastAsia="Arial"/>
        </w:rPr>
        <w:t>Прибрежная защитная полоса</w:t>
      </w:r>
    </w:p>
    <w:p w:rsidR="00041AAB" w:rsidRPr="00951A18" w:rsidRDefault="00041AAB" w:rsidP="00041AAB">
      <w:pPr>
        <w:autoSpaceDE w:val="0"/>
        <w:ind w:firstLine="709"/>
        <w:contextualSpacing/>
        <w:jc w:val="both"/>
        <w:rPr>
          <w:rFonts w:eastAsia="Arial" w:cs="Times New Roman"/>
          <w:bCs/>
        </w:rPr>
      </w:pPr>
      <w:r w:rsidRPr="00951A18">
        <w:rPr>
          <w:rFonts w:eastAsia="Arial" w:cs="Times New Roman"/>
          <w:bCs/>
        </w:rPr>
        <w:t>В соответствии с частью 17 ст. 65 Водного кодекса Российской Федерации</w:t>
      </w:r>
      <w:r w:rsidRPr="00951A18">
        <w:rPr>
          <w:rFonts w:eastAsia="Arial" w:cs="Times New Roman"/>
        </w:rPr>
        <w:t xml:space="preserve"> </w:t>
      </w:r>
      <w:r w:rsidRPr="00951A18">
        <w:rPr>
          <w:rFonts w:eastAsia="Arial" w:cs="Times New Roman"/>
          <w:bCs/>
        </w:rPr>
        <w:t>в границах прибрежной защитной полосы запрещаются:</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5) распашка земель;</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 xml:space="preserve">6) размещение отвалов размываемых грунтов; </w:t>
      </w:r>
    </w:p>
    <w:p w:rsidR="00041AAB" w:rsidRPr="00951A18" w:rsidRDefault="00041AAB" w:rsidP="00041AAB">
      <w:pPr>
        <w:widowControl w:val="0"/>
        <w:autoSpaceDE w:val="0"/>
        <w:ind w:firstLine="709"/>
        <w:contextualSpacing/>
        <w:jc w:val="both"/>
        <w:rPr>
          <w:rFonts w:eastAsia="Arial" w:cs="Times New Roman"/>
        </w:rPr>
      </w:pPr>
      <w:r w:rsidRPr="00951A18">
        <w:rPr>
          <w:rFonts w:eastAsia="Arial" w:cs="Times New Roman"/>
        </w:rPr>
        <w:t>7) выпас сельскохозяйственных животных и организация для них летних лагерей, ванн.</w:t>
      </w:r>
    </w:p>
    <w:p w:rsidR="00041AAB" w:rsidRPr="00951A18" w:rsidRDefault="00041AAB" w:rsidP="007463B2">
      <w:pPr>
        <w:pStyle w:val="40"/>
        <w:numPr>
          <w:ilvl w:val="0"/>
          <w:numId w:val="9"/>
        </w:numPr>
        <w:rPr>
          <w:rFonts w:eastAsia="Arial"/>
        </w:rPr>
      </w:pPr>
      <w:proofErr w:type="spellStart"/>
      <w:r w:rsidRPr="00951A18">
        <w:rPr>
          <w:rFonts w:eastAsia="Arial"/>
        </w:rPr>
        <w:t>Водоохранная</w:t>
      </w:r>
      <w:proofErr w:type="spellEnd"/>
      <w:r w:rsidRPr="00951A18">
        <w:rPr>
          <w:rFonts w:eastAsia="Arial"/>
        </w:rPr>
        <w:t xml:space="preserve"> зона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Водный кодекс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 </w:t>
      </w:r>
      <w:proofErr w:type="spellStart"/>
      <w:r w:rsidRPr="00951A18">
        <w:rPr>
          <w:rFonts w:eastAsia="Arial" w:cs="Times New Roman"/>
        </w:rPr>
        <w:t>СанПиН</w:t>
      </w:r>
      <w:proofErr w:type="spellEnd"/>
      <w:r w:rsidRPr="00951A18">
        <w:rPr>
          <w:rFonts w:eastAsia="Arial" w:cs="Times New Roman"/>
        </w:rPr>
        <w:t xml:space="preserve"> 2.1.5.980-00 "Гигиенические требования к охране поверхностных вод".</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2. Порядок установления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в том числе посредством размещения специальных информационных знаков определяется "Правилами установления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(утв. постановлением Правительства РФ от 10 января 2009 г. № 17).</w:t>
      </w:r>
    </w:p>
    <w:p w:rsidR="00041AAB" w:rsidRPr="00951A18" w:rsidRDefault="00041AAB" w:rsidP="00041AAB">
      <w:pPr>
        <w:autoSpaceDE w:val="0"/>
        <w:ind w:firstLine="709"/>
        <w:contextualSpacing/>
        <w:jc w:val="both"/>
        <w:rPr>
          <w:rFonts w:eastAsia="Arial" w:cs="Times New Roman"/>
        </w:rPr>
      </w:pPr>
      <w:proofErr w:type="spellStart"/>
      <w:r w:rsidRPr="00951A18">
        <w:rPr>
          <w:rFonts w:eastAsia="Arial" w:cs="Times New Roman"/>
        </w:rPr>
        <w:t>Водоохранные</w:t>
      </w:r>
      <w:proofErr w:type="spellEnd"/>
      <w:r w:rsidRPr="00951A18">
        <w:rPr>
          <w:rFonts w:eastAsia="Arial" w:cs="Times New Roman"/>
        </w:rPr>
        <w:t xml:space="preserve"> зоны рек включают поймы, надпойменные террасы, бровки и крутые склоны коренных берегов, а также овраги и балки, непосредственно впадающие в речную долину или озерную котловину.</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w:t>
      </w:r>
      <w:proofErr w:type="spellStart"/>
      <w:r w:rsidRPr="00951A18">
        <w:rPr>
          <w:rFonts w:eastAsia="Arial" w:cs="Times New Roman"/>
        </w:rPr>
        <w:t>водоохранной</w:t>
      </w:r>
      <w:proofErr w:type="spellEnd"/>
      <w:r w:rsidRPr="00951A18">
        <w:rPr>
          <w:rFonts w:eastAsia="Arial" w:cs="Times New Roman"/>
        </w:rPr>
        <w:t xml:space="preserve"> зоны устанавливается в зависимости от протяженности реки. Для рек и ручьев, протяженностью до 10 км </w:t>
      </w:r>
      <w:proofErr w:type="spellStart"/>
      <w:r w:rsidRPr="00951A18">
        <w:rPr>
          <w:rFonts w:eastAsia="Arial" w:cs="Times New Roman"/>
        </w:rPr>
        <w:t>водоохранная</w:t>
      </w:r>
      <w:proofErr w:type="spellEnd"/>
      <w:r w:rsidRPr="00951A18">
        <w:rPr>
          <w:rFonts w:eastAsia="Arial" w:cs="Times New Roman"/>
        </w:rPr>
        <w:t xml:space="preserve"> зона устанавливается в размере 50 м; от 10 до 50 км - в размере 100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Для русловых водохранилищ, расположенных на реке, </w:t>
      </w:r>
      <w:proofErr w:type="spellStart"/>
      <w:r w:rsidRPr="00951A18">
        <w:rPr>
          <w:rFonts w:eastAsia="Arial" w:cs="Times New Roman"/>
        </w:rPr>
        <w:t>водоохранная</w:t>
      </w:r>
      <w:proofErr w:type="spellEnd"/>
      <w:r w:rsidRPr="00951A18">
        <w:rPr>
          <w:rFonts w:eastAsia="Arial" w:cs="Times New Roman"/>
        </w:rPr>
        <w:t xml:space="preserve"> зона и прибрежная защитная полоса устанавливаются по ширине </w:t>
      </w:r>
      <w:proofErr w:type="spellStart"/>
      <w:r w:rsidRPr="00951A18">
        <w:rPr>
          <w:rFonts w:eastAsia="Arial" w:cs="Times New Roman"/>
        </w:rPr>
        <w:t>водоохранной</w:t>
      </w:r>
      <w:proofErr w:type="spellEnd"/>
      <w:r w:rsidRPr="00951A18">
        <w:rPr>
          <w:rFonts w:eastAsia="Arial" w:cs="Times New Roman"/>
        </w:rPr>
        <w:t xml:space="preserve"> и прибрежной защитной полосе реки.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отдельных, установленных законом случаях, размеры </w:t>
      </w:r>
      <w:proofErr w:type="spellStart"/>
      <w:r w:rsidRPr="00951A18">
        <w:rPr>
          <w:rFonts w:eastAsia="Arial" w:cs="Times New Roman"/>
        </w:rPr>
        <w:t>водоохранной</w:t>
      </w:r>
      <w:proofErr w:type="spellEnd"/>
      <w:r w:rsidRPr="00951A18">
        <w:rPr>
          <w:rFonts w:eastAsia="Arial" w:cs="Times New Roman"/>
        </w:rPr>
        <w:t xml:space="preserve"> зоны и прибрежной защитной полосы могут иметь и иные значения.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lastRenderedPageBreak/>
        <w:t>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(береговая полоса 5 м).</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пределах </w:t>
      </w:r>
      <w:proofErr w:type="spellStart"/>
      <w:r w:rsidRPr="00951A18">
        <w:rPr>
          <w:rFonts w:eastAsia="Arial" w:cs="Times New Roman"/>
        </w:rPr>
        <w:t>водоохранных</w:t>
      </w:r>
      <w:proofErr w:type="spellEnd"/>
      <w:r w:rsidRPr="00951A18">
        <w:rPr>
          <w:rFonts w:eastAsia="Arial" w:cs="Times New Roman"/>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Полоса земли вдоль береговой линии водного объекта общего пользования (береговая полоса)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и прибрежных защитных полос действуют следующие ограничения использования земельных участков и объектов капитального строительства.</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соответствии с частью 15 ст. 65 Водного кодекса Российской Федерации 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использование сточных вод для удобрения почв;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осуществление авиационных мер по борьбе с вредителями и болезнями растений;</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В границах </w:t>
      </w:r>
      <w:proofErr w:type="spellStart"/>
      <w:r w:rsidRPr="00951A18">
        <w:rPr>
          <w:rFonts w:eastAsia="Arial" w:cs="Times New Roman"/>
        </w:rPr>
        <w:t>водоохранных</w:t>
      </w:r>
      <w:proofErr w:type="spellEnd"/>
      <w:r w:rsidRPr="00951A18">
        <w:rPr>
          <w:rFonts w:eastAsia="Arial" w:cs="Times New Roman"/>
        </w:rPr>
        <w:t xml:space="preserve"> зон допускаются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В границах прибрежных защитных полос наряду с перечисленными ограничениями запрещаются:</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1) распашка земель;</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2) размещение отвалов размываемых грунтов;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3) выпас сельскохозяйственных животных и организация для них летних лагерей, ванн.</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Береговой полосой общего пользования вправе пользоваться каждый гражданин (без использования механических транспортных средств) для передвижения и пребывания около водного объекта, в том числе для осуществления любительского и спортивного рыболовства и причаливания плавучих средств.</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4. Установление на местности границ </w:t>
      </w:r>
      <w:proofErr w:type="spellStart"/>
      <w:r w:rsidRPr="00951A18">
        <w:rPr>
          <w:rFonts w:eastAsia="Arial" w:cs="Times New Roman"/>
        </w:rPr>
        <w:t>водоохранных</w:t>
      </w:r>
      <w:proofErr w:type="spellEnd"/>
      <w:r w:rsidRPr="00951A18">
        <w:rPr>
          <w:rFonts w:eastAsia="Arial" w:cs="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041AAB" w:rsidRPr="00951A18" w:rsidRDefault="00041AAB" w:rsidP="00041AAB">
      <w:pPr>
        <w:autoSpaceDE w:val="0"/>
        <w:ind w:firstLine="709"/>
        <w:contextualSpacing/>
        <w:jc w:val="both"/>
        <w:rPr>
          <w:rFonts w:eastAsia="Arial" w:cs="Times New Roman"/>
        </w:rPr>
      </w:pPr>
      <w:r w:rsidRPr="00951A18">
        <w:rPr>
          <w:rFonts w:eastAsia="Arial" w:cs="Times New Roman"/>
        </w:rPr>
        <w:t xml:space="preserve">5. Ограничения использования земельных участков и объектов капитального строительства на территории </w:t>
      </w:r>
      <w:proofErr w:type="spellStart"/>
      <w:r w:rsidRPr="00951A18">
        <w:rPr>
          <w:rFonts w:eastAsia="Arial" w:cs="Times New Roman"/>
        </w:rPr>
        <w:t>водоохранных</w:t>
      </w:r>
      <w:proofErr w:type="spellEnd"/>
      <w:r w:rsidRPr="00951A18">
        <w:rPr>
          <w:rFonts w:eastAsia="Arial" w:cs="Times New Roman"/>
        </w:rPr>
        <w:t xml:space="preserve"> и прибрежных зон водных объектов определяются специальными режимами осуществления хозяйственной и иной деятельности, установленными Водным кодексом РФ.</w:t>
      </w:r>
    </w:p>
    <w:p w:rsidR="00041AAB" w:rsidRPr="00951A18" w:rsidRDefault="00041AAB" w:rsidP="007463B2">
      <w:pPr>
        <w:pStyle w:val="40"/>
        <w:numPr>
          <w:ilvl w:val="0"/>
          <w:numId w:val="9"/>
        </w:numPr>
        <w:rPr>
          <w:rFonts w:eastAsia="Arial"/>
        </w:rPr>
      </w:pPr>
      <w:r w:rsidRPr="00951A18">
        <w:rPr>
          <w:rFonts w:eastAsia="Arial"/>
        </w:rPr>
        <w:t>Санитарно-защитная зона кладбищ</w:t>
      </w:r>
    </w:p>
    <w:p w:rsidR="00041AAB" w:rsidRPr="00951A18" w:rsidRDefault="00041AAB" w:rsidP="00041AAB">
      <w:pPr>
        <w:widowControl w:val="0"/>
        <w:autoSpaceDE w:val="0"/>
        <w:ind w:firstLine="709"/>
        <w:contextualSpacing/>
        <w:jc w:val="both"/>
        <w:rPr>
          <w:rFonts w:cs="Times New Roman"/>
          <w:bCs/>
        </w:rPr>
      </w:pPr>
      <w:r w:rsidRPr="00951A18">
        <w:rPr>
          <w:rFonts w:cs="Times New Roman"/>
          <w:bCs/>
        </w:rPr>
        <w:t xml:space="preserve">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w:t>
      </w:r>
      <w:proofErr w:type="spellStart"/>
      <w:r w:rsidRPr="00951A18">
        <w:rPr>
          <w:rFonts w:cs="Times New Roman"/>
          <w:bCs/>
        </w:rPr>
        <w:t>СанПиН</w:t>
      </w:r>
      <w:proofErr w:type="spellEnd"/>
      <w:r w:rsidRPr="00951A18">
        <w:rPr>
          <w:rFonts w:cs="Times New Roman"/>
          <w:bCs/>
        </w:rPr>
        <w:t xml:space="preserve"> </w:t>
      </w:r>
      <w:r w:rsidRPr="00951A18">
        <w:rPr>
          <w:rFonts w:cs="Times New Roman"/>
        </w:rPr>
        <w:t>2.1.2882-11</w:t>
      </w:r>
      <w:r w:rsidRPr="00951A18">
        <w:rPr>
          <w:rFonts w:cs="Times New Roman"/>
          <w:bCs/>
        </w:rPr>
        <w:t>» в санитарно-защитной зоне кладбища запрещается:</w:t>
      </w:r>
    </w:p>
    <w:p w:rsidR="00041AAB" w:rsidRPr="00951A18" w:rsidRDefault="00041AAB" w:rsidP="00041AAB">
      <w:pPr>
        <w:widowControl w:val="0"/>
        <w:autoSpaceDE w:val="0"/>
        <w:ind w:firstLine="709"/>
        <w:contextualSpacing/>
        <w:jc w:val="both"/>
        <w:rPr>
          <w:rFonts w:cs="Times New Roman"/>
        </w:rPr>
      </w:pPr>
      <w:r w:rsidRPr="00951A18">
        <w:rPr>
          <w:rFonts w:cs="Times New Roman"/>
          <w:bCs/>
        </w:rPr>
        <w:t xml:space="preserve">- </w:t>
      </w:r>
      <w:r w:rsidRPr="00951A18">
        <w:rPr>
          <w:rFonts w:cs="Times New Roman"/>
        </w:rPr>
        <w:t>строительство зданий и сооружений, не связанных с обслуживанием объектов похоронного назначения, за исключением культовых и обрядовых объектов.</w:t>
      </w:r>
    </w:p>
    <w:p w:rsidR="00041AAB" w:rsidRPr="00951A18" w:rsidRDefault="00041AAB" w:rsidP="007463B2">
      <w:pPr>
        <w:pStyle w:val="40"/>
        <w:numPr>
          <w:ilvl w:val="0"/>
          <w:numId w:val="9"/>
        </w:numPr>
        <w:rPr>
          <w:rFonts w:eastAsia="Arial"/>
        </w:rPr>
      </w:pPr>
      <w:r w:rsidRPr="00951A18">
        <w:rPr>
          <w:rFonts w:eastAsia="Arial"/>
        </w:rPr>
        <w:lastRenderedPageBreak/>
        <w:t>Зона санитарной охраны источников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Федеральный закон от 30.03.99 № 52-ФЗ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 </w:t>
      </w:r>
      <w:proofErr w:type="spellStart"/>
      <w:r w:rsidRPr="00951A18">
        <w:rPr>
          <w:rFonts w:cs="Times New Roman"/>
          <w:bCs/>
        </w:rPr>
        <w:t>СанПиН</w:t>
      </w:r>
      <w:proofErr w:type="spellEnd"/>
      <w:r w:rsidRPr="00951A18">
        <w:rPr>
          <w:rFonts w:cs="Times New Roman"/>
          <w:bCs/>
        </w:rPr>
        <w:t xml:space="preserve"> 2.1.4.1110-02 "Зоны санитарной охраны источников водоснабжения и водопроводов питьевого назначения".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Зоны санитарной охраны устанавливаются по первому поясу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 для водонапорной башни – не менее 10 м.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Граница первого пояса ЗСО группы подземных водозаборов должна находиться на расстоянии не менее 30 и 50 метров от крайних скважин.</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Мероприятия на территории ЗСО подземных источников водоснабжения по первому поясу: </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Не допускаются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4) 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Мероприятия на территории ЗСО подземных источников водоснабжения по второму и третьему поясам:</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lastRenderedPageBreak/>
        <w:t>3) Запрещение закачки отработанных вод в подземные горизонты, подземного складирования твердых отходов и разработки недр земли.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 xml:space="preserve">4) Запрещение размещения складов горюче-смазочных материалов, ядохимикатов и минеральных удобрений, накопителей </w:t>
      </w:r>
      <w:proofErr w:type="spellStart"/>
      <w:r w:rsidRPr="00951A18">
        <w:rPr>
          <w:rFonts w:cs="Times New Roman"/>
          <w:bCs/>
        </w:rPr>
        <w:t>промстоков</w:t>
      </w:r>
      <w:proofErr w:type="spellEnd"/>
      <w:r w:rsidRPr="00951A18">
        <w:rPr>
          <w:rFonts w:cs="Times New Roman"/>
          <w:bCs/>
        </w:rPr>
        <w:t xml:space="preserve">, </w:t>
      </w:r>
      <w:proofErr w:type="spellStart"/>
      <w:r w:rsidRPr="00951A18">
        <w:rPr>
          <w:rFonts w:cs="Times New Roman"/>
          <w:bCs/>
        </w:rPr>
        <w:t>шламохранилищ</w:t>
      </w:r>
      <w:proofErr w:type="spellEnd"/>
      <w:r w:rsidRPr="00951A18">
        <w:rPr>
          <w:rFonts w:cs="Times New Roman"/>
          <w:bCs/>
        </w:rPr>
        <w:t xml:space="preserve"> и других объектов, обусловливающих опасность химического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Также не допускается:</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применение удобрений и ядохимикатов;</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рубка леса главного пользования и реконструкции.</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7)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6. Границы второго и третьего поясов охраны источников водоснабжения определяются расчетом.</w:t>
      </w:r>
    </w:p>
    <w:p w:rsidR="00041AAB" w:rsidRPr="00951A18" w:rsidRDefault="00041AAB" w:rsidP="007463B2">
      <w:pPr>
        <w:pStyle w:val="40"/>
        <w:numPr>
          <w:ilvl w:val="0"/>
          <w:numId w:val="9"/>
        </w:numPr>
        <w:rPr>
          <w:rFonts w:eastAsia="Arial"/>
        </w:rPr>
      </w:pPr>
      <w:r w:rsidRPr="00951A18">
        <w:rPr>
          <w:rFonts w:eastAsia="Arial"/>
        </w:rPr>
        <w:t>Граница территорий объектов культурного наследия</w:t>
      </w:r>
    </w:p>
    <w:p w:rsidR="00041AAB" w:rsidRPr="00951A18" w:rsidRDefault="00041AAB" w:rsidP="00041AAB">
      <w:pPr>
        <w:autoSpaceDE w:val="0"/>
        <w:ind w:firstLine="709"/>
        <w:contextualSpacing/>
        <w:jc w:val="both"/>
        <w:rPr>
          <w:rFonts w:eastAsia="Arial" w:cs="Times New Roman"/>
          <w:b/>
          <w:bCs/>
        </w:rPr>
      </w:pPr>
      <w:proofErr w:type="gramStart"/>
      <w:r w:rsidRPr="00951A18">
        <w:rPr>
          <w:rFonts w:eastAsia="Arial" w:cs="Times New Roman"/>
          <w:b/>
        </w:rPr>
        <w:t>В соответствии со ст.34- 38 Федерального закона от 25 июня 2002 г. № 73-ФЗ «Об объектах культурного наследия (памятниках истории и культуры) народов Российской Федерации»: в</w:t>
      </w:r>
      <w:r w:rsidRPr="00951A18">
        <w:rPr>
          <w:rFonts w:eastAsia="Arial" w:cs="Times New Roman"/>
          <w:b/>
          <w:bCs/>
        </w:rPr>
        <w:t xml:space="preserve">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041AAB" w:rsidRPr="00951A18" w:rsidRDefault="00041AAB" w:rsidP="00041AAB">
      <w:pPr>
        <w:widowControl w:val="0"/>
        <w:autoSpaceDE w:val="0"/>
        <w:autoSpaceDN w:val="0"/>
        <w:adjustRightInd w:val="0"/>
        <w:ind w:firstLine="709"/>
        <w:contextualSpacing/>
        <w:jc w:val="both"/>
        <w:rPr>
          <w:rFonts w:cs="Times New Roman"/>
          <w:bCs/>
        </w:rPr>
      </w:pPr>
      <w:r w:rsidRPr="00951A18">
        <w:rPr>
          <w:rFonts w:cs="Times New Roman"/>
          <w:bCs/>
        </w:rPr>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rPr>
          <w:rFonts w:cs="Times New Roman"/>
        </w:rPr>
      </w:pPr>
      <w:proofErr w:type="gramStart"/>
      <w:r w:rsidRPr="00951A18">
        <w:rPr>
          <w:rFonts w:cs="Times New Roman"/>
        </w:rPr>
        <w:t>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w:t>
      </w:r>
      <w:proofErr w:type="gramEnd"/>
      <w:r w:rsidRPr="00951A18">
        <w:rPr>
          <w:rFonts w:cs="Times New Roman"/>
        </w:rPr>
        <w:t xml:space="preserve">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041AAB" w:rsidRPr="00951A18" w:rsidRDefault="00041AAB" w:rsidP="00041AAB">
      <w:pPr>
        <w:autoSpaceDE w:val="0"/>
        <w:ind w:firstLine="709"/>
        <w:contextualSpacing/>
        <w:jc w:val="both"/>
        <w:rPr>
          <w:rFonts w:eastAsia="Arial" w:cs="Times New Roman"/>
          <w:b/>
        </w:rPr>
      </w:pPr>
      <w:r w:rsidRPr="00951A18">
        <w:rPr>
          <w:rFonts w:eastAsia="Arial" w:cs="Times New Roman"/>
          <w:b/>
          <w:bCs/>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41AAB" w:rsidRPr="00951A18" w:rsidRDefault="00041AAB" w:rsidP="00041AAB">
      <w:pPr>
        <w:widowControl w:val="0"/>
        <w:autoSpaceDE w:val="0"/>
        <w:autoSpaceDN w:val="0"/>
        <w:adjustRightInd w:val="0"/>
        <w:ind w:firstLine="709"/>
        <w:contextualSpacing/>
        <w:jc w:val="both"/>
        <w:rPr>
          <w:rFonts w:cs="Times New Roman"/>
        </w:rPr>
      </w:pPr>
      <w:r w:rsidRPr="00951A18">
        <w:rPr>
          <w:rFonts w:cs="Times New Roman"/>
        </w:rPr>
        <w:t xml:space="preserve">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w:t>
      </w:r>
      <w:r w:rsidRPr="00951A18">
        <w:rPr>
          <w:rFonts w:cs="Times New Roman"/>
        </w:rPr>
        <w:lastRenderedPageBreak/>
        <w:t>ограничивается или запрещается в порядке, установленном законом субъекта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земельных участков и объектов капитального 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Федеральный закон от 25.06.2002 № 73-ФЗ "Об объектах культурного наследия (памятниках истории и культуры) народов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 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041AAB" w:rsidRPr="00951A18" w:rsidRDefault="00041AAB" w:rsidP="00041AAB">
      <w:pPr>
        <w:widowControl w:val="0"/>
        <w:autoSpaceDE w:val="0"/>
        <w:autoSpaceDN w:val="0"/>
        <w:adjustRightInd w:val="0"/>
        <w:ind w:firstLine="709"/>
        <w:contextualSpacing/>
        <w:jc w:val="both"/>
      </w:pPr>
      <w:r w:rsidRPr="00951A18">
        <w:t>2.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41AAB" w:rsidRPr="00951A18" w:rsidRDefault="00041AAB" w:rsidP="00041AAB">
      <w:pPr>
        <w:widowControl w:val="0"/>
        <w:autoSpaceDE w:val="0"/>
        <w:autoSpaceDN w:val="0"/>
        <w:adjustRightInd w:val="0"/>
        <w:ind w:firstLine="709"/>
        <w:contextualSpacing/>
        <w:jc w:val="both"/>
      </w:pPr>
      <w:r w:rsidRPr="00951A18">
        <w:t>Необходимый состав зон охраны объекта культурного наследия определяется проектом зон охраны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Требование об установлении зон охраны объекта культурного наследия к выявленному объекту культурного наследия не предъявляется.</w:t>
      </w:r>
    </w:p>
    <w:p w:rsidR="00041AAB" w:rsidRPr="00951A18" w:rsidRDefault="00041AAB" w:rsidP="00041AAB">
      <w:pPr>
        <w:widowControl w:val="0"/>
        <w:autoSpaceDE w:val="0"/>
        <w:autoSpaceDN w:val="0"/>
        <w:adjustRightInd w:val="0"/>
        <w:ind w:firstLine="709"/>
        <w:contextualSpacing/>
        <w:jc w:val="both"/>
      </w:pPr>
      <w:r w:rsidRPr="00951A18">
        <w:t>3.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041AAB" w:rsidRPr="00951A18" w:rsidRDefault="00041AAB" w:rsidP="00041AAB">
      <w:pPr>
        <w:widowControl w:val="0"/>
        <w:autoSpaceDE w:val="0"/>
        <w:autoSpaceDN w:val="0"/>
        <w:adjustRightInd w:val="0"/>
        <w:ind w:firstLine="709"/>
        <w:contextualSpacing/>
        <w:jc w:val="both"/>
      </w:pPr>
      <w:r w:rsidRPr="00951A18">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41AAB" w:rsidRPr="00951A18" w:rsidRDefault="00041AAB" w:rsidP="00041AAB">
      <w:pPr>
        <w:widowControl w:val="0"/>
        <w:autoSpaceDE w:val="0"/>
        <w:autoSpaceDN w:val="0"/>
        <w:adjustRightInd w:val="0"/>
        <w:ind w:firstLine="709"/>
        <w:contextualSpacing/>
        <w:jc w:val="both"/>
      </w:pPr>
      <w:r w:rsidRPr="00951A18">
        <w:t xml:space="preserve">4. </w:t>
      </w:r>
      <w:proofErr w:type="gramStart"/>
      <w:r w:rsidRPr="00951A18">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w:t>
      </w:r>
      <w:proofErr w:type="gramEnd"/>
      <w:r w:rsidRPr="00951A18">
        <w:t xml:space="preserve">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041AAB" w:rsidRPr="00951A18" w:rsidRDefault="00041AAB" w:rsidP="00041AAB">
      <w:pPr>
        <w:widowControl w:val="0"/>
        <w:autoSpaceDE w:val="0"/>
        <w:autoSpaceDN w:val="0"/>
        <w:adjustRightInd w:val="0"/>
        <w:ind w:firstLine="709"/>
        <w:contextualSpacing/>
        <w:jc w:val="both"/>
        <w:rPr>
          <w:rFonts w:cs="Times New Roman"/>
        </w:rPr>
      </w:pPr>
      <w:proofErr w:type="gramStart"/>
      <w:r w:rsidRPr="00951A18">
        <w:rPr>
          <w:rFonts w:cs="Times New Roman"/>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w:t>
      </w:r>
      <w:r w:rsidRPr="00951A18">
        <w:rPr>
          <w:rFonts w:cs="Times New Roman"/>
        </w:rPr>
        <w:lastRenderedPageBreak/>
        <w:t>регламентам в границах территорий данных зон утверждаются на основании</w:t>
      </w:r>
      <w:proofErr w:type="gramEnd"/>
      <w:r w:rsidRPr="00951A18">
        <w:rPr>
          <w:rFonts w:cs="Times New Roman"/>
        </w:rPr>
        <w:t xml:space="preserve"> </w:t>
      </w:r>
      <w:proofErr w:type="gramStart"/>
      <w:r w:rsidRPr="00951A18">
        <w:rPr>
          <w:rFonts w:cs="Times New Roman"/>
        </w:rPr>
        <w:t>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roofErr w:type="gramEnd"/>
    </w:p>
    <w:p w:rsidR="00041AAB" w:rsidRPr="00951A18" w:rsidRDefault="006C5919" w:rsidP="00041AAB">
      <w:pPr>
        <w:widowControl w:val="0"/>
        <w:autoSpaceDE w:val="0"/>
        <w:autoSpaceDN w:val="0"/>
        <w:adjustRightInd w:val="0"/>
        <w:ind w:firstLine="709"/>
        <w:contextualSpacing/>
        <w:jc w:val="both"/>
        <w:rPr>
          <w:rFonts w:cs="Times New Roman"/>
        </w:rPr>
      </w:pPr>
      <w:hyperlink r:id="rId109" w:anchor="dst100014" w:history="1">
        <w:r w:rsidR="00041AAB" w:rsidRPr="00951A18">
          <w:rPr>
            <w:rFonts w:cs="Times New Roman"/>
          </w:rPr>
          <w:t>Порядок</w:t>
        </w:r>
      </w:hyperlink>
      <w:r w:rsidR="00041AAB" w:rsidRPr="00951A18">
        <w:rPr>
          <w:rFonts w:cs="Times New Roman"/>
        </w:rPr>
        <w:t> </w:t>
      </w:r>
      <w:proofErr w:type="gramStart"/>
      <w:r w:rsidR="00041AAB" w:rsidRPr="00951A18">
        <w:rPr>
          <w:rFonts w:cs="Times New Roman"/>
        </w:rPr>
        <w:t>разработки проекта зон охраны объекта культурного</w:t>
      </w:r>
      <w:proofErr w:type="gramEnd"/>
      <w:r w:rsidR="00041AAB" w:rsidRPr="00951A18">
        <w:rPr>
          <w:rFonts w:cs="Times New Roman"/>
        </w:rPr>
        <w:t xml:space="preserve">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041AAB" w:rsidRPr="00951A18" w:rsidRDefault="00041AAB" w:rsidP="007463B2">
      <w:pPr>
        <w:pStyle w:val="40"/>
        <w:numPr>
          <w:ilvl w:val="0"/>
          <w:numId w:val="9"/>
        </w:numPr>
        <w:rPr>
          <w:rFonts w:eastAsia="Arial"/>
        </w:rPr>
      </w:pPr>
      <w:r w:rsidRPr="00951A18">
        <w:rPr>
          <w:rFonts w:eastAsia="Arial"/>
        </w:rPr>
        <w:t>Зоны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1. Ограничения использования особо охраняемых природных территорий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xml:space="preserve">- </w:t>
      </w:r>
      <w:hyperlink r:id="rId110" w:history="1">
        <w:r w:rsidRPr="00951A18">
          <w:t>"Земельный кодекс Российской Федерации" от 25.10.2001 N 136-ФЗ</w:t>
        </w:r>
      </w:hyperlink>
    </w:p>
    <w:p w:rsidR="00041AAB" w:rsidRPr="00951A18" w:rsidRDefault="00041AAB" w:rsidP="00041AAB">
      <w:pPr>
        <w:widowControl w:val="0"/>
        <w:autoSpaceDE w:val="0"/>
        <w:autoSpaceDN w:val="0"/>
        <w:adjustRightInd w:val="0"/>
        <w:ind w:firstLine="709"/>
        <w:contextualSpacing/>
        <w:jc w:val="both"/>
      </w:pPr>
      <w:r w:rsidRPr="00951A18">
        <w:t xml:space="preserve">2. </w:t>
      </w:r>
      <w:proofErr w:type="gramStart"/>
      <w:r w:rsidRPr="00951A18">
        <w:t>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roofErr w:type="gramEnd"/>
    </w:p>
    <w:p w:rsidR="00041AAB" w:rsidRPr="00951A18" w:rsidRDefault="00041AAB" w:rsidP="00041AAB">
      <w:pPr>
        <w:widowControl w:val="0"/>
        <w:autoSpaceDE w:val="0"/>
        <w:autoSpaceDN w:val="0"/>
        <w:adjustRightInd w:val="0"/>
        <w:ind w:firstLine="709"/>
        <w:contextualSpacing/>
        <w:jc w:val="both"/>
      </w:pPr>
      <w:r w:rsidRPr="00951A18">
        <w:t>2. К землям особо охраняемых территорий относятся земли:</w:t>
      </w:r>
    </w:p>
    <w:p w:rsidR="00041AAB" w:rsidRPr="00951A18" w:rsidRDefault="00041AAB" w:rsidP="00041AAB">
      <w:pPr>
        <w:widowControl w:val="0"/>
        <w:autoSpaceDE w:val="0"/>
        <w:autoSpaceDN w:val="0"/>
        <w:adjustRightInd w:val="0"/>
        <w:ind w:firstLine="709"/>
        <w:contextualSpacing/>
        <w:jc w:val="both"/>
      </w:pPr>
      <w:r w:rsidRPr="00951A18">
        <w:t>1) особо охраняемых природных территорий;</w:t>
      </w:r>
    </w:p>
    <w:p w:rsidR="00041AAB" w:rsidRPr="00951A18" w:rsidRDefault="00041AAB" w:rsidP="00041AAB">
      <w:pPr>
        <w:widowControl w:val="0"/>
        <w:autoSpaceDE w:val="0"/>
        <w:autoSpaceDN w:val="0"/>
        <w:adjustRightInd w:val="0"/>
        <w:ind w:firstLine="709"/>
        <w:contextualSpacing/>
        <w:jc w:val="both"/>
      </w:pPr>
      <w:r w:rsidRPr="00951A18">
        <w:t>2) природоохранного назначения;</w:t>
      </w:r>
    </w:p>
    <w:p w:rsidR="00041AAB" w:rsidRPr="00951A18" w:rsidRDefault="00041AAB" w:rsidP="00041AAB">
      <w:pPr>
        <w:widowControl w:val="0"/>
        <w:autoSpaceDE w:val="0"/>
        <w:autoSpaceDN w:val="0"/>
        <w:adjustRightInd w:val="0"/>
        <w:ind w:firstLine="709"/>
        <w:contextualSpacing/>
        <w:jc w:val="both"/>
      </w:pPr>
      <w:r w:rsidRPr="00951A18">
        <w:t>3) рекреационного назначения;</w:t>
      </w:r>
    </w:p>
    <w:p w:rsidR="00041AAB" w:rsidRPr="00951A18" w:rsidRDefault="00041AAB" w:rsidP="00041AAB">
      <w:pPr>
        <w:widowControl w:val="0"/>
        <w:autoSpaceDE w:val="0"/>
        <w:autoSpaceDN w:val="0"/>
        <w:adjustRightInd w:val="0"/>
        <w:ind w:firstLine="709"/>
        <w:contextualSpacing/>
        <w:jc w:val="both"/>
      </w:pPr>
      <w:r w:rsidRPr="00951A18">
        <w:t>4) историко-культурного назначения;</w:t>
      </w:r>
    </w:p>
    <w:p w:rsidR="00041AAB" w:rsidRPr="00951A18" w:rsidRDefault="00041AAB" w:rsidP="00041AAB">
      <w:pPr>
        <w:widowControl w:val="0"/>
        <w:autoSpaceDE w:val="0"/>
        <w:autoSpaceDN w:val="0"/>
        <w:adjustRightInd w:val="0"/>
        <w:ind w:firstLine="709"/>
        <w:contextualSpacing/>
        <w:jc w:val="both"/>
      </w:pPr>
      <w:r w:rsidRPr="00951A18">
        <w:t>5) особо ценные земли.</w:t>
      </w:r>
    </w:p>
    <w:p w:rsidR="00041AAB" w:rsidRPr="00951A18" w:rsidRDefault="00041AAB" w:rsidP="00041AAB">
      <w:pPr>
        <w:widowControl w:val="0"/>
        <w:autoSpaceDE w:val="0"/>
        <w:autoSpaceDN w:val="0"/>
        <w:adjustRightInd w:val="0"/>
        <w:ind w:firstLine="709"/>
        <w:contextualSpacing/>
        <w:jc w:val="both"/>
      </w:pPr>
      <w:r w:rsidRPr="00951A18">
        <w:t xml:space="preserve">4. Порядок отнесения земель к землям особо охраняемых территорий федерального значения, порядок использования и охраны </w:t>
      </w:r>
      <w:proofErr w:type="gramStart"/>
      <w:r w:rsidRPr="00951A18">
        <w:t>земель</w:t>
      </w:r>
      <w:proofErr w:type="gramEnd"/>
      <w:r w:rsidRPr="00951A18">
        <w:t xml:space="preserve"> особо охраняемых территорий федерального значения устанавливаются Правительством Российской Федерации на основании федеральных законов.</w:t>
      </w:r>
    </w:p>
    <w:p w:rsidR="00041AAB" w:rsidRPr="00951A18" w:rsidRDefault="00041AAB" w:rsidP="00041AAB">
      <w:pPr>
        <w:widowControl w:val="0"/>
        <w:autoSpaceDE w:val="0"/>
        <w:autoSpaceDN w:val="0"/>
        <w:adjustRightInd w:val="0"/>
        <w:ind w:firstLine="709"/>
        <w:contextualSpacing/>
        <w:jc w:val="both"/>
      </w:pPr>
      <w:r w:rsidRPr="00951A18">
        <w:t xml:space="preserve">5. Порядок отнесения земель к землям особо охраняемых территорий регионального и местного значения, порядок использования и охраны </w:t>
      </w:r>
      <w:proofErr w:type="gramStart"/>
      <w:r w:rsidRPr="00951A18">
        <w:t>земель</w:t>
      </w:r>
      <w:proofErr w:type="gramEnd"/>
      <w:r w:rsidRPr="00951A18">
        <w:t xml:space="preserve">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субъектов Российской Федерации и нормативными правовыми актами органов местного самоуправления.</w:t>
      </w:r>
    </w:p>
    <w:p w:rsidR="00041AAB" w:rsidRPr="00951A18" w:rsidRDefault="00041AAB" w:rsidP="00041AAB">
      <w:pPr>
        <w:widowControl w:val="0"/>
        <w:autoSpaceDE w:val="0"/>
        <w:autoSpaceDN w:val="0"/>
        <w:adjustRightInd w:val="0"/>
        <w:ind w:firstLine="709"/>
        <w:contextualSpacing/>
        <w:jc w:val="both"/>
      </w:pPr>
      <w:r w:rsidRPr="00951A18">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7.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041AAB" w:rsidRPr="00951A18" w:rsidRDefault="00041AAB" w:rsidP="00041AAB">
      <w:pPr>
        <w:widowControl w:val="0"/>
        <w:autoSpaceDE w:val="0"/>
        <w:autoSpaceDN w:val="0"/>
        <w:adjustRightInd w:val="0"/>
        <w:ind w:firstLine="709"/>
        <w:contextualSpacing/>
        <w:jc w:val="both"/>
      </w:pPr>
      <w:r w:rsidRPr="00951A18">
        <w:t xml:space="preserve">8.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w:t>
      </w:r>
      <w:r w:rsidRPr="00951A18">
        <w:lastRenderedPageBreak/>
        <w:t>природных территорий земельных участков, принадлежащих гражданам и юридическим лицам на праве собственности.</w:t>
      </w:r>
    </w:p>
    <w:p w:rsidR="00041AAB" w:rsidRPr="00951A18" w:rsidRDefault="00041AAB" w:rsidP="00041AAB">
      <w:pPr>
        <w:widowControl w:val="0"/>
        <w:autoSpaceDE w:val="0"/>
        <w:autoSpaceDN w:val="0"/>
        <w:adjustRightInd w:val="0"/>
        <w:ind w:firstLine="709"/>
        <w:contextualSpacing/>
        <w:jc w:val="both"/>
      </w:pPr>
      <w:r w:rsidRPr="00951A18">
        <w:t xml:space="preserve">9. </w:t>
      </w:r>
      <w:proofErr w:type="gramStart"/>
      <w:r w:rsidRPr="00951A18">
        <w:t>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особо ценные экологические системы и объекты, ради сохранения которых создавалась особо охраняемая природная территория,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w:t>
      </w:r>
      <w:proofErr w:type="gramEnd"/>
      <w:r w:rsidRPr="00951A18">
        <w:t xml:space="preserve">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041AAB" w:rsidRPr="00951A18" w:rsidRDefault="00041AAB" w:rsidP="00041AAB">
      <w:pPr>
        <w:widowControl w:val="0"/>
        <w:autoSpaceDE w:val="0"/>
        <w:autoSpaceDN w:val="0"/>
        <w:adjustRightInd w:val="0"/>
        <w:ind w:firstLine="709"/>
        <w:contextualSpacing/>
        <w:jc w:val="both"/>
      </w:pPr>
      <w:r w:rsidRPr="00951A18">
        <w:t xml:space="preserve">На специально выделенных земельных участках частичного хозяйственного </w:t>
      </w:r>
      <w:proofErr w:type="gramStart"/>
      <w:r w:rsidRPr="00951A18">
        <w:t>использования</w:t>
      </w:r>
      <w:proofErr w:type="gramEnd"/>
      <w:r w:rsidRPr="00951A18">
        <w:t xml:space="preserve">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w:t>
      </w:r>
    </w:p>
    <w:p w:rsidR="00041AAB" w:rsidRPr="00951A18" w:rsidRDefault="00041AAB" w:rsidP="00041AAB">
      <w:pPr>
        <w:widowControl w:val="0"/>
        <w:autoSpaceDE w:val="0"/>
        <w:autoSpaceDN w:val="0"/>
        <w:adjustRightInd w:val="0"/>
        <w:ind w:firstLine="709"/>
        <w:contextualSpacing/>
        <w:jc w:val="both"/>
      </w:pPr>
      <w:r w:rsidRPr="00951A18">
        <w:t>10.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создаются охранные зоны. В границах этих зон </w:t>
      </w:r>
      <w:hyperlink r:id="rId111" w:anchor="dst100647" w:history="1">
        <w:r w:rsidRPr="00951A18">
          <w:t>запрещается</w:t>
        </w:r>
      </w:hyperlink>
      <w:r w:rsidRPr="00951A18">
        <w:t xml:space="preserve"> деятельность, оказывающая негативное воздействие на природные комплексы особо охраняемых природных территорий. Границы охранных зон должны быть обозначены специальными информационными знаками. Земельные участки в границах охранных зон у собственников земельных участков, землепользователей, землевладельцев и арендаторов земельных участков не изымаются и используются ими с </w:t>
      </w:r>
      <w:proofErr w:type="gramStart"/>
      <w:r w:rsidRPr="00951A18">
        <w:t>соблюдением</w:t>
      </w:r>
      <w:proofErr w:type="gramEnd"/>
      <w:r w:rsidRPr="00951A18">
        <w:t xml:space="preserve"> установленного для этих земельных участков особого правового режима.</w:t>
      </w:r>
    </w:p>
    <w:p w:rsidR="00041AAB" w:rsidRPr="00951A18" w:rsidRDefault="00041AAB" w:rsidP="00041AAB">
      <w:pPr>
        <w:widowControl w:val="0"/>
        <w:autoSpaceDE w:val="0"/>
        <w:autoSpaceDN w:val="0"/>
        <w:adjustRightInd w:val="0"/>
        <w:ind w:firstLine="709"/>
        <w:contextualSpacing/>
        <w:jc w:val="both"/>
      </w:pPr>
      <w:r w:rsidRPr="00951A18">
        <w:t>11.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041AAB" w:rsidRPr="00951A18" w:rsidRDefault="00041AAB" w:rsidP="00041AAB">
      <w:pPr>
        <w:widowControl w:val="0"/>
        <w:autoSpaceDE w:val="0"/>
        <w:autoSpaceDN w:val="0"/>
        <w:adjustRightInd w:val="0"/>
        <w:ind w:firstLine="709"/>
        <w:contextualSpacing/>
        <w:jc w:val="both"/>
      </w:pPr>
      <w:r w:rsidRPr="00951A18">
        <w:t>12.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и национальных парков не подлежат приватизации.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041AAB" w:rsidRPr="00951A18" w:rsidRDefault="00041AAB" w:rsidP="00041AAB">
      <w:pPr>
        <w:widowControl w:val="0"/>
        <w:autoSpaceDE w:val="0"/>
        <w:autoSpaceDN w:val="0"/>
        <w:adjustRightInd w:val="0"/>
        <w:ind w:firstLine="709"/>
        <w:contextualSpacing/>
        <w:jc w:val="both"/>
      </w:pPr>
      <w:r w:rsidRPr="00951A18">
        <w:t>13. На землях особо охраняемых природных территорий федерального значения запрещаются:</w:t>
      </w:r>
    </w:p>
    <w:p w:rsidR="00041AAB" w:rsidRPr="00951A18" w:rsidRDefault="00041AAB" w:rsidP="00041AAB">
      <w:pPr>
        <w:widowControl w:val="0"/>
        <w:autoSpaceDE w:val="0"/>
        <w:autoSpaceDN w:val="0"/>
        <w:adjustRightInd w:val="0"/>
        <w:ind w:firstLine="709"/>
        <w:contextualSpacing/>
        <w:jc w:val="both"/>
      </w:pPr>
      <w:r w:rsidRPr="00951A18">
        <w:t>1) предоставление садоводческих и дачных участков;</w:t>
      </w:r>
    </w:p>
    <w:p w:rsidR="00041AAB" w:rsidRPr="00951A18" w:rsidRDefault="00041AAB" w:rsidP="00041AAB">
      <w:pPr>
        <w:widowControl w:val="0"/>
        <w:autoSpaceDE w:val="0"/>
        <w:autoSpaceDN w:val="0"/>
        <w:adjustRightInd w:val="0"/>
        <w:ind w:firstLine="709"/>
        <w:contextualSpacing/>
        <w:jc w:val="both"/>
      </w:pPr>
      <w:r w:rsidRPr="00951A18">
        <w:t>2) строительство автомобильных дорог, трубопроводов, линий электропередачи и других коммуникаций,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 xml:space="preserve">3) движение и стоянка механических транспортных средств, не </w:t>
      </w:r>
      <w:proofErr w:type="gramStart"/>
      <w:r w:rsidRPr="00951A18">
        <w:t>связанные</w:t>
      </w:r>
      <w:proofErr w:type="gramEnd"/>
      <w:r w:rsidRPr="00951A18">
        <w:t xml:space="preserve"> с функционированием особо охраняемых природных территорий, прогон скота вне автомобильных дорог;</w:t>
      </w:r>
    </w:p>
    <w:p w:rsidR="00041AAB" w:rsidRPr="00951A18" w:rsidRDefault="00041AAB" w:rsidP="00041AAB">
      <w:pPr>
        <w:widowControl w:val="0"/>
        <w:autoSpaceDE w:val="0"/>
        <w:autoSpaceDN w:val="0"/>
        <w:adjustRightInd w:val="0"/>
        <w:ind w:firstLine="709"/>
        <w:contextualSpacing/>
        <w:jc w:val="both"/>
      </w:pPr>
      <w:r w:rsidRPr="00951A18">
        <w:t>4) иные виды деятельности, запрещенные федеральными законами.</w:t>
      </w:r>
    </w:p>
    <w:p w:rsidR="00041AAB" w:rsidRPr="00951A18" w:rsidRDefault="00041AAB" w:rsidP="00041AAB">
      <w:pPr>
        <w:widowControl w:val="0"/>
        <w:autoSpaceDE w:val="0"/>
        <w:autoSpaceDN w:val="0"/>
        <w:adjustRightInd w:val="0"/>
        <w:ind w:firstLine="709"/>
        <w:contextualSpacing/>
        <w:jc w:val="both"/>
      </w:pPr>
      <w:r w:rsidRPr="00951A18">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w:t>
      </w:r>
      <w:proofErr w:type="gramStart"/>
      <w:r w:rsidRPr="00951A18">
        <w:t xml:space="preserve">бессрочное) </w:t>
      </w:r>
      <w:proofErr w:type="gramEnd"/>
      <w:r w:rsidRPr="00951A18">
        <w:t>пользование; допускается размещение природных парков на землях иных пользователей, а также собственников.</w:t>
      </w:r>
    </w:p>
    <w:p w:rsidR="00041AAB" w:rsidRPr="00951A18" w:rsidRDefault="00041AAB" w:rsidP="00041AAB">
      <w:pPr>
        <w:widowControl w:val="0"/>
        <w:autoSpaceDE w:val="0"/>
        <w:autoSpaceDN w:val="0"/>
        <w:adjustRightInd w:val="0"/>
        <w:ind w:firstLine="709"/>
        <w:contextualSpacing/>
        <w:jc w:val="both"/>
      </w:pPr>
      <w:r w:rsidRPr="00951A18">
        <w:lastRenderedPageBreak/>
        <w:t xml:space="preserve">9. Объявление земель государственным природным заказником допускается как с </w:t>
      </w:r>
      <w:proofErr w:type="gramStart"/>
      <w:r w:rsidRPr="00951A18">
        <w:t>изъятием</w:t>
      </w:r>
      <w:proofErr w:type="gramEnd"/>
      <w:r w:rsidRPr="00951A18">
        <w:t xml:space="preserve"> так и без такого изъятия земельных участков у их собственников, землепользователей, землевладельцев.</w:t>
      </w:r>
    </w:p>
    <w:p w:rsidR="00041AAB" w:rsidRPr="00951A18" w:rsidRDefault="00041AAB" w:rsidP="00041AAB">
      <w:pPr>
        <w:widowControl w:val="0"/>
        <w:autoSpaceDE w:val="0"/>
        <w:autoSpaceDN w:val="0"/>
        <w:adjustRightInd w:val="0"/>
        <w:ind w:firstLine="709"/>
        <w:contextualSpacing/>
        <w:jc w:val="both"/>
      </w:pPr>
      <w:r w:rsidRPr="00951A18">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041AAB" w:rsidRPr="00951A18" w:rsidRDefault="00041AAB" w:rsidP="007463B2">
      <w:pPr>
        <w:pStyle w:val="40"/>
        <w:numPr>
          <w:ilvl w:val="0"/>
          <w:numId w:val="9"/>
        </w:numPr>
        <w:rPr>
          <w:rFonts w:eastAsia="Arial"/>
        </w:rPr>
      </w:pPr>
      <w:r w:rsidRPr="00951A18">
        <w:t>Ограничения по воздействию природных и техногенных факторов</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Территории, подверженные экзогенным геологическим процессам</w:t>
      </w:r>
    </w:p>
    <w:p w:rsidR="00041AAB" w:rsidRPr="00951A18" w:rsidRDefault="00041AAB" w:rsidP="00041AAB">
      <w:pPr>
        <w:widowControl w:val="0"/>
        <w:autoSpaceDE w:val="0"/>
        <w:autoSpaceDN w:val="0"/>
        <w:adjustRightInd w:val="0"/>
        <w:ind w:firstLine="709"/>
        <w:contextualSpacing/>
        <w:jc w:val="both"/>
      </w:pPr>
      <w:r w:rsidRPr="00951A18">
        <w:t> В населенных пунктах,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041AAB" w:rsidRPr="00951A18" w:rsidRDefault="00041AAB" w:rsidP="00041AAB">
      <w:pPr>
        <w:widowControl w:val="0"/>
        <w:autoSpaceDE w:val="0"/>
        <w:autoSpaceDN w:val="0"/>
        <w:adjustRightInd w:val="0"/>
        <w:ind w:firstLine="709"/>
        <w:contextualSpacing/>
        <w:jc w:val="both"/>
      </w:pPr>
      <w:r w:rsidRPr="00951A18">
        <w:t>• изменение рельефа склона в целях повышения его устойчивости;</w:t>
      </w:r>
    </w:p>
    <w:p w:rsidR="00041AAB" w:rsidRPr="00951A18" w:rsidRDefault="00041AAB" w:rsidP="00041AAB">
      <w:pPr>
        <w:widowControl w:val="0"/>
        <w:autoSpaceDE w:val="0"/>
        <w:autoSpaceDN w:val="0"/>
        <w:adjustRightInd w:val="0"/>
        <w:ind w:firstLine="709"/>
        <w:contextualSpacing/>
        <w:jc w:val="both"/>
      </w:pPr>
      <w:r w:rsidRPr="00951A18">
        <w:t>• регулирование стока поверхностных вод с помощью вертикальной планировки территории и устройства системы поверхностного водоотвода;</w:t>
      </w:r>
    </w:p>
    <w:p w:rsidR="00041AAB" w:rsidRPr="00951A18" w:rsidRDefault="00041AAB" w:rsidP="00041AAB">
      <w:pPr>
        <w:widowControl w:val="0"/>
        <w:autoSpaceDE w:val="0"/>
        <w:autoSpaceDN w:val="0"/>
        <w:adjustRightInd w:val="0"/>
        <w:ind w:firstLine="709"/>
        <w:contextualSpacing/>
        <w:jc w:val="both"/>
      </w:pPr>
      <w:r w:rsidRPr="00951A18">
        <w:t>• предотвращение инфильтрации воды в грунт и эрозионных процессов;</w:t>
      </w:r>
    </w:p>
    <w:p w:rsidR="00041AAB" w:rsidRPr="00951A18" w:rsidRDefault="00041AAB" w:rsidP="00041AAB">
      <w:pPr>
        <w:widowControl w:val="0"/>
        <w:autoSpaceDE w:val="0"/>
        <w:autoSpaceDN w:val="0"/>
        <w:adjustRightInd w:val="0"/>
        <w:ind w:firstLine="709"/>
        <w:contextualSpacing/>
        <w:jc w:val="both"/>
      </w:pPr>
      <w:r w:rsidRPr="00951A18">
        <w:t>• искусственное понижение уровня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w:t>
      </w:r>
      <w:proofErr w:type="spellStart"/>
      <w:r w:rsidRPr="00951A18">
        <w:t>агролесомелиорация</w:t>
      </w:r>
      <w:proofErr w:type="spellEnd"/>
      <w:r w:rsidRPr="00951A18">
        <w:t>;</w:t>
      </w:r>
    </w:p>
    <w:p w:rsidR="00041AAB" w:rsidRPr="00951A18" w:rsidRDefault="00041AAB" w:rsidP="00041AAB">
      <w:pPr>
        <w:widowControl w:val="0"/>
        <w:autoSpaceDE w:val="0"/>
        <w:autoSpaceDN w:val="0"/>
        <w:adjustRightInd w:val="0"/>
        <w:ind w:firstLine="709"/>
        <w:contextualSpacing/>
        <w:jc w:val="both"/>
      </w:pPr>
      <w:r w:rsidRPr="00951A18">
        <w:t>• закрепление грунтов (в том числе армированием);</w:t>
      </w:r>
    </w:p>
    <w:p w:rsidR="00041AAB" w:rsidRPr="00951A18" w:rsidRDefault="00041AAB" w:rsidP="00041AAB">
      <w:pPr>
        <w:widowControl w:val="0"/>
        <w:autoSpaceDE w:val="0"/>
        <w:autoSpaceDN w:val="0"/>
        <w:adjustRightInd w:val="0"/>
        <w:ind w:firstLine="709"/>
        <w:contextualSpacing/>
        <w:jc w:val="both"/>
      </w:pPr>
      <w:r w:rsidRPr="00951A18">
        <w:t>• удерживающих сооружений;</w:t>
      </w:r>
    </w:p>
    <w:p w:rsidR="00041AAB" w:rsidRPr="00951A18" w:rsidRDefault="00041AAB" w:rsidP="00041AAB">
      <w:pPr>
        <w:widowControl w:val="0"/>
        <w:autoSpaceDE w:val="0"/>
        <w:autoSpaceDN w:val="0"/>
        <w:adjustRightInd w:val="0"/>
        <w:ind w:firstLine="709"/>
        <w:contextualSpacing/>
        <w:jc w:val="both"/>
      </w:pPr>
      <w:r w:rsidRPr="00951A18">
        <w:t>• террасирование склонов;</w:t>
      </w:r>
    </w:p>
    <w:p w:rsidR="00041AAB" w:rsidRPr="00951A18" w:rsidRDefault="00041AAB" w:rsidP="00041AAB">
      <w:pPr>
        <w:widowControl w:val="0"/>
        <w:autoSpaceDE w:val="0"/>
        <w:autoSpaceDN w:val="0"/>
        <w:adjustRightInd w:val="0"/>
        <w:ind w:firstLine="709"/>
        <w:contextualSpacing/>
        <w:jc w:val="both"/>
      </w:pPr>
      <w:r w:rsidRPr="00951A18">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041AAB" w:rsidRPr="00951A18" w:rsidRDefault="00041AAB" w:rsidP="00041AAB">
      <w:pPr>
        <w:widowControl w:val="0"/>
        <w:autoSpaceDE w:val="0"/>
        <w:autoSpaceDN w:val="0"/>
        <w:adjustRightInd w:val="0"/>
        <w:ind w:firstLine="709"/>
        <w:contextualSpacing/>
        <w:jc w:val="both"/>
      </w:pPr>
      <w:r w:rsidRPr="00951A18">
        <w:t> </w:t>
      </w: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Карстовые проявления</w:t>
      </w:r>
    </w:p>
    <w:p w:rsidR="00041AAB" w:rsidRPr="00951A18" w:rsidRDefault="00041AAB" w:rsidP="00041AAB">
      <w:pPr>
        <w:widowControl w:val="0"/>
        <w:autoSpaceDE w:val="0"/>
        <w:autoSpaceDN w:val="0"/>
        <w:adjustRightInd w:val="0"/>
        <w:ind w:firstLine="709"/>
        <w:contextualSpacing/>
        <w:jc w:val="both"/>
      </w:pPr>
      <w:r w:rsidRPr="00951A18">
        <w:t> </w:t>
      </w:r>
      <w:proofErr w:type="spellStart"/>
      <w:proofErr w:type="gramStart"/>
      <w:r w:rsidRPr="00951A18">
        <w:t>Противокарстовые</w:t>
      </w:r>
      <w:proofErr w:type="spellEnd"/>
      <w:r w:rsidRPr="00951A18">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roofErr w:type="gramEnd"/>
    </w:p>
    <w:p w:rsidR="00041AAB" w:rsidRPr="00951A18" w:rsidRDefault="00041AAB" w:rsidP="00041AAB">
      <w:pPr>
        <w:widowControl w:val="0"/>
        <w:autoSpaceDE w:val="0"/>
        <w:autoSpaceDN w:val="0"/>
        <w:adjustRightInd w:val="0"/>
        <w:ind w:firstLine="709"/>
        <w:contextualSpacing/>
        <w:jc w:val="both"/>
      </w:pPr>
      <w:r w:rsidRPr="00951A18">
        <w:t>В состав планировочных мероприятий входят:</w:t>
      </w:r>
    </w:p>
    <w:p w:rsidR="00041AAB" w:rsidRPr="00951A18" w:rsidRDefault="00041AAB" w:rsidP="00041AAB">
      <w:pPr>
        <w:widowControl w:val="0"/>
        <w:autoSpaceDE w:val="0"/>
        <w:autoSpaceDN w:val="0"/>
        <w:adjustRightInd w:val="0"/>
        <w:ind w:firstLine="709"/>
        <w:contextualSpacing/>
        <w:jc w:val="both"/>
      </w:pPr>
      <w:r w:rsidRPr="00951A18">
        <w:t xml:space="preserve">•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951A18">
        <w:t>карстоопасных</w:t>
      </w:r>
      <w:proofErr w:type="spellEnd"/>
      <w:r w:rsidRPr="00951A18">
        <w:t xml:space="preserve"> участков и размещением на них зеленых насаждений;</w:t>
      </w:r>
    </w:p>
    <w:p w:rsidR="00041AAB" w:rsidRPr="00951A18" w:rsidRDefault="00041AAB" w:rsidP="00041AAB">
      <w:pPr>
        <w:widowControl w:val="0"/>
        <w:autoSpaceDE w:val="0"/>
        <w:autoSpaceDN w:val="0"/>
        <w:adjustRightInd w:val="0"/>
        <w:ind w:firstLine="709"/>
        <w:contextualSpacing/>
        <w:jc w:val="both"/>
      </w:pPr>
      <w:r w:rsidRPr="00951A18">
        <w:t>• разработка инженерной защиты территорий от техногенного влияния строительства на развитие карста;</w:t>
      </w:r>
    </w:p>
    <w:p w:rsidR="00041AAB" w:rsidRPr="00951A18" w:rsidRDefault="00041AAB" w:rsidP="00041AAB">
      <w:pPr>
        <w:widowControl w:val="0"/>
        <w:autoSpaceDE w:val="0"/>
        <w:autoSpaceDN w:val="0"/>
        <w:adjustRightInd w:val="0"/>
        <w:ind w:firstLine="709"/>
        <w:contextualSpacing/>
        <w:jc w:val="both"/>
      </w:pPr>
      <w:r w:rsidRPr="00951A18">
        <w:t>• 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041AAB" w:rsidRPr="00951A18" w:rsidRDefault="00041AAB" w:rsidP="00041AAB">
      <w:pPr>
        <w:widowControl w:val="0"/>
        <w:autoSpaceDE w:val="0"/>
        <w:autoSpaceDN w:val="0"/>
        <w:adjustRightInd w:val="0"/>
        <w:ind w:firstLine="709"/>
        <w:contextualSpacing/>
        <w:jc w:val="both"/>
      </w:pPr>
      <w:r w:rsidRPr="00951A18">
        <w:t>К водозащитным мероприятиям относятся:</w:t>
      </w:r>
    </w:p>
    <w:p w:rsidR="00041AAB" w:rsidRPr="00951A18" w:rsidRDefault="00041AAB" w:rsidP="00041AAB">
      <w:pPr>
        <w:widowControl w:val="0"/>
        <w:autoSpaceDE w:val="0"/>
        <w:autoSpaceDN w:val="0"/>
        <w:adjustRightInd w:val="0"/>
        <w:ind w:firstLine="709"/>
        <w:contextualSpacing/>
        <w:jc w:val="both"/>
      </w:pPr>
      <w:r w:rsidRPr="00951A18">
        <w:t>• тщательная вертикальная планировка земной поверхности и устройство на</w:t>
      </w:r>
      <w:r w:rsidRPr="00951A18">
        <w:softHyphen/>
        <w:t>дежной дождевой канализации с отводом вод за пределы застраиваемых участков;</w:t>
      </w:r>
    </w:p>
    <w:p w:rsidR="00041AAB" w:rsidRPr="00951A18" w:rsidRDefault="00041AAB" w:rsidP="00041AAB">
      <w:pPr>
        <w:widowControl w:val="0"/>
        <w:autoSpaceDE w:val="0"/>
        <w:autoSpaceDN w:val="0"/>
        <w:adjustRightInd w:val="0"/>
        <w:ind w:firstLine="709"/>
        <w:contextualSpacing/>
        <w:jc w:val="both"/>
      </w:pPr>
      <w:r w:rsidRPr="00951A18">
        <w:t>• мероприятия по борьбе с утечками промышленных и хозяйственно-бытовых вод, в особенности агрессивных;</w:t>
      </w:r>
    </w:p>
    <w:p w:rsidR="00041AAB" w:rsidRPr="00951A18" w:rsidRDefault="00041AAB" w:rsidP="00041AAB">
      <w:pPr>
        <w:widowControl w:val="0"/>
        <w:autoSpaceDE w:val="0"/>
        <w:autoSpaceDN w:val="0"/>
        <w:adjustRightInd w:val="0"/>
        <w:ind w:firstLine="709"/>
        <w:contextualSpacing/>
        <w:jc w:val="both"/>
      </w:pPr>
      <w:r w:rsidRPr="00951A18">
        <w:t xml:space="preserve">• недопущение скопления поверхностных вод в котлованах и на площадках в период строительства, строгий </w:t>
      </w:r>
      <w:proofErr w:type="gramStart"/>
      <w:r w:rsidRPr="00951A18">
        <w:t>контроль за</w:t>
      </w:r>
      <w:proofErr w:type="gramEnd"/>
      <w:r w:rsidRPr="00951A18">
        <w:t xml:space="preserve"> качеством работ по гидроизоляции, укладке </w:t>
      </w:r>
      <w:proofErr w:type="spellStart"/>
      <w:r w:rsidRPr="00951A18">
        <w:t>водонесущих</w:t>
      </w:r>
      <w:proofErr w:type="spellEnd"/>
      <w:r w:rsidRPr="00951A18">
        <w:t xml:space="preserve"> коммуникаций и продуктопроводов, засыпке пазух котлованов.</w:t>
      </w:r>
    </w:p>
    <w:p w:rsidR="00041AAB" w:rsidRPr="00951A18" w:rsidRDefault="00041AAB" w:rsidP="00041AAB">
      <w:pPr>
        <w:widowControl w:val="0"/>
        <w:autoSpaceDE w:val="0"/>
        <w:autoSpaceDN w:val="0"/>
        <w:adjustRightInd w:val="0"/>
        <w:ind w:firstLine="709"/>
        <w:contextualSpacing/>
        <w:jc w:val="both"/>
      </w:pPr>
    </w:p>
    <w:p w:rsidR="00041AAB" w:rsidRPr="00951A18" w:rsidRDefault="00041AAB" w:rsidP="00041AAB">
      <w:pPr>
        <w:widowControl w:val="0"/>
        <w:autoSpaceDE w:val="0"/>
        <w:autoSpaceDN w:val="0"/>
        <w:adjustRightInd w:val="0"/>
        <w:ind w:firstLine="709"/>
        <w:contextualSpacing/>
        <w:jc w:val="both"/>
        <w:rPr>
          <w:i/>
          <w:u w:val="single"/>
        </w:rPr>
      </w:pPr>
      <w:r w:rsidRPr="00951A18">
        <w:rPr>
          <w:i/>
          <w:u w:val="single"/>
        </w:rPr>
        <w:t>Зоны затопления, подтопления.</w:t>
      </w:r>
    </w:p>
    <w:p w:rsidR="00041AAB" w:rsidRPr="00951A18" w:rsidRDefault="00041AAB" w:rsidP="00041AAB">
      <w:pPr>
        <w:widowControl w:val="0"/>
        <w:autoSpaceDE w:val="0"/>
        <w:autoSpaceDN w:val="0"/>
        <w:adjustRightInd w:val="0"/>
        <w:ind w:firstLine="709"/>
        <w:contextualSpacing/>
        <w:jc w:val="both"/>
      </w:pPr>
      <w:r w:rsidRPr="00951A18">
        <w:t xml:space="preserve">1. Ограничения использования земельных участков и объектов капитального </w:t>
      </w:r>
      <w:r w:rsidRPr="00951A18">
        <w:lastRenderedPageBreak/>
        <w:t>строительства установлены следующими нормативными правовыми актами:</w:t>
      </w:r>
    </w:p>
    <w:p w:rsidR="00041AAB" w:rsidRPr="00951A18" w:rsidRDefault="00041AAB" w:rsidP="00041AAB">
      <w:pPr>
        <w:widowControl w:val="0"/>
        <w:autoSpaceDE w:val="0"/>
        <w:autoSpaceDN w:val="0"/>
        <w:adjustRightInd w:val="0"/>
        <w:ind w:firstLine="709"/>
        <w:contextualSpacing/>
        <w:jc w:val="both"/>
      </w:pPr>
      <w:r w:rsidRPr="00951A18">
        <w:t>- СП 42.13330.2011 "Градостроительство. Планировка и застройка городских и сельских поселений" (актуализированная редакция СП 42.13330.2016*);</w:t>
      </w:r>
    </w:p>
    <w:p w:rsidR="00041AAB" w:rsidRPr="00951A18" w:rsidRDefault="00041AAB" w:rsidP="00041AAB">
      <w:pPr>
        <w:widowControl w:val="0"/>
        <w:autoSpaceDE w:val="0"/>
        <w:autoSpaceDN w:val="0"/>
        <w:adjustRightInd w:val="0"/>
        <w:ind w:firstLine="709"/>
        <w:contextualSpacing/>
        <w:jc w:val="both"/>
      </w:pPr>
      <w:r w:rsidRPr="00951A18">
        <w:t xml:space="preserve">- </w:t>
      </w:r>
      <w:proofErr w:type="spellStart"/>
      <w:r w:rsidRPr="00951A18">
        <w:t>СНиП</w:t>
      </w:r>
      <w:proofErr w:type="spellEnd"/>
      <w:r w:rsidRPr="00951A18">
        <w:t xml:space="preserve"> 2.06.15-85 "Инженерная защита территории от затопления и подтопления".</w:t>
      </w:r>
    </w:p>
    <w:p w:rsidR="00041AAB" w:rsidRPr="00951A18" w:rsidRDefault="00041AAB" w:rsidP="00041AAB">
      <w:pPr>
        <w:widowControl w:val="0"/>
        <w:autoSpaceDE w:val="0"/>
        <w:autoSpaceDN w:val="0"/>
        <w:adjustRightInd w:val="0"/>
        <w:ind w:firstLine="709"/>
        <w:contextualSpacing/>
        <w:jc w:val="both"/>
      </w:pPr>
      <w:r w:rsidRPr="00951A18">
        <w:t>2. В границах зоны затопления запрещается размещение новых поселений,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В качестве мероприятий по защите территорий от затоплений и подтоплений необходимы специальные мероприятия инженерной подготовки:</w:t>
      </w:r>
    </w:p>
    <w:p w:rsidR="00041AAB" w:rsidRPr="00951A18" w:rsidRDefault="00041AAB" w:rsidP="00041AAB">
      <w:pPr>
        <w:widowControl w:val="0"/>
        <w:autoSpaceDE w:val="0"/>
        <w:autoSpaceDN w:val="0"/>
        <w:adjustRightInd w:val="0"/>
        <w:ind w:firstLine="709"/>
        <w:contextualSpacing/>
        <w:jc w:val="both"/>
      </w:pPr>
      <w:r w:rsidRPr="00951A18">
        <w:t xml:space="preserve"> - искусственное повышение поверхности территорий;</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дамб обвалования;</w:t>
      </w:r>
    </w:p>
    <w:p w:rsidR="00041AAB" w:rsidRPr="00951A18" w:rsidRDefault="00041AAB" w:rsidP="00041AAB">
      <w:pPr>
        <w:widowControl w:val="0"/>
        <w:autoSpaceDE w:val="0"/>
        <w:autoSpaceDN w:val="0"/>
        <w:adjustRightInd w:val="0"/>
        <w:ind w:firstLine="709"/>
        <w:contextualSpacing/>
        <w:jc w:val="both"/>
      </w:pPr>
      <w:r w:rsidRPr="00951A18">
        <w:t xml:space="preserve"> - строительство набережных и берегозащитных сооружений;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стока и отвода поверхностных и подземных вод;</w:t>
      </w:r>
    </w:p>
    <w:p w:rsidR="00041AAB" w:rsidRPr="00951A18" w:rsidRDefault="00041AAB" w:rsidP="00041AAB">
      <w:pPr>
        <w:widowControl w:val="0"/>
        <w:autoSpaceDE w:val="0"/>
        <w:autoSpaceDN w:val="0"/>
        <w:adjustRightInd w:val="0"/>
        <w:ind w:firstLine="709"/>
        <w:contextualSpacing/>
        <w:jc w:val="both"/>
      </w:pPr>
      <w:r w:rsidRPr="00951A18">
        <w:t xml:space="preserve"> - устройство дренажных систем и отдельных дренажей;</w:t>
      </w:r>
    </w:p>
    <w:p w:rsidR="00041AAB" w:rsidRPr="00951A18" w:rsidRDefault="00041AAB" w:rsidP="00041AAB">
      <w:pPr>
        <w:widowControl w:val="0"/>
        <w:autoSpaceDE w:val="0"/>
        <w:autoSpaceDN w:val="0"/>
        <w:adjustRightInd w:val="0"/>
        <w:ind w:firstLine="709"/>
        <w:contextualSpacing/>
        <w:jc w:val="both"/>
      </w:pPr>
      <w:r w:rsidRPr="00951A18">
        <w:t xml:space="preserve"> - регулирование русел и стока рек;</w:t>
      </w:r>
    </w:p>
    <w:p w:rsidR="00041AAB" w:rsidRPr="00951A18" w:rsidRDefault="00041AAB" w:rsidP="00041AAB">
      <w:pPr>
        <w:widowControl w:val="0"/>
        <w:autoSpaceDE w:val="0"/>
        <w:autoSpaceDN w:val="0"/>
        <w:adjustRightInd w:val="0"/>
        <w:ind w:firstLine="709"/>
        <w:contextualSpacing/>
        <w:jc w:val="both"/>
      </w:pPr>
      <w:r w:rsidRPr="00951A18">
        <w:t xml:space="preserve"> - обследование </w:t>
      </w:r>
      <w:proofErr w:type="spellStart"/>
      <w:r w:rsidRPr="00951A18">
        <w:t>паводкоопасных</w:t>
      </w:r>
      <w:proofErr w:type="spellEnd"/>
      <w:r w:rsidRPr="00951A18">
        <w:t xml:space="preserve"> территорий.</w:t>
      </w:r>
    </w:p>
    <w:p w:rsidR="003457BB" w:rsidRDefault="003457BB" w:rsidP="00787A3D">
      <w:pPr>
        <w:sectPr w:rsidR="003457BB" w:rsidSect="00CF0BA1">
          <w:pgSz w:w="11905" w:h="16837" w:code="9"/>
          <w:pgMar w:top="397" w:right="851" w:bottom="295" w:left="1134" w:header="567" w:footer="454" w:gutter="0"/>
          <w:cols w:space="720"/>
          <w:docGrid w:linePitch="360"/>
        </w:sectPr>
      </w:pPr>
      <w:bookmarkStart w:id="269" w:name="_Toc491855546"/>
      <w:bookmarkStart w:id="270" w:name="_Toc492973672"/>
    </w:p>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787A3D" w:rsidRPr="003B198F" w:rsidRDefault="00787A3D" w:rsidP="00787A3D"/>
    <w:p w:rsidR="00F75FC3" w:rsidRPr="003457BB" w:rsidRDefault="00980FF7" w:rsidP="003457BB">
      <w:pPr>
        <w:keepNext/>
        <w:tabs>
          <w:tab w:val="left" w:pos="0"/>
          <w:tab w:val="left" w:pos="240"/>
          <w:tab w:val="left" w:pos="560"/>
        </w:tabs>
        <w:ind w:firstLine="709"/>
        <w:contextualSpacing/>
        <w:jc w:val="center"/>
        <w:outlineLvl w:val="0"/>
        <w:rPr>
          <w:b/>
          <w:bCs/>
          <w:caps/>
          <w:sz w:val="28"/>
          <w:szCs w:val="28"/>
        </w:rPr>
      </w:pPr>
      <w:bookmarkStart w:id="271" w:name="_Toc529951979"/>
      <w:bookmarkStart w:id="272" w:name="_Toc91083157"/>
      <w:r w:rsidRPr="003457BB">
        <w:rPr>
          <w:b/>
          <w:bCs/>
          <w:caps/>
          <w:sz w:val="28"/>
          <w:szCs w:val="28"/>
        </w:rPr>
        <w:t>графическая часть</w:t>
      </w:r>
      <w:bookmarkEnd w:id="269"/>
      <w:bookmarkEnd w:id="270"/>
      <w:bookmarkEnd w:id="271"/>
      <w:bookmarkEnd w:id="272"/>
      <w:r w:rsidRPr="003457BB">
        <w:rPr>
          <w:b/>
          <w:bCs/>
          <w:caps/>
          <w:sz w:val="28"/>
          <w:szCs w:val="28"/>
        </w:rPr>
        <w:t xml:space="preserve"> </w:t>
      </w:r>
    </w:p>
    <w:sectPr w:rsidR="00F75FC3" w:rsidRPr="003457BB" w:rsidSect="00CF0BA1">
      <w:pgSz w:w="11905" w:h="16837" w:code="9"/>
      <w:pgMar w:top="397" w:right="851" w:bottom="295" w:left="1134"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DEB" w:rsidRDefault="00953DEB">
      <w:r>
        <w:separator/>
      </w:r>
    </w:p>
  </w:endnote>
  <w:endnote w:type="continuationSeparator" w:id="0">
    <w:p w:rsidR="00953DEB" w:rsidRDefault="00953D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charset w:val="00"/>
    <w:family w:val="auto"/>
    <w:pitch w:val="variable"/>
    <w:sig w:usb0="00000203" w:usb1="00000000" w:usb2="00000000" w:usb3="00000000" w:csb0="00000005" w:csb1="00000000"/>
  </w:font>
  <w:font w:name="Peterburg">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tsans">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MT">
    <w:altName w:val="Times New Roman"/>
    <w:panose1 w:val="00000000000000000000"/>
    <w:charset w:val="00"/>
    <w:family w:val="roman"/>
    <w:notTrueType/>
    <w:pitch w:val="default"/>
    <w:sig w:usb0="00000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735924"/>
      <w:docPartObj>
        <w:docPartGallery w:val="Page Numbers (Bottom of Page)"/>
        <w:docPartUnique/>
      </w:docPartObj>
    </w:sdtPr>
    <w:sdtContent>
      <w:p w:rsidR="000A3CC6" w:rsidRDefault="000A3CC6">
        <w:pPr>
          <w:pStyle w:val="ae"/>
          <w:jc w:val="right"/>
        </w:pPr>
        <w:r>
          <w:rPr>
            <w:noProof/>
          </w:rPr>
          <w:fldChar w:fldCharType="begin"/>
        </w:r>
        <w:r>
          <w:rPr>
            <w:noProof/>
          </w:rPr>
          <w:instrText>PAGE   \* MERGEFORMAT</w:instrText>
        </w:r>
        <w:r>
          <w:rPr>
            <w:noProof/>
          </w:rPr>
          <w:fldChar w:fldCharType="separate"/>
        </w:r>
        <w:r w:rsidR="00970350">
          <w:rPr>
            <w:noProof/>
          </w:rPr>
          <w:t>4</w:t>
        </w:r>
        <w:r>
          <w:rPr>
            <w:noProof/>
          </w:rPr>
          <w:fldChar w:fldCharType="end"/>
        </w:r>
      </w:p>
    </w:sdtContent>
  </w:sdt>
  <w:p w:rsidR="000A3CC6" w:rsidRDefault="000A3CC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5203456"/>
      <w:docPartObj>
        <w:docPartGallery w:val="Page Numbers (Bottom of Page)"/>
        <w:docPartUnique/>
      </w:docPartObj>
    </w:sdtPr>
    <w:sdtContent>
      <w:p w:rsidR="000A3CC6" w:rsidRDefault="000A3CC6">
        <w:pPr>
          <w:pStyle w:val="ae"/>
          <w:jc w:val="right"/>
        </w:pPr>
        <w:r>
          <w:t>2</w:t>
        </w:r>
      </w:p>
    </w:sdtContent>
  </w:sdt>
  <w:p w:rsidR="000A3CC6" w:rsidRDefault="000A3CC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DEB" w:rsidRDefault="00953DEB">
      <w:r>
        <w:separator/>
      </w:r>
    </w:p>
  </w:footnote>
  <w:footnote w:type="continuationSeparator" w:id="0">
    <w:p w:rsidR="00953DEB" w:rsidRDefault="00953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C6" w:rsidRDefault="000A3CC6">
    <w:pPr>
      <w:pStyle w:val="ad"/>
    </w:pPr>
    <w:r>
      <w:rPr>
        <w:noProof/>
        <w:lang w:eastAsia="ru-RU"/>
      </w:rPr>
      <w:pict>
        <v:rect id="Rectangle 3" o:spid="_x0000_s2050" style="position:absolute;margin-left:-5.1pt;margin-top:-13.4pt;width:524.4pt;height:807.85pt;z-index:-251659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C6" w:rsidRDefault="000A3CC6">
    <w:pPr>
      <w:pStyle w:val="ad"/>
    </w:pPr>
    <w:r>
      <w:rPr>
        <w:noProof/>
        <w:lang w:eastAsia="ru-RU"/>
      </w:rPr>
      <w:pict>
        <v:rect id="Rectangle 2" o:spid="_x0000_s2049" style="position:absolute;margin-left:-3.3pt;margin-top:-12.1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C6" w:rsidRDefault="000A3CC6">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C6" w:rsidRDefault="000A3CC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310963E"/>
    <w:lvl w:ilvl="0">
      <w:start w:val="1"/>
      <w:numFmt w:val="bullet"/>
      <w:pStyle w:val="4"/>
      <w:lvlText w:val=""/>
      <w:lvlJc w:val="left"/>
      <w:pPr>
        <w:tabs>
          <w:tab w:val="num" w:pos="1122"/>
        </w:tabs>
        <w:ind w:left="1122" w:hanging="360"/>
      </w:pPr>
      <w:rPr>
        <w:rFonts w:ascii="Symbol" w:hAnsi="Symbol" w:hint="default"/>
      </w:rPr>
    </w:lvl>
  </w:abstractNum>
  <w:abstractNum w:abstractNumId="1">
    <w:nsid w:val="FFFFFF89"/>
    <w:multiLevelType w:val="singleLevel"/>
    <w:tmpl w:val="B9A695D4"/>
    <w:lvl w:ilvl="0">
      <w:start w:val="1"/>
      <w:numFmt w:val="bullet"/>
      <w:pStyle w:val="a"/>
      <w:lvlText w:val=""/>
      <w:lvlJc w:val="left"/>
      <w:pPr>
        <w:tabs>
          <w:tab w:val="num" w:pos="360"/>
        </w:tabs>
        <w:ind w:left="360" w:hanging="360"/>
      </w:pPr>
      <w:rPr>
        <w:rFonts w:ascii="Symbol" w:hAnsi="Symbol" w:hint="default"/>
      </w:rPr>
    </w:lvl>
  </w:abstractNum>
  <w:abstractNum w:abstractNumId="2">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nsid w:val="00000003"/>
    <w:multiLevelType w:val="multilevel"/>
    <w:tmpl w:val="00000003"/>
    <w:name w:val="WW8Num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2"/>
    <w:multiLevelType w:val="singleLevel"/>
    <w:tmpl w:val="00000012"/>
    <w:name w:val="WW8Num18"/>
    <w:lvl w:ilvl="0">
      <w:start w:val="1"/>
      <w:numFmt w:val="bullet"/>
      <w:lvlText w:val="—"/>
      <w:lvlJc w:val="left"/>
      <w:pPr>
        <w:tabs>
          <w:tab w:val="num" w:pos="688"/>
        </w:tabs>
        <w:ind w:left="688" w:hanging="480"/>
      </w:pPr>
      <w:rPr>
        <w:rFonts w:ascii="Times New Roman" w:hAnsi="Times New Roman" w:cs="Times New Roman"/>
      </w:rPr>
    </w:lvl>
  </w:abstractNum>
  <w:abstractNum w:abstractNumId="5">
    <w:nsid w:val="00000045"/>
    <w:multiLevelType w:val="singleLevel"/>
    <w:tmpl w:val="00000045"/>
    <w:name w:val="WW8Num69"/>
    <w:lvl w:ilvl="0">
      <w:start w:val="1"/>
      <w:numFmt w:val="bullet"/>
      <w:lvlText w:val="—"/>
      <w:lvlJc w:val="left"/>
      <w:pPr>
        <w:tabs>
          <w:tab w:val="num" w:pos="915"/>
        </w:tabs>
        <w:ind w:left="915" w:hanging="480"/>
      </w:pPr>
      <w:rPr>
        <w:rFonts w:ascii="Times New Roman" w:hAnsi="Times New Roman" w:cs="Times New Roman"/>
      </w:rPr>
    </w:lvl>
  </w:abstractNum>
  <w:abstractNum w:abstractNumId="6">
    <w:nsid w:val="00000050"/>
    <w:multiLevelType w:val="singleLevel"/>
    <w:tmpl w:val="00000050"/>
    <w:name w:val="WW8Num80"/>
    <w:lvl w:ilvl="0">
      <w:start w:val="1"/>
      <w:numFmt w:val="bullet"/>
      <w:lvlText w:val=""/>
      <w:lvlJc w:val="left"/>
      <w:pPr>
        <w:tabs>
          <w:tab w:val="num" w:pos="1211"/>
        </w:tabs>
        <w:ind w:left="1211" w:hanging="360"/>
      </w:pPr>
      <w:rPr>
        <w:rFonts w:ascii="Symbol" w:hAnsi="Symbol"/>
      </w:rPr>
    </w:lvl>
  </w:abstractNum>
  <w:abstractNum w:abstractNumId="7">
    <w:nsid w:val="0000005D"/>
    <w:multiLevelType w:val="singleLevel"/>
    <w:tmpl w:val="0000005D"/>
    <w:name w:val="WW8Num93"/>
    <w:lvl w:ilvl="0">
      <w:start w:val="1"/>
      <w:numFmt w:val="bullet"/>
      <w:lvlText w:val="—"/>
      <w:lvlJc w:val="left"/>
      <w:pPr>
        <w:tabs>
          <w:tab w:val="num" w:pos="620"/>
        </w:tabs>
        <w:ind w:left="620" w:hanging="480"/>
      </w:pPr>
      <w:rPr>
        <w:rFonts w:ascii="Times New Roman" w:hAnsi="Times New Roman" w:cs="Times New Roman"/>
      </w:rPr>
    </w:lvl>
  </w:abstractNum>
  <w:abstractNum w:abstractNumId="8">
    <w:nsid w:val="056C1F04"/>
    <w:multiLevelType w:val="hybridMultilevel"/>
    <w:tmpl w:val="C220C5FE"/>
    <w:lvl w:ilvl="0" w:tplc="33883004">
      <w:start w:val="1"/>
      <w:numFmt w:val="decimal"/>
      <w:pStyle w:val="BodyText22"/>
      <w:lvlText w:val="%1."/>
      <w:lvlJc w:val="left"/>
      <w:pPr>
        <w:ind w:left="15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57326"/>
    <w:multiLevelType w:val="hybridMultilevel"/>
    <w:tmpl w:val="96804A4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8879CE"/>
    <w:multiLevelType w:val="hybridMultilevel"/>
    <w:tmpl w:val="EA9C22D2"/>
    <w:lvl w:ilvl="0" w:tplc="2E0E5608">
      <w:start w:val="1"/>
      <w:numFmt w:val="bullet"/>
      <w:pStyle w:val="4-123"/>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971BAC"/>
    <w:multiLevelType w:val="hybridMultilevel"/>
    <w:tmpl w:val="AEDA92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1EC2021"/>
    <w:multiLevelType w:val="hybridMultilevel"/>
    <w:tmpl w:val="7EA63C5E"/>
    <w:lvl w:ilvl="0" w:tplc="65E8EA1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25C2803"/>
    <w:multiLevelType w:val="hybridMultilevel"/>
    <w:tmpl w:val="69844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6A649F9"/>
    <w:multiLevelType w:val="hybridMultilevel"/>
    <w:tmpl w:val="CD0849A8"/>
    <w:lvl w:ilvl="0" w:tplc="C09495A8">
      <w:start w:val="3"/>
      <w:numFmt w:val="bullet"/>
      <w:lvlText w:val="-"/>
      <w:lvlJc w:val="left"/>
      <w:pPr>
        <w:ind w:left="1129" w:hanging="360"/>
      </w:pPr>
      <w:rPr>
        <w:rFonts w:ascii="Times New Roman" w:eastAsia="Times New Roman" w:hAnsi="Times New Roman" w:cs="Times New Roman" w:hint="default"/>
        <w:b w:val="0"/>
      </w:rPr>
    </w:lvl>
    <w:lvl w:ilvl="1" w:tplc="04190003" w:tentative="1">
      <w:start w:val="1"/>
      <w:numFmt w:val="bullet"/>
      <w:lvlText w:val="o"/>
      <w:lvlJc w:val="left"/>
      <w:pPr>
        <w:ind w:left="1849" w:hanging="360"/>
      </w:pPr>
      <w:rPr>
        <w:rFonts w:ascii="Courier New" w:hAnsi="Courier New" w:cs="Courier New" w:hint="default"/>
      </w:rPr>
    </w:lvl>
    <w:lvl w:ilvl="2" w:tplc="04190005" w:tentative="1">
      <w:start w:val="1"/>
      <w:numFmt w:val="bullet"/>
      <w:lvlText w:val=""/>
      <w:lvlJc w:val="left"/>
      <w:pPr>
        <w:ind w:left="2569" w:hanging="360"/>
      </w:pPr>
      <w:rPr>
        <w:rFonts w:ascii="Wingdings" w:hAnsi="Wingdings" w:hint="default"/>
      </w:rPr>
    </w:lvl>
    <w:lvl w:ilvl="3" w:tplc="04190001" w:tentative="1">
      <w:start w:val="1"/>
      <w:numFmt w:val="bullet"/>
      <w:lvlText w:val=""/>
      <w:lvlJc w:val="left"/>
      <w:pPr>
        <w:ind w:left="3289" w:hanging="360"/>
      </w:pPr>
      <w:rPr>
        <w:rFonts w:ascii="Symbol" w:hAnsi="Symbol" w:hint="default"/>
      </w:rPr>
    </w:lvl>
    <w:lvl w:ilvl="4" w:tplc="04190003" w:tentative="1">
      <w:start w:val="1"/>
      <w:numFmt w:val="bullet"/>
      <w:lvlText w:val="o"/>
      <w:lvlJc w:val="left"/>
      <w:pPr>
        <w:ind w:left="4009" w:hanging="360"/>
      </w:pPr>
      <w:rPr>
        <w:rFonts w:ascii="Courier New" w:hAnsi="Courier New" w:cs="Courier New" w:hint="default"/>
      </w:rPr>
    </w:lvl>
    <w:lvl w:ilvl="5" w:tplc="04190005" w:tentative="1">
      <w:start w:val="1"/>
      <w:numFmt w:val="bullet"/>
      <w:lvlText w:val=""/>
      <w:lvlJc w:val="left"/>
      <w:pPr>
        <w:ind w:left="4729" w:hanging="360"/>
      </w:pPr>
      <w:rPr>
        <w:rFonts w:ascii="Wingdings" w:hAnsi="Wingdings" w:hint="default"/>
      </w:rPr>
    </w:lvl>
    <w:lvl w:ilvl="6" w:tplc="04190001" w:tentative="1">
      <w:start w:val="1"/>
      <w:numFmt w:val="bullet"/>
      <w:lvlText w:val=""/>
      <w:lvlJc w:val="left"/>
      <w:pPr>
        <w:ind w:left="5449" w:hanging="360"/>
      </w:pPr>
      <w:rPr>
        <w:rFonts w:ascii="Symbol" w:hAnsi="Symbol" w:hint="default"/>
      </w:rPr>
    </w:lvl>
    <w:lvl w:ilvl="7" w:tplc="04190003" w:tentative="1">
      <w:start w:val="1"/>
      <w:numFmt w:val="bullet"/>
      <w:lvlText w:val="o"/>
      <w:lvlJc w:val="left"/>
      <w:pPr>
        <w:ind w:left="6169" w:hanging="360"/>
      </w:pPr>
      <w:rPr>
        <w:rFonts w:ascii="Courier New" w:hAnsi="Courier New" w:cs="Courier New" w:hint="default"/>
      </w:rPr>
    </w:lvl>
    <w:lvl w:ilvl="8" w:tplc="04190005" w:tentative="1">
      <w:start w:val="1"/>
      <w:numFmt w:val="bullet"/>
      <w:lvlText w:val=""/>
      <w:lvlJc w:val="left"/>
      <w:pPr>
        <w:ind w:left="6889" w:hanging="360"/>
      </w:pPr>
      <w:rPr>
        <w:rFonts w:ascii="Wingdings" w:hAnsi="Wingdings" w:hint="default"/>
      </w:rPr>
    </w:lvl>
  </w:abstractNum>
  <w:abstractNum w:abstractNumId="15">
    <w:nsid w:val="3A87084F"/>
    <w:multiLevelType w:val="hybridMultilevel"/>
    <w:tmpl w:val="F684B7DE"/>
    <w:lvl w:ilvl="0" w:tplc="65B8DF68">
      <w:start w:val="1"/>
      <w:numFmt w:val="decimal"/>
      <w:pStyle w:val="4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46B22"/>
    <w:multiLevelType w:val="hybridMultilevel"/>
    <w:tmpl w:val="FB186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E63850"/>
    <w:multiLevelType w:val="hybridMultilevel"/>
    <w:tmpl w:val="96FE1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9D11DD"/>
    <w:multiLevelType w:val="hybridMultilevel"/>
    <w:tmpl w:val="E71CDA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4DD50CE"/>
    <w:multiLevelType w:val="hybridMultilevel"/>
    <w:tmpl w:val="AFF2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5B79F3"/>
    <w:multiLevelType w:val="hybridMultilevel"/>
    <w:tmpl w:val="79924FBC"/>
    <w:lvl w:ilvl="0" w:tplc="6DB09B9E">
      <w:start w:val="3"/>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0"/>
  </w:num>
  <w:num w:numId="2">
    <w:abstractNumId w:val="8"/>
  </w:num>
  <w:num w:numId="3">
    <w:abstractNumId w:val="9"/>
  </w:num>
  <w:num w:numId="4">
    <w:abstractNumId w:val="0"/>
  </w:num>
  <w:num w:numId="5">
    <w:abstractNumId w:val="1"/>
  </w:num>
  <w:num w:numId="6">
    <w:abstractNumId w:val="17"/>
  </w:num>
  <w:num w:numId="7">
    <w:abstractNumId w:val="16"/>
  </w:num>
  <w:num w:numId="8">
    <w:abstractNumId w:val="19"/>
  </w:num>
  <w:num w:numId="9">
    <w:abstractNumId w:val="13"/>
  </w:num>
  <w:num w:numId="10">
    <w:abstractNumId w:val="12"/>
  </w:num>
  <w:num w:numId="11">
    <w:abstractNumId w:val="11"/>
  </w:num>
  <w:num w:numId="12">
    <w:abstractNumId w:val="18"/>
  </w:num>
  <w:num w:numId="13">
    <w:abstractNumId w:val="15"/>
  </w:num>
  <w:num w:numId="14">
    <w:abstractNumId w:val="20"/>
  </w:num>
  <w:num w:numId="15">
    <w:abstractNumId w:val="14"/>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defaultTableStyle w:val="a0"/>
  <w:drawingGridHorizontalSpacing w:val="120"/>
  <w:drawingGridVerticalSpacing w:val="0"/>
  <w:displayHorizontalDrawingGridEvery w:val="0"/>
  <w:displayVerticalDrawingGridEvery w:val="0"/>
  <w:characterSpacingControl w:val="doNotCompress"/>
  <w:hdrShapeDefaults>
    <o:shapedefaults v:ext="edit" spidmax="12290"/>
    <o:shapelayout v:ext="edit">
      <o:idmap v:ext="edit" data="2"/>
    </o:shapelayout>
  </w:hdrShapeDefaults>
  <w:footnotePr>
    <w:footnote w:id="-1"/>
    <w:footnote w:id="0"/>
  </w:footnotePr>
  <w:endnotePr>
    <w:endnote w:id="-1"/>
    <w:endnote w:id="0"/>
  </w:endnotePr>
  <w:compat/>
  <w:rsids>
    <w:rsidRoot w:val="00785A1C"/>
    <w:rsid w:val="0002057E"/>
    <w:rsid w:val="000221A9"/>
    <w:rsid w:val="00027936"/>
    <w:rsid w:val="00040330"/>
    <w:rsid w:val="00041AAB"/>
    <w:rsid w:val="0004452A"/>
    <w:rsid w:val="00047299"/>
    <w:rsid w:val="00055EE9"/>
    <w:rsid w:val="00056403"/>
    <w:rsid w:val="000612F1"/>
    <w:rsid w:val="0006189D"/>
    <w:rsid w:val="00063B8F"/>
    <w:rsid w:val="00064A5E"/>
    <w:rsid w:val="00064E00"/>
    <w:rsid w:val="00066B2D"/>
    <w:rsid w:val="00066FA0"/>
    <w:rsid w:val="000673B0"/>
    <w:rsid w:val="00077810"/>
    <w:rsid w:val="00085FBC"/>
    <w:rsid w:val="000867EA"/>
    <w:rsid w:val="00087289"/>
    <w:rsid w:val="00093AFC"/>
    <w:rsid w:val="000A19BD"/>
    <w:rsid w:val="000A2D08"/>
    <w:rsid w:val="000A3CC6"/>
    <w:rsid w:val="000A79D4"/>
    <w:rsid w:val="000B4F09"/>
    <w:rsid w:val="000B517A"/>
    <w:rsid w:val="000B55DB"/>
    <w:rsid w:val="000B6081"/>
    <w:rsid w:val="000C452B"/>
    <w:rsid w:val="000D05C6"/>
    <w:rsid w:val="000E2B36"/>
    <w:rsid w:val="000F3F55"/>
    <w:rsid w:val="00100313"/>
    <w:rsid w:val="00106579"/>
    <w:rsid w:val="00106EEC"/>
    <w:rsid w:val="0011098B"/>
    <w:rsid w:val="001114AA"/>
    <w:rsid w:val="00111579"/>
    <w:rsid w:val="001261DF"/>
    <w:rsid w:val="00127886"/>
    <w:rsid w:val="00130D57"/>
    <w:rsid w:val="00131B25"/>
    <w:rsid w:val="0013595C"/>
    <w:rsid w:val="0013777C"/>
    <w:rsid w:val="00140717"/>
    <w:rsid w:val="001446C7"/>
    <w:rsid w:val="00147B7D"/>
    <w:rsid w:val="00151B1B"/>
    <w:rsid w:val="00152EAC"/>
    <w:rsid w:val="00156DFC"/>
    <w:rsid w:val="001577F8"/>
    <w:rsid w:val="00174CE2"/>
    <w:rsid w:val="001810A5"/>
    <w:rsid w:val="0018754D"/>
    <w:rsid w:val="00191AFF"/>
    <w:rsid w:val="001922CC"/>
    <w:rsid w:val="00192D48"/>
    <w:rsid w:val="001979D7"/>
    <w:rsid w:val="001A053A"/>
    <w:rsid w:val="001A39AD"/>
    <w:rsid w:val="001A4ACD"/>
    <w:rsid w:val="001A4C40"/>
    <w:rsid w:val="001B0B7F"/>
    <w:rsid w:val="001B31E0"/>
    <w:rsid w:val="001C47B2"/>
    <w:rsid w:val="001C7C30"/>
    <w:rsid w:val="001D054D"/>
    <w:rsid w:val="001D1B29"/>
    <w:rsid w:val="001D2A1D"/>
    <w:rsid w:val="001D31BC"/>
    <w:rsid w:val="001D4CC2"/>
    <w:rsid w:val="001E059E"/>
    <w:rsid w:val="001E13C0"/>
    <w:rsid w:val="001E1AED"/>
    <w:rsid w:val="001E2C11"/>
    <w:rsid w:val="001E2D21"/>
    <w:rsid w:val="001E6B52"/>
    <w:rsid w:val="002009B4"/>
    <w:rsid w:val="00210B42"/>
    <w:rsid w:val="00213076"/>
    <w:rsid w:val="00217587"/>
    <w:rsid w:val="00217E7E"/>
    <w:rsid w:val="00224B96"/>
    <w:rsid w:val="002279E7"/>
    <w:rsid w:val="00231562"/>
    <w:rsid w:val="00231D6A"/>
    <w:rsid w:val="002325C6"/>
    <w:rsid w:val="00232FB1"/>
    <w:rsid w:val="00235FF7"/>
    <w:rsid w:val="00251FC7"/>
    <w:rsid w:val="00255144"/>
    <w:rsid w:val="00264AB5"/>
    <w:rsid w:val="00266FC6"/>
    <w:rsid w:val="00267C72"/>
    <w:rsid w:val="002703D3"/>
    <w:rsid w:val="002754E8"/>
    <w:rsid w:val="0027797C"/>
    <w:rsid w:val="00277A08"/>
    <w:rsid w:val="00283EAB"/>
    <w:rsid w:val="00286D25"/>
    <w:rsid w:val="00290568"/>
    <w:rsid w:val="00290AA9"/>
    <w:rsid w:val="00291EFA"/>
    <w:rsid w:val="00295295"/>
    <w:rsid w:val="00296D4F"/>
    <w:rsid w:val="002A339C"/>
    <w:rsid w:val="002B0421"/>
    <w:rsid w:val="002B1D84"/>
    <w:rsid w:val="002B2BE9"/>
    <w:rsid w:val="002B4EFB"/>
    <w:rsid w:val="002C1189"/>
    <w:rsid w:val="002C264C"/>
    <w:rsid w:val="002C2D17"/>
    <w:rsid w:val="002D06C6"/>
    <w:rsid w:val="002D1153"/>
    <w:rsid w:val="002D5AD6"/>
    <w:rsid w:val="002D5EF9"/>
    <w:rsid w:val="002E1988"/>
    <w:rsid w:val="002F73A8"/>
    <w:rsid w:val="00301E97"/>
    <w:rsid w:val="00303692"/>
    <w:rsid w:val="00303BF6"/>
    <w:rsid w:val="003134B1"/>
    <w:rsid w:val="0033166A"/>
    <w:rsid w:val="00331AFA"/>
    <w:rsid w:val="00333180"/>
    <w:rsid w:val="00333BD5"/>
    <w:rsid w:val="00340ECD"/>
    <w:rsid w:val="00341B22"/>
    <w:rsid w:val="003457BB"/>
    <w:rsid w:val="003614AE"/>
    <w:rsid w:val="00365D35"/>
    <w:rsid w:val="003676B5"/>
    <w:rsid w:val="00367C39"/>
    <w:rsid w:val="00377531"/>
    <w:rsid w:val="0038108C"/>
    <w:rsid w:val="00391BB6"/>
    <w:rsid w:val="00392D5F"/>
    <w:rsid w:val="003A0F57"/>
    <w:rsid w:val="003A1420"/>
    <w:rsid w:val="003A37C0"/>
    <w:rsid w:val="003A434B"/>
    <w:rsid w:val="003A4636"/>
    <w:rsid w:val="003A64F4"/>
    <w:rsid w:val="003B198F"/>
    <w:rsid w:val="003B263C"/>
    <w:rsid w:val="003B339D"/>
    <w:rsid w:val="003B4786"/>
    <w:rsid w:val="003B7BDD"/>
    <w:rsid w:val="003C2DAB"/>
    <w:rsid w:val="003D24F9"/>
    <w:rsid w:val="003D6877"/>
    <w:rsid w:val="003F5EC3"/>
    <w:rsid w:val="003F60E2"/>
    <w:rsid w:val="004021E4"/>
    <w:rsid w:val="00402BBD"/>
    <w:rsid w:val="004052E7"/>
    <w:rsid w:val="00412DAF"/>
    <w:rsid w:val="004133E9"/>
    <w:rsid w:val="00427706"/>
    <w:rsid w:val="004328E2"/>
    <w:rsid w:val="00432FE7"/>
    <w:rsid w:val="00440984"/>
    <w:rsid w:val="004453A9"/>
    <w:rsid w:val="004459A2"/>
    <w:rsid w:val="00462308"/>
    <w:rsid w:val="00471326"/>
    <w:rsid w:val="004810B4"/>
    <w:rsid w:val="00482D6A"/>
    <w:rsid w:val="00485507"/>
    <w:rsid w:val="00485A5E"/>
    <w:rsid w:val="00486D09"/>
    <w:rsid w:val="00487446"/>
    <w:rsid w:val="00492887"/>
    <w:rsid w:val="00492F34"/>
    <w:rsid w:val="00493E07"/>
    <w:rsid w:val="004952DD"/>
    <w:rsid w:val="004B1E02"/>
    <w:rsid w:val="004B4A51"/>
    <w:rsid w:val="004B4C0B"/>
    <w:rsid w:val="004B5C4D"/>
    <w:rsid w:val="004B7582"/>
    <w:rsid w:val="004B75B2"/>
    <w:rsid w:val="004C4258"/>
    <w:rsid w:val="004D06B5"/>
    <w:rsid w:val="004D1ABC"/>
    <w:rsid w:val="004D498F"/>
    <w:rsid w:val="004E1CC1"/>
    <w:rsid w:val="004E2269"/>
    <w:rsid w:val="004E27F5"/>
    <w:rsid w:val="004F6352"/>
    <w:rsid w:val="004F712F"/>
    <w:rsid w:val="00503562"/>
    <w:rsid w:val="00503CBB"/>
    <w:rsid w:val="00506E09"/>
    <w:rsid w:val="00506FB7"/>
    <w:rsid w:val="005115EC"/>
    <w:rsid w:val="00512ABE"/>
    <w:rsid w:val="00515889"/>
    <w:rsid w:val="00523312"/>
    <w:rsid w:val="00523936"/>
    <w:rsid w:val="00525A94"/>
    <w:rsid w:val="00532551"/>
    <w:rsid w:val="00540810"/>
    <w:rsid w:val="00542832"/>
    <w:rsid w:val="005511B0"/>
    <w:rsid w:val="00554027"/>
    <w:rsid w:val="00563810"/>
    <w:rsid w:val="00564240"/>
    <w:rsid w:val="0056708B"/>
    <w:rsid w:val="00570EE3"/>
    <w:rsid w:val="005739E8"/>
    <w:rsid w:val="00573EE9"/>
    <w:rsid w:val="00580DBC"/>
    <w:rsid w:val="00581922"/>
    <w:rsid w:val="005857AF"/>
    <w:rsid w:val="005873E9"/>
    <w:rsid w:val="00592E33"/>
    <w:rsid w:val="0059633A"/>
    <w:rsid w:val="00596440"/>
    <w:rsid w:val="005A0BAB"/>
    <w:rsid w:val="005A331F"/>
    <w:rsid w:val="005A52B3"/>
    <w:rsid w:val="005B1B30"/>
    <w:rsid w:val="005B6252"/>
    <w:rsid w:val="005C23BB"/>
    <w:rsid w:val="005C32D0"/>
    <w:rsid w:val="005C3564"/>
    <w:rsid w:val="005C6D3B"/>
    <w:rsid w:val="005C7339"/>
    <w:rsid w:val="005D0BF5"/>
    <w:rsid w:val="005D3BAD"/>
    <w:rsid w:val="005D7DC8"/>
    <w:rsid w:val="005E029B"/>
    <w:rsid w:val="005E26E6"/>
    <w:rsid w:val="005E7109"/>
    <w:rsid w:val="005F36EA"/>
    <w:rsid w:val="00602772"/>
    <w:rsid w:val="00602ACC"/>
    <w:rsid w:val="00606BBB"/>
    <w:rsid w:val="00614BB4"/>
    <w:rsid w:val="00616AA9"/>
    <w:rsid w:val="006236A6"/>
    <w:rsid w:val="00630EE8"/>
    <w:rsid w:val="00632EB0"/>
    <w:rsid w:val="00633601"/>
    <w:rsid w:val="00641EFE"/>
    <w:rsid w:val="00642B69"/>
    <w:rsid w:val="006459DC"/>
    <w:rsid w:val="00647CB9"/>
    <w:rsid w:val="006566F0"/>
    <w:rsid w:val="00667338"/>
    <w:rsid w:val="00670A05"/>
    <w:rsid w:val="00670D60"/>
    <w:rsid w:val="0067170D"/>
    <w:rsid w:val="0067199E"/>
    <w:rsid w:val="00674E6F"/>
    <w:rsid w:val="00681502"/>
    <w:rsid w:val="00682EFF"/>
    <w:rsid w:val="006A3258"/>
    <w:rsid w:val="006A4636"/>
    <w:rsid w:val="006A5B8F"/>
    <w:rsid w:val="006A7582"/>
    <w:rsid w:val="006B0CB0"/>
    <w:rsid w:val="006B5F7F"/>
    <w:rsid w:val="006B6080"/>
    <w:rsid w:val="006C5919"/>
    <w:rsid w:val="006C59C3"/>
    <w:rsid w:val="006C697E"/>
    <w:rsid w:val="006D0895"/>
    <w:rsid w:val="006E06E2"/>
    <w:rsid w:val="006E0E07"/>
    <w:rsid w:val="006E0E18"/>
    <w:rsid w:val="006E2394"/>
    <w:rsid w:val="006E2D5B"/>
    <w:rsid w:val="006E61FA"/>
    <w:rsid w:val="006F2928"/>
    <w:rsid w:val="006F4B58"/>
    <w:rsid w:val="0070499E"/>
    <w:rsid w:val="00707B56"/>
    <w:rsid w:val="007118B3"/>
    <w:rsid w:val="007201B8"/>
    <w:rsid w:val="00720751"/>
    <w:rsid w:val="007216D9"/>
    <w:rsid w:val="007240D1"/>
    <w:rsid w:val="007251DC"/>
    <w:rsid w:val="007331D0"/>
    <w:rsid w:val="00736339"/>
    <w:rsid w:val="007463B2"/>
    <w:rsid w:val="00746EF4"/>
    <w:rsid w:val="00752E09"/>
    <w:rsid w:val="007549C6"/>
    <w:rsid w:val="007819B4"/>
    <w:rsid w:val="007819D6"/>
    <w:rsid w:val="00783D4B"/>
    <w:rsid w:val="00785A1C"/>
    <w:rsid w:val="00787A3D"/>
    <w:rsid w:val="0079338E"/>
    <w:rsid w:val="00795972"/>
    <w:rsid w:val="00795B34"/>
    <w:rsid w:val="00795B5A"/>
    <w:rsid w:val="0079767D"/>
    <w:rsid w:val="007A1898"/>
    <w:rsid w:val="007A4A0C"/>
    <w:rsid w:val="007B59D6"/>
    <w:rsid w:val="007B7A3A"/>
    <w:rsid w:val="007B7E50"/>
    <w:rsid w:val="007C0E6D"/>
    <w:rsid w:val="007C2156"/>
    <w:rsid w:val="007C2D82"/>
    <w:rsid w:val="007C6D2D"/>
    <w:rsid w:val="007C7302"/>
    <w:rsid w:val="007E005C"/>
    <w:rsid w:val="007E1CA9"/>
    <w:rsid w:val="007F0B9E"/>
    <w:rsid w:val="007F275B"/>
    <w:rsid w:val="007F5C2E"/>
    <w:rsid w:val="008001E8"/>
    <w:rsid w:val="00805A78"/>
    <w:rsid w:val="00807FFA"/>
    <w:rsid w:val="00816B77"/>
    <w:rsid w:val="00816BB0"/>
    <w:rsid w:val="008229C5"/>
    <w:rsid w:val="008246E2"/>
    <w:rsid w:val="00825390"/>
    <w:rsid w:val="00827A4F"/>
    <w:rsid w:val="0083634A"/>
    <w:rsid w:val="00841B86"/>
    <w:rsid w:val="0084398F"/>
    <w:rsid w:val="00853211"/>
    <w:rsid w:val="00854433"/>
    <w:rsid w:val="008551D0"/>
    <w:rsid w:val="00874A5A"/>
    <w:rsid w:val="008804A4"/>
    <w:rsid w:val="00880A58"/>
    <w:rsid w:val="00880D17"/>
    <w:rsid w:val="00881718"/>
    <w:rsid w:val="00886D97"/>
    <w:rsid w:val="00887136"/>
    <w:rsid w:val="00893825"/>
    <w:rsid w:val="00893B59"/>
    <w:rsid w:val="008978FC"/>
    <w:rsid w:val="008B1504"/>
    <w:rsid w:val="008C62EB"/>
    <w:rsid w:val="008D2D5C"/>
    <w:rsid w:val="008D4EC8"/>
    <w:rsid w:val="008D6BBE"/>
    <w:rsid w:val="008D756A"/>
    <w:rsid w:val="008D7847"/>
    <w:rsid w:val="008E1A42"/>
    <w:rsid w:val="008E2860"/>
    <w:rsid w:val="008E39D5"/>
    <w:rsid w:val="008E4167"/>
    <w:rsid w:val="008E6FB5"/>
    <w:rsid w:val="008E710D"/>
    <w:rsid w:val="008F4E05"/>
    <w:rsid w:val="008F627A"/>
    <w:rsid w:val="008F7C01"/>
    <w:rsid w:val="009005D5"/>
    <w:rsid w:val="00904BB3"/>
    <w:rsid w:val="009053E6"/>
    <w:rsid w:val="00906662"/>
    <w:rsid w:val="00906FB6"/>
    <w:rsid w:val="00911220"/>
    <w:rsid w:val="00911D36"/>
    <w:rsid w:val="00913A33"/>
    <w:rsid w:val="00916C49"/>
    <w:rsid w:val="0092292D"/>
    <w:rsid w:val="00927B1F"/>
    <w:rsid w:val="00930523"/>
    <w:rsid w:val="009421BE"/>
    <w:rsid w:val="0094298A"/>
    <w:rsid w:val="009467D3"/>
    <w:rsid w:val="00946D0B"/>
    <w:rsid w:val="00953DEB"/>
    <w:rsid w:val="009544E3"/>
    <w:rsid w:val="00960A96"/>
    <w:rsid w:val="009613BF"/>
    <w:rsid w:val="00964791"/>
    <w:rsid w:val="00970350"/>
    <w:rsid w:val="00980FF7"/>
    <w:rsid w:val="00986F6A"/>
    <w:rsid w:val="009874BB"/>
    <w:rsid w:val="009920A8"/>
    <w:rsid w:val="009951C1"/>
    <w:rsid w:val="009A0F30"/>
    <w:rsid w:val="009A1D6C"/>
    <w:rsid w:val="009A1FDA"/>
    <w:rsid w:val="009A52F3"/>
    <w:rsid w:val="009B0749"/>
    <w:rsid w:val="009B10E9"/>
    <w:rsid w:val="009B1F6F"/>
    <w:rsid w:val="009B2184"/>
    <w:rsid w:val="009B7171"/>
    <w:rsid w:val="009D25AF"/>
    <w:rsid w:val="009D44AE"/>
    <w:rsid w:val="009E1F16"/>
    <w:rsid w:val="009E5635"/>
    <w:rsid w:val="009F0015"/>
    <w:rsid w:val="009F2495"/>
    <w:rsid w:val="009F35B5"/>
    <w:rsid w:val="009F4D34"/>
    <w:rsid w:val="009F61B7"/>
    <w:rsid w:val="00A14440"/>
    <w:rsid w:val="00A22365"/>
    <w:rsid w:val="00A30A0B"/>
    <w:rsid w:val="00A32CFA"/>
    <w:rsid w:val="00A337A1"/>
    <w:rsid w:val="00A40B60"/>
    <w:rsid w:val="00A46E07"/>
    <w:rsid w:val="00A47A2C"/>
    <w:rsid w:val="00A47B3D"/>
    <w:rsid w:val="00A52FC4"/>
    <w:rsid w:val="00A538BF"/>
    <w:rsid w:val="00A54479"/>
    <w:rsid w:val="00A600E4"/>
    <w:rsid w:val="00A6070E"/>
    <w:rsid w:val="00A847D8"/>
    <w:rsid w:val="00A8698C"/>
    <w:rsid w:val="00A927BB"/>
    <w:rsid w:val="00A928A8"/>
    <w:rsid w:val="00A9316F"/>
    <w:rsid w:val="00A9464B"/>
    <w:rsid w:val="00A94EC9"/>
    <w:rsid w:val="00AA59A4"/>
    <w:rsid w:val="00AA5B70"/>
    <w:rsid w:val="00AB08EC"/>
    <w:rsid w:val="00AC013C"/>
    <w:rsid w:val="00AC25CD"/>
    <w:rsid w:val="00AD0972"/>
    <w:rsid w:val="00AD5867"/>
    <w:rsid w:val="00AD6349"/>
    <w:rsid w:val="00AE0A53"/>
    <w:rsid w:val="00AE4E92"/>
    <w:rsid w:val="00AF793D"/>
    <w:rsid w:val="00B01062"/>
    <w:rsid w:val="00B04960"/>
    <w:rsid w:val="00B05F4B"/>
    <w:rsid w:val="00B0611A"/>
    <w:rsid w:val="00B10780"/>
    <w:rsid w:val="00B1319A"/>
    <w:rsid w:val="00B166DB"/>
    <w:rsid w:val="00B1723F"/>
    <w:rsid w:val="00B17799"/>
    <w:rsid w:val="00B17EA2"/>
    <w:rsid w:val="00B244B7"/>
    <w:rsid w:val="00B258B5"/>
    <w:rsid w:val="00B27117"/>
    <w:rsid w:val="00B37486"/>
    <w:rsid w:val="00B41234"/>
    <w:rsid w:val="00B46631"/>
    <w:rsid w:val="00B5565C"/>
    <w:rsid w:val="00B61564"/>
    <w:rsid w:val="00B62F87"/>
    <w:rsid w:val="00B63682"/>
    <w:rsid w:val="00B64C28"/>
    <w:rsid w:val="00B66E92"/>
    <w:rsid w:val="00B677A9"/>
    <w:rsid w:val="00B77280"/>
    <w:rsid w:val="00B8241C"/>
    <w:rsid w:val="00B84C62"/>
    <w:rsid w:val="00B84D61"/>
    <w:rsid w:val="00B84E5E"/>
    <w:rsid w:val="00B96FC5"/>
    <w:rsid w:val="00BA25B2"/>
    <w:rsid w:val="00BA3D07"/>
    <w:rsid w:val="00BA57F8"/>
    <w:rsid w:val="00BC0D86"/>
    <w:rsid w:val="00BC2EC3"/>
    <w:rsid w:val="00BD17B8"/>
    <w:rsid w:val="00BD56E9"/>
    <w:rsid w:val="00BE00F5"/>
    <w:rsid w:val="00BE05F3"/>
    <w:rsid w:val="00BE1CF2"/>
    <w:rsid w:val="00BF4320"/>
    <w:rsid w:val="00BF7925"/>
    <w:rsid w:val="00C000A4"/>
    <w:rsid w:val="00C071A1"/>
    <w:rsid w:val="00C10D5A"/>
    <w:rsid w:val="00C12DCC"/>
    <w:rsid w:val="00C2085B"/>
    <w:rsid w:val="00C23F73"/>
    <w:rsid w:val="00C2474B"/>
    <w:rsid w:val="00C24C70"/>
    <w:rsid w:val="00C33BA7"/>
    <w:rsid w:val="00C34727"/>
    <w:rsid w:val="00C431D9"/>
    <w:rsid w:val="00C5491C"/>
    <w:rsid w:val="00C57159"/>
    <w:rsid w:val="00C71570"/>
    <w:rsid w:val="00C7244C"/>
    <w:rsid w:val="00C73968"/>
    <w:rsid w:val="00C74889"/>
    <w:rsid w:val="00C751E7"/>
    <w:rsid w:val="00C834E1"/>
    <w:rsid w:val="00C8383D"/>
    <w:rsid w:val="00C84AD3"/>
    <w:rsid w:val="00C9763C"/>
    <w:rsid w:val="00CA0A3D"/>
    <w:rsid w:val="00CA481F"/>
    <w:rsid w:val="00CA6E19"/>
    <w:rsid w:val="00CB0220"/>
    <w:rsid w:val="00CC0FB1"/>
    <w:rsid w:val="00CC2B9E"/>
    <w:rsid w:val="00CC444F"/>
    <w:rsid w:val="00CC60CC"/>
    <w:rsid w:val="00CE0138"/>
    <w:rsid w:val="00CE4B22"/>
    <w:rsid w:val="00CF0BA1"/>
    <w:rsid w:val="00CF63A9"/>
    <w:rsid w:val="00D01677"/>
    <w:rsid w:val="00D01863"/>
    <w:rsid w:val="00D072C6"/>
    <w:rsid w:val="00D10833"/>
    <w:rsid w:val="00D1271A"/>
    <w:rsid w:val="00D2075C"/>
    <w:rsid w:val="00D23908"/>
    <w:rsid w:val="00D240FD"/>
    <w:rsid w:val="00D24C16"/>
    <w:rsid w:val="00D24C8A"/>
    <w:rsid w:val="00D2539F"/>
    <w:rsid w:val="00D26A13"/>
    <w:rsid w:val="00D26D96"/>
    <w:rsid w:val="00D26EAD"/>
    <w:rsid w:val="00D36158"/>
    <w:rsid w:val="00D36463"/>
    <w:rsid w:val="00D400FF"/>
    <w:rsid w:val="00D41F8A"/>
    <w:rsid w:val="00D5053D"/>
    <w:rsid w:val="00D54ED8"/>
    <w:rsid w:val="00D564F8"/>
    <w:rsid w:val="00D62092"/>
    <w:rsid w:val="00D63B6B"/>
    <w:rsid w:val="00D645BA"/>
    <w:rsid w:val="00D66F9B"/>
    <w:rsid w:val="00D75B20"/>
    <w:rsid w:val="00D8334C"/>
    <w:rsid w:val="00D900A5"/>
    <w:rsid w:val="00D977A1"/>
    <w:rsid w:val="00DB2722"/>
    <w:rsid w:val="00DB786A"/>
    <w:rsid w:val="00DC379F"/>
    <w:rsid w:val="00DD380A"/>
    <w:rsid w:val="00DD461B"/>
    <w:rsid w:val="00DD7CE7"/>
    <w:rsid w:val="00DD7E2A"/>
    <w:rsid w:val="00DD7FD3"/>
    <w:rsid w:val="00DE0EE0"/>
    <w:rsid w:val="00DE3CFB"/>
    <w:rsid w:val="00DF2618"/>
    <w:rsid w:val="00E0512F"/>
    <w:rsid w:val="00E16909"/>
    <w:rsid w:val="00E20D55"/>
    <w:rsid w:val="00E276ED"/>
    <w:rsid w:val="00E40E1E"/>
    <w:rsid w:val="00E453CA"/>
    <w:rsid w:val="00E45A80"/>
    <w:rsid w:val="00E50AAA"/>
    <w:rsid w:val="00E52269"/>
    <w:rsid w:val="00E53CC4"/>
    <w:rsid w:val="00E5527F"/>
    <w:rsid w:val="00E57549"/>
    <w:rsid w:val="00E6236D"/>
    <w:rsid w:val="00E641B3"/>
    <w:rsid w:val="00E758EC"/>
    <w:rsid w:val="00E7647A"/>
    <w:rsid w:val="00E82EEC"/>
    <w:rsid w:val="00E9611B"/>
    <w:rsid w:val="00EA1318"/>
    <w:rsid w:val="00EA2E14"/>
    <w:rsid w:val="00EA4269"/>
    <w:rsid w:val="00EA45F6"/>
    <w:rsid w:val="00EB0DE7"/>
    <w:rsid w:val="00EB1E1B"/>
    <w:rsid w:val="00EB3DBB"/>
    <w:rsid w:val="00EC1722"/>
    <w:rsid w:val="00EC184D"/>
    <w:rsid w:val="00EC3930"/>
    <w:rsid w:val="00ED30DD"/>
    <w:rsid w:val="00ED4DF9"/>
    <w:rsid w:val="00ED5DEE"/>
    <w:rsid w:val="00ED6DD3"/>
    <w:rsid w:val="00EE2480"/>
    <w:rsid w:val="00EE5080"/>
    <w:rsid w:val="00EF207C"/>
    <w:rsid w:val="00F0045A"/>
    <w:rsid w:val="00F027B1"/>
    <w:rsid w:val="00F042F1"/>
    <w:rsid w:val="00F0455D"/>
    <w:rsid w:val="00F15F0F"/>
    <w:rsid w:val="00F242B5"/>
    <w:rsid w:val="00F26E84"/>
    <w:rsid w:val="00F32FD0"/>
    <w:rsid w:val="00F35513"/>
    <w:rsid w:val="00F379F8"/>
    <w:rsid w:val="00F4592C"/>
    <w:rsid w:val="00F4731C"/>
    <w:rsid w:val="00F53CAA"/>
    <w:rsid w:val="00F61AE4"/>
    <w:rsid w:val="00F64643"/>
    <w:rsid w:val="00F65B93"/>
    <w:rsid w:val="00F75FC3"/>
    <w:rsid w:val="00F77A21"/>
    <w:rsid w:val="00F85120"/>
    <w:rsid w:val="00F86162"/>
    <w:rsid w:val="00F8624D"/>
    <w:rsid w:val="00F86DBB"/>
    <w:rsid w:val="00F87E93"/>
    <w:rsid w:val="00F94EBE"/>
    <w:rsid w:val="00F961EB"/>
    <w:rsid w:val="00FA3A11"/>
    <w:rsid w:val="00FA4EB5"/>
    <w:rsid w:val="00FA70FA"/>
    <w:rsid w:val="00FB21A3"/>
    <w:rsid w:val="00FB228C"/>
    <w:rsid w:val="00FC1AE2"/>
    <w:rsid w:val="00FD325D"/>
    <w:rsid w:val="00FD3A8B"/>
    <w:rsid w:val="00FD3FF7"/>
    <w:rsid w:val="00FD581A"/>
    <w:rsid w:val="00FD7AB4"/>
    <w:rsid w:val="00FE55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3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F712F"/>
    <w:pPr>
      <w:suppressAutoHyphens/>
    </w:pPr>
    <w:rPr>
      <w:rFonts w:cs="Calibri"/>
      <w:sz w:val="24"/>
      <w:szCs w:val="24"/>
      <w:lang w:eastAsia="ar-SA"/>
    </w:rPr>
  </w:style>
  <w:style w:type="paragraph" w:styleId="1">
    <w:name w:val="heading 1"/>
    <w:basedOn w:val="a0"/>
    <w:next w:val="a0"/>
    <w:autoRedefine/>
    <w:uiPriority w:val="9"/>
    <w:qFormat/>
    <w:rsid w:val="007B7A3A"/>
    <w:pPr>
      <w:keepNext/>
      <w:tabs>
        <w:tab w:val="num" w:pos="432"/>
        <w:tab w:val="left" w:pos="851"/>
        <w:tab w:val="left" w:pos="993"/>
        <w:tab w:val="left" w:pos="2127"/>
      </w:tabs>
      <w:spacing w:before="120" w:after="120"/>
      <w:jc w:val="center"/>
      <w:outlineLvl w:val="0"/>
    </w:pPr>
    <w:rPr>
      <w:b/>
      <w:bCs/>
      <w:caps/>
      <w:szCs w:val="28"/>
      <w:lang w:val="en-US"/>
    </w:rPr>
  </w:style>
  <w:style w:type="paragraph" w:styleId="2">
    <w:name w:val="heading 2"/>
    <w:aliases w:val="Заголовок 2 Знак Знак Знак Знак,Заголовок 2 Знак Знак Знак Знак Знак Знак Знак Знак Знак,Заголовок 2 Знак Знак Знак Знак Знак Знак Знак Знак Знак Знак,Вид зоны"/>
    <w:basedOn w:val="a0"/>
    <w:next w:val="a0"/>
    <w:link w:val="20"/>
    <w:autoRedefine/>
    <w:unhideWhenUsed/>
    <w:qFormat/>
    <w:rsid w:val="00570EE3"/>
    <w:pPr>
      <w:keepNext/>
      <w:keepLines/>
      <w:spacing w:before="360" w:after="120"/>
      <w:ind w:firstLine="709"/>
      <w:contextualSpacing/>
      <w:jc w:val="center"/>
      <w:outlineLvl w:val="1"/>
    </w:pPr>
    <w:rPr>
      <w:rFonts w:eastAsiaTheme="majorEastAsia" w:cstheme="majorBidi"/>
      <w:b/>
      <w:caps/>
      <w:szCs w:val="26"/>
    </w:rPr>
  </w:style>
  <w:style w:type="paragraph" w:styleId="3">
    <w:name w:val="heading 3"/>
    <w:aliases w:val="ПодЗаголовок"/>
    <w:basedOn w:val="a0"/>
    <w:next w:val="a0"/>
    <w:link w:val="30"/>
    <w:autoRedefine/>
    <w:unhideWhenUsed/>
    <w:qFormat/>
    <w:rsid w:val="0013777C"/>
    <w:pPr>
      <w:keepNext/>
      <w:framePr w:hSpace="181" w:wrap="around" w:vAnchor="text" w:hAnchor="text" w:xAlign="center" w:y="1"/>
      <w:tabs>
        <w:tab w:val="left" w:pos="1800"/>
      </w:tabs>
      <w:snapToGrid w:val="0"/>
      <w:spacing w:before="240" w:after="240"/>
      <w:ind w:left="113" w:right="113"/>
      <w:contextualSpacing/>
      <w:suppressOverlap/>
      <w:jc w:val="center"/>
      <w:outlineLvl w:val="2"/>
    </w:pPr>
    <w:rPr>
      <w:rFonts w:cs="Times New Roman"/>
      <w:b/>
    </w:rPr>
  </w:style>
  <w:style w:type="paragraph" w:styleId="40">
    <w:name w:val="heading 4"/>
    <w:basedOn w:val="a0"/>
    <w:next w:val="a0"/>
    <w:link w:val="41"/>
    <w:autoRedefine/>
    <w:qFormat/>
    <w:rsid w:val="00D23908"/>
    <w:pPr>
      <w:keepNext/>
      <w:numPr>
        <w:numId w:val="13"/>
      </w:numPr>
      <w:suppressAutoHyphens w:val="0"/>
      <w:spacing w:before="240" w:after="240"/>
      <w:contextualSpacing/>
      <w:jc w:val="both"/>
      <w:outlineLvl w:val="3"/>
    </w:pPr>
    <w:rPr>
      <w:rFonts w:cs="Times New Roman"/>
      <w:b/>
      <w:bCs/>
      <w:szCs w:val="28"/>
      <w:lang w:eastAsia="ru-RU"/>
    </w:rPr>
  </w:style>
  <w:style w:type="paragraph" w:styleId="5">
    <w:name w:val="heading 5"/>
    <w:basedOn w:val="a0"/>
    <w:next w:val="a0"/>
    <w:link w:val="50"/>
    <w:qFormat/>
    <w:rsid w:val="003A64F4"/>
    <w:pPr>
      <w:keepNext/>
      <w:widowControl w:val="0"/>
      <w:suppressAutoHyphens w:val="0"/>
      <w:spacing w:before="80" w:after="80"/>
      <w:ind w:firstLine="709"/>
      <w:jc w:val="both"/>
      <w:outlineLvl w:val="4"/>
    </w:pPr>
    <w:rPr>
      <w:rFonts w:eastAsia="Calibri" w:cs="Times New Roman"/>
      <w:b/>
      <w:bCs/>
      <w:sz w:val="36"/>
      <w:szCs w:val="36"/>
      <w:lang w:eastAsia="ru-RU"/>
    </w:rPr>
  </w:style>
  <w:style w:type="paragraph" w:styleId="6">
    <w:name w:val="heading 6"/>
    <w:basedOn w:val="a0"/>
    <w:next w:val="a0"/>
    <w:link w:val="60"/>
    <w:qFormat/>
    <w:rsid w:val="003A64F4"/>
    <w:pPr>
      <w:suppressAutoHyphens w:val="0"/>
      <w:spacing w:before="240" w:after="60"/>
      <w:outlineLvl w:val="5"/>
    </w:pPr>
    <w:rPr>
      <w:rFonts w:cs="Times New Roman"/>
      <w:b/>
      <w:bCs/>
      <w:sz w:val="22"/>
      <w:szCs w:val="22"/>
      <w:lang w:eastAsia="ru-RU"/>
    </w:rPr>
  </w:style>
  <w:style w:type="paragraph" w:styleId="7">
    <w:name w:val="heading 7"/>
    <w:basedOn w:val="a0"/>
    <w:next w:val="a0"/>
    <w:link w:val="70"/>
    <w:qFormat/>
    <w:rsid w:val="003A64F4"/>
    <w:pPr>
      <w:suppressAutoHyphens w:val="0"/>
      <w:spacing w:before="240" w:after="60"/>
      <w:outlineLvl w:val="6"/>
    </w:pPr>
    <w:rPr>
      <w:rFonts w:cs="Times New Roman"/>
      <w:lang w:eastAsia="ru-RU"/>
    </w:rPr>
  </w:style>
  <w:style w:type="paragraph" w:styleId="8">
    <w:name w:val="heading 8"/>
    <w:basedOn w:val="a0"/>
    <w:next w:val="a0"/>
    <w:link w:val="80"/>
    <w:qFormat/>
    <w:rsid w:val="003A64F4"/>
    <w:pPr>
      <w:suppressAutoHyphens w:val="0"/>
      <w:spacing w:before="240" w:after="60"/>
      <w:outlineLvl w:val="7"/>
    </w:pPr>
    <w:rPr>
      <w:rFonts w:cs="Times New Roman"/>
      <w:i/>
      <w:iCs/>
      <w:lang w:eastAsia="ru-RU"/>
    </w:rPr>
  </w:style>
  <w:style w:type="paragraph" w:styleId="9">
    <w:name w:val="heading 9"/>
    <w:basedOn w:val="a0"/>
    <w:next w:val="a0"/>
    <w:link w:val="90"/>
    <w:autoRedefine/>
    <w:qFormat/>
    <w:rsid w:val="00B41234"/>
    <w:pPr>
      <w:suppressAutoHyphens w:val="0"/>
      <w:spacing w:before="240" w:after="120"/>
      <w:jc w:val="right"/>
      <w:outlineLvl w:val="8"/>
    </w:pPr>
    <w:rPr>
      <w:rFonts w:cs="Arial"/>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0">
    <w:name w:val="Основной шрифт абзаца1"/>
    <w:rsid w:val="004F712F"/>
  </w:style>
  <w:style w:type="character" w:customStyle="1" w:styleId="a4">
    <w:name w:val="Верхний колонтитул Знак"/>
    <w:aliases w:val="ВерхКолонтитул Знак"/>
    <w:rsid w:val="004F712F"/>
    <w:rPr>
      <w:rFonts w:ascii="Times New Roman" w:eastAsia="Times New Roman" w:hAnsi="Times New Roman"/>
      <w:sz w:val="24"/>
      <w:szCs w:val="24"/>
    </w:rPr>
  </w:style>
  <w:style w:type="character" w:customStyle="1" w:styleId="a5">
    <w:name w:val="Нижний колонтитул Знак"/>
    <w:uiPriority w:val="99"/>
    <w:rsid w:val="004F712F"/>
    <w:rPr>
      <w:rFonts w:ascii="Times New Roman" w:eastAsia="Times New Roman" w:hAnsi="Times New Roman"/>
      <w:sz w:val="24"/>
      <w:szCs w:val="24"/>
    </w:rPr>
  </w:style>
  <w:style w:type="character" w:customStyle="1" w:styleId="a6">
    <w:name w:val="Текст выноски Знак"/>
    <w:rsid w:val="004F712F"/>
    <w:rPr>
      <w:rFonts w:ascii="Tahoma" w:eastAsia="Times New Roman" w:hAnsi="Tahoma" w:cs="Tahoma"/>
      <w:sz w:val="16"/>
      <w:szCs w:val="16"/>
    </w:rPr>
  </w:style>
  <w:style w:type="character" w:styleId="a7">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1">
    <w:name w:val="Заголовок 1 Знак"/>
    <w:uiPriority w:val="9"/>
    <w:rsid w:val="004F712F"/>
    <w:rPr>
      <w:rFonts w:ascii="Times New Roman" w:eastAsia="Times New Roman" w:hAnsi="Times New Roman"/>
      <w:b/>
      <w:bCs/>
      <w:sz w:val="28"/>
      <w:szCs w:val="28"/>
      <w:lang w:val="en-US"/>
    </w:rPr>
  </w:style>
  <w:style w:type="paragraph" w:customStyle="1" w:styleId="12">
    <w:name w:val="Заголовок1"/>
    <w:basedOn w:val="a0"/>
    <w:next w:val="a8"/>
    <w:rsid w:val="004F712F"/>
    <w:pPr>
      <w:keepNext/>
      <w:spacing w:before="240" w:after="120"/>
    </w:pPr>
    <w:rPr>
      <w:rFonts w:ascii="Arial" w:eastAsia="MS Mincho" w:hAnsi="Arial" w:cs="Tahoma"/>
      <w:sz w:val="28"/>
      <w:szCs w:val="28"/>
    </w:rPr>
  </w:style>
  <w:style w:type="paragraph" w:styleId="a8">
    <w:name w:val="Body Text"/>
    <w:aliases w:val="Таблица TEXT,Основной текст Знак1 Знак Знак Знак Знак"/>
    <w:basedOn w:val="a0"/>
    <w:link w:val="a9"/>
    <w:rsid w:val="004F712F"/>
    <w:pPr>
      <w:spacing w:after="120"/>
    </w:pPr>
  </w:style>
  <w:style w:type="paragraph" w:styleId="aa">
    <w:name w:val="List"/>
    <w:basedOn w:val="a8"/>
    <w:rsid w:val="004F712F"/>
    <w:rPr>
      <w:rFonts w:ascii="Arial" w:hAnsi="Arial" w:cs="Tahoma"/>
    </w:rPr>
  </w:style>
  <w:style w:type="paragraph" w:customStyle="1" w:styleId="13">
    <w:name w:val="Название1"/>
    <w:basedOn w:val="a0"/>
    <w:rsid w:val="004F712F"/>
    <w:pPr>
      <w:suppressLineNumbers/>
      <w:spacing w:before="120" w:after="120"/>
    </w:pPr>
    <w:rPr>
      <w:rFonts w:ascii="Arial" w:hAnsi="Arial" w:cs="Tahoma"/>
      <w:i/>
      <w:iCs/>
      <w:sz w:val="20"/>
    </w:rPr>
  </w:style>
  <w:style w:type="paragraph" w:customStyle="1" w:styleId="14">
    <w:name w:val="Указатель1"/>
    <w:basedOn w:val="a0"/>
    <w:rsid w:val="004F712F"/>
    <w:pPr>
      <w:suppressLineNumbers/>
    </w:pPr>
    <w:rPr>
      <w:rFonts w:ascii="Arial" w:hAnsi="Arial" w:cs="Tahoma"/>
    </w:rPr>
  </w:style>
  <w:style w:type="paragraph" w:styleId="ab">
    <w:name w:val="List Paragraph"/>
    <w:aliases w:val="Обычный текст,Bullet List,FooterText,numbered"/>
    <w:basedOn w:val="a0"/>
    <w:link w:val="ac"/>
    <w:qFormat/>
    <w:rsid w:val="004F712F"/>
    <w:pPr>
      <w:ind w:left="720"/>
    </w:pPr>
  </w:style>
  <w:style w:type="paragraph" w:customStyle="1" w:styleId="ConsPlusNormal">
    <w:name w:val="ConsPlusNormal"/>
    <w:link w:val="ConsPlusNormal0"/>
    <w:qFormat/>
    <w:rsid w:val="004F712F"/>
    <w:pPr>
      <w:widowControl w:val="0"/>
      <w:suppressAutoHyphens/>
      <w:autoSpaceDE w:val="0"/>
      <w:ind w:firstLine="720"/>
    </w:pPr>
    <w:rPr>
      <w:rFonts w:ascii="Arial" w:hAnsi="Arial" w:cs="Arial"/>
      <w:lang w:eastAsia="ar-SA"/>
    </w:rPr>
  </w:style>
  <w:style w:type="paragraph" w:styleId="ad">
    <w:name w:val="header"/>
    <w:aliases w:val="ВерхКолонтитул"/>
    <w:basedOn w:val="a0"/>
    <w:rsid w:val="004F712F"/>
    <w:pPr>
      <w:tabs>
        <w:tab w:val="center" w:pos="4677"/>
        <w:tab w:val="right" w:pos="9355"/>
      </w:tabs>
    </w:pPr>
  </w:style>
  <w:style w:type="paragraph" w:styleId="ae">
    <w:name w:val="footer"/>
    <w:basedOn w:val="a0"/>
    <w:uiPriority w:val="99"/>
    <w:rsid w:val="004F712F"/>
    <w:pPr>
      <w:tabs>
        <w:tab w:val="center" w:pos="4677"/>
        <w:tab w:val="right" w:pos="9355"/>
      </w:tabs>
    </w:pPr>
  </w:style>
  <w:style w:type="paragraph" w:styleId="af">
    <w:name w:val="Balloon Text"/>
    <w:basedOn w:val="a0"/>
    <w:rsid w:val="004F712F"/>
    <w:rPr>
      <w:rFonts w:ascii="Tahoma" w:hAnsi="Tahoma" w:cs="Tahoma"/>
      <w:sz w:val="16"/>
      <w:szCs w:val="16"/>
    </w:rPr>
  </w:style>
  <w:style w:type="paragraph" w:customStyle="1" w:styleId="bodytext">
    <w:name w:val="bodytext"/>
    <w:basedOn w:val="a0"/>
    <w:rsid w:val="004F712F"/>
    <w:pPr>
      <w:spacing w:before="150" w:after="150"/>
    </w:pPr>
    <w:rPr>
      <w:rFonts w:ascii="Tahoma" w:hAnsi="Tahoma" w:cs="Tahoma"/>
      <w:sz w:val="18"/>
      <w:szCs w:val="18"/>
    </w:rPr>
  </w:style>
  <w:style w:type="paragraph" w:customStyle="1" w:styleId="21">
    <w:name w:val="Основной текст с отступом 21"/>
    <w:basedOn w:val="a0"/>
    <w:rsid w:val="004F712F"/>
    <w:pPr>
      <w:widowControl w:val="0"/>
      <w:overflowPunct w:val="0"/>
      <w:autoSpaceDE w:val="0"/>
      <w:ind w:left="426" w:hanging="426"/>
      <w:jc w:val="both"/>
      <w:textAlignment w:val="baseline"/>
    </w:pPr>
    <w:rPr>
      <w:sz w:val="26"/>
      <w:szCs w:val="20"/>
    </w:rPr>
  </w:style>
  <w:style w:type="paragraph" w:customStyle="1" w:styleId="af0">
    <w:name w:val="Содержимое таблицы"/>
    <w:basedOn w:val="a0"/>
    <w:rsid w:val="004F712F"/>
    <w:pPr>
      <w:suppressLineNumbers/>
    </w:pPr>
  </w:style>
  <w:style w:type="paragraph" w:customStyle="1" w:styleId="af1">
    <w:name w:val="Заголовок таблицы"/>
    <w:basedOn w:val="af0"/>
    <w:rsid w:val="004F712F"/>
    <w:pPr>
      <w:jc w:val="center"/>
    </w:pPr>
    <w:rPr>
      <w:b/>
      <w:bCs/>
    </w:rPr>
  </w:style>
  <w:style w:type="paragraph" w:styleId="af2">
    <w:name w:val="Title"/>
    <w:basedOn w:val="a0"/>
    <w:next w:val="a0"/>
    <w:link w:val="af3"/>
    <w:qFormat/>
    <w:rsid w:val="00927B1F"/>
    <w:pPr>
      <w:spacing w:before="240" w:after="60"/>
      <w:jc w:val="center"/>
      <w:outlineLvl w:val="0"/>
    </w:pPr>
    <w:rPr>
      <w:rFonts w:ascii="Cambria" w:hAnsi="Cambria" w:cs="Times New Roman"/>
      <w:b/>
      <w:bCs/>
      <w:kern w:val="28"/>
      <w:sz w:val="32"/>
      <w:szCs w:val="32"/>
    </w:rPr>
  </w:style>
  <w:style w:type="character" w:customStyle="1" w:styleId="af3">
    <w:name w:val="Название Знак"/>
    <w:link w:val="af2"/>
    <w:rsid w:val="00927B1F"/>
    <w:rPr>
      <w:rFonts w:ascii="Cambria" w:eastAsia="Times New Roman" w:hAnsi="Cambria" w:cs="Times New Roman"/>
      <w:b/>
      <w:bCs/>
      <w:kern w:val="28"/>
      <w:sz w:val="32"/>
      <w:szCs w:val="32"/>
      <w:lang w:eastAsia="ar-SA"/>
    </w:rPr>
  </w:style>
  <w:style w:type="character" w:styleId="af4">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0"/>
    <w:rsid w:val="00C071A1"/>
    <w:pPr>
      <w:suppressAutoHyphens w:val="0"/>
      <w:spacing w:before="100" w:beforeAutospacing="1" w:after="100" w:afterAutospacing="1"/>
    </w:pPr>
    <w:rPr>
      <w:rFonts w:cs="Times New Roman"/>
      <w:lang w:eastAsia="ru-RU"/>
    </w:rPr>
  </w:style>
  <w:style w:type="character" w:customStyle="1" w:styleId="s3">
    <w:name w:val="s3"/>
    <w:rsid w:val="00C071A1"/>
  </w:style>
  <w:style w:type="paragraph" w:customStyle="1" w:styleId="p11">
    <w:name w:val="p11"/>
    <w:basedOn w:val="a0"/>
    <w:rsid w:val="00C071A1"/>
    <w:pPr>
      <w:suppressAutoHyphens w:val="0"/>
      <w:spacing w:before="100" w:beforeAutospacing="1" w:after="100" w:afterAutospacing="1"/>
    </w:pPr>
    <w:rPr>
      <w:rFonts w:cs="Times New Roman"/>
      <w:lang w:eastAsia="ru-RU"/>
    </w:rPr>
  </w:style>
  <w:style w:type="table" w:styleId="af5">
    <w:name w:val="Table Grid"/>
    <w:basedOn w:val="a2"/>
    <w:uiPriority w:val="59"/>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ПодЗаголовок Знак"/>
    <w:link w:val="3"/>
    <w:uiPriority w:val="9"/>
    <w:rsid w:val="0013777C"/>
    <w:rPr>
      <w:b/>
      <w:sz w:val="24"/>
      <w:szCs w:val="24"/>
      <w:lang w:eastAsia="ar-SA"/>
    </w:rPr>
  </w:style>
  <w:style w:type="paragraph" w:customStyle="1" w:styleId="af6">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5">
    <w:name w:val="Обычный1"/>
    <w:link w:val="Normal"/>
    <w:rsid w:val="00A927BB"/>
    <w:pPr>
      <w:spacing w:before="100" w:after="100"/>
    </w:pPr>
    <w:rPr>
      <w:snapToGrid w:val="0"/>
      <w:sz w:val="24"/>
    </w:rPr>
  </w:style>
  <w:style w:type="character" w:customStyle="1" w:styleId="Normal">
    <w:name w:val="Normal Знак"/>
    <w:link w:val="15"/>
    <w:rsid w:val="00A927BB"/>
    <w:rPr>
      <w:snapToGrid w:val="0"/>
      <w:sz w:val="24"/>
    </w:rPr>
  </w:style>
  <w:style w:type="character" w:customStyle="1" w:styleId="22">
    <w:name w:val="Основной текст (2)"/>
    <w:basedOn w:val="a1"/>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2">
    <w:name w:val="Основной текст4"/>
    <w:basedOn w:val="a0"/>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1,Заголовок 2 Знак Знак Знак Знак Знак Знак Знак Знак Знак Знак Знак,Вид зоны Знак"/>
    <w:basedOn w:val="a1"/>
    <w:link w:val="2"/>
    <w:rsid w:val="00570EE3"/>
    <w:rPr>
      <w:rFonts w:eastAsiaTheme="majorEastAsia" w:cstheme="majorBidi"/>
      <w:b/>
      <w:caps/>
      <w:sz w:val="24"/>
      <w:szCs w:val="26"/>
      <w:lang w:eastAsia="ar-SA"/>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0"/>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1,Знак Знак Знак Знак Знак1"/>
    <w:basedOn w:val="a1"/>
    <w:link w:val="23"/>
    <w:rsid w:val="005D3BAD"/>
    <w:rPr>
      <w:rFonts w:cs="Calibri"/>
      <w:sz w:val="24"/>
      <w:szCs w:val="24"/>
      <w:lang w:eastAsia="ar-SA"/>
    </w:rPr>
  </w:style>
  <w:style w:type="paragraph" w:styleId="25">
    <w:name w:val="toc 2"/>
    <w:basedOn w:val="a0"/>
    <w:next w:val="a0"/>
    <w:autoRedefine/>
    <w:uiPriority w:val="39"/>
    <w:rsid w:val="001E2D21"/>
    <w:pPr>
      <w:spacing w:before="120"/>
      <w:ind w:left="240"/>
    </w:pPr>
    <w:rPr>
      <w:rFonts w:asciiTheme="minorHAnsi" w:hAnsiTheme="minorHAnsi"/>
      <w:b/>
      <w:bCs/>
      <w:sz w:val="22"/>
      <w:szCs w:val="22"/>
    </w:rPr>
  </w:style>
  <w:style w:type="paragraph" w:styleId="af7">
    <w:name w:val="Normal (Web)"/>
    <w:basedOn w:val="a0"/>
    <w:link w:val="af8"/>
    <w:uiPriority w:val="39"/>
    <w:qFormat/>
    <w:rsid w:val="005D3BAD"/>
    <w:pPr>
      <w:suppressAutoHyphens w:val="0"/>
      <w:spacing w:before="100" w:beforeAutospacing="1" w:after="100" w:afterAutospacing="1"/>
    </w:pPr>
    <w:rPr>
      <w:rFonts w:cs="Times New Roman"/>
      <w:lang w:eastAsia="ru-RU"/>
    </w:rPr>
  </w:style>
  <w:style w:type="table" w:customStyle="1" w:styleId="16">
    <w:name w:val="Стиль таблицы1"/>
    <w:basedOn w:val="af5"/>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9">
    <w:name w:val="Основной текст_"/>
    <w:basedOn w:val="a1"/>
    <w:link w:val="17"/>
    <w:rsid w:val="005D3BAD"/>
    <w:rPr>
      <w:sz w:val="27"/>
      <w:szCs w:val="27"/>
      <w:shd w:val="clear" w:color="auto" w:fill="FFFFFF"/>
    </w:rPr>
  </w:style>
  <w:style w:type="paragraph" w:customStyle="1" w:styleId="17">
    <w:name w:val="Основной текст1"/>
    <w:basedOn w:val="a0"/>
    <w:link w:val="af9"/>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rsid w:val="005D3BAD"/>
    <w:pPr>
      <w:autoSpaceDE w:val="0"/>
      <w:autoSpaceDN w:val="0"/>
      <w:adjustRightInd w:val="0"/>
    </w:pPr>
    <w:rPr>
      <w:color w:val="000000"/>
      <w:sz w:val="24"/>
      <w:szCs w:val="24"/>
    </w:rPr>
  </w:style>
  <w:style w:type="character" w:customStyle="1" w:styleId="blk">
    <w:name w:val="blk"/>
    <w:basedOn w:val="a1"/>
    <w:rsid w:val="005D3BAD"/>
  </w:style>
  <w:style w:type="paragraph" w:customStyle="1" w:styleId="afa">
    <w:name w:val="Содержимое врезки"/>
    <w:basedOn w:val="a8"/>
    <w:rsid w:val="00670D60"/>
    <w:pPr>
      <w:spacing w:after="0"/>
      <w:jc w:val="center"/>
    </w:pPr>
    <w:rPr>
      <w:rFonts w:cs="Times New Roman"/>
      <w:b/>
      <w:sz w:val="22"/>
    </w:rPr>
  </w:style>
  <w:style w:type="paragraph" w:styleId="afb">
    <w:name w:val="Subtitle"/>
    <w:basedOn w:val="a0"/>
    <w:next w:val="a0"/>
    <w:link w:val="afc"/>
    <w:qFormat/>
    <w:rsid w:val="00B66E9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c">
    <w:name w:val="Подзаголовок Знак"/>
    <w:basedOn w:val="a1"/>
    <w:link w:val="afb"/>
    <w:rsid w:val="00B66E92"/>
    <w:rPr>
      <w:rFonts w:asciiTheme="minorHAnsi" w:eastAsiaTheme="minorEastAsia" w:hAnsiTheme="minorHAnsi" w:cstheme="minorBidi"/>
      <w:color w:val="5A5A5A" w:themeColor="text1" w:themeTint="A5"/>
      <w:spacing w:val="15"/>
      <w:sz w:val="22"/>
      <w:szCs w:val="22"/>
      <w:lang w:eastAsia="ar-SA"/>
    </w:rPr>
  </w:style>
  <w:style w:type="paragraph" w:styleId="18">
    <w:name w:val="toc 1"/>
    <w:basedOn w:val="a0"/>
    <w:next w:val="a0"/>
    <w:autoRedefine/>
    <w:uiPriority w:val="39"/>
    <w:unhideWhenUsed/>
    <w:qFormat/>
    <w:rsid w:val="007B7A3A"/>
    <w:pPr>
      <w:spacing w:before="120"/>
    </w:pPr>
    <w:rPr>
      <w:rFonts w:asciiTheme="minorHAnsi" w:hAnsiTheme="minorHAnsi"/>
      <w:b/>
      <w:bCs/>
      <w:i/>
      <w:iCs/>
    </w:rPr>
  </w:style>
  <w:style w:type="paragraph" w:styleId="31">
    <w:name w:val="toc 3"/>
    <w:basedOn w:val="a0"/>
    <w:next w:val="a0"/>
    <w:autoRedefine/>
    <w:uiPriority w:val="39"/>
    <w:unhideWhenUsed/>
    <w:rsid w:val="00B66E92"/>
    <w:pPr>
      <w:ind w:left="480"/>
    </w:pPr>
    <w:rPr>
      <w:rFonts w:asciiTheme="minorHAnsi" w:hAnsiTheme="minorHAnsi"/>
      <w:sz w:val="20"/>
      <w:szCs w:val="20"/>
    </w:rPr>
  </w:style>
  <w:style w:type="paragraph" w:customStyle="1" w:styleId="26">
    <w:name w:val="Стиль Заголовок 2"/>
    <w:basedOn w:val="2"/>
    <w:rsid w:val="00A30A0B"/>
    <w:rPr>
      <w:b w:val="0"/>
      <w:color w:val="000000" w:themeColor="text1"/>
      <w:sz w:val="28"/>
      <w:szCs w:val="20"/>
    </w:rPr>
  </w:style>
  <w:style w:type="paragraph" w:customStyle="1" w:styleId="19">
    <w:name w:val="Стиль1"/>
    <w:basedOn w:val="2"/>
    <w:qFormat/>
    <w:rsid w:val="00A30A0B"/>
    <w:rPr>
      <w:b w:val="0"/>
      <w:color w:val="000000" w:themeColor="text1"/>
      <w:sz w:val="28"/>
    </w:rPr>
  </w:style>
  <w:style w:type="paragraph" w:styleId="43">
    <w:name w:val="toc 4"/>
    <w:basedOn w:val="a0"/>
    <w:next w:val="a0"/>
    <w:autoRedefine/>
    <w:uiPriority w:val="39"/>
    <w:unhideWhenUsed/>
    <w:rsid w:val="00A30A0B"/>
    <w:pPr>
      <w:ind w:left="720"/>
    </w:pPr>
    <w:rPr>
      <w:rFonts w:asciiTheme="minorHAnsi" w:hAnsiTheme="minorHAnsi"/>
      <w:sz w:val="20"/>
      <w:szCs w:val="20"/>
    </w:rPr>
  </w:style>
  <w:style w:type="paragraph" w:styleId="51">
    <w:name w:val="toc 5"/>
    <w:basedOn w:val="a0"/>
    <w:next w:val="a0"/>
    <w:autoRedefine/>
    <w:uiPriority w:val="39"/>
    <w:unhideWhenUsed/>
    <w:rsid w:val="00A30A0B"/>
    <w:pPr>
      <w:ind w:left="960"/>
    </w:pPr>
    <w:rPr>
      <w:rFonts w:asciiTheme="minorHAnsi" w:hAnsiTheme="minorHAnsi"/>
      <w:sz w:val="20"/>
      <w:szCs w:val="20"/>
    </w:rPr>
  </w:style>
  <w:style w:type="paragraph" w:styleId="61">
    <w:name w:val="toc 6"/>
    <w:basedOn w:val="a0"/>
    <w:next w:val="a0"/>
    <w:autoRedefine/>
    <w:uiPriority w:val="39"/>
    <w:unhideWhenUsed/>
    <w:rsid w:val="00A30A0B"/>
    <w:pPr>
      <w:ind w:left="1200"/>
    </w:pPr>
    <w:rPr>
      <w:rFonts w:asciiTheme="minorHAnsi" w:hAnsiTheme="minorHAnsi"/>
      <w:sz w:val="20"/>
      <w:szCs w:val="20"/>
    </w:rPr>
  </w:style>
  <w:style w:type="paragraph" w:styleId="71">
    <w:name w:val="toc 7"/>
    <w:basedOn w:val="a0"/>
    <w:next w:val="a0"/>
    <w:autoRedefine/>
    <w:uiPriority w:val="39"/>
    <w:unhideWhenUsed/>
    <w:rsid w:val="00A30A0B"/>
    <w:pPr>
      <w:ind w:left="1440"/>
    </w:pPr>
    <w:rPr>
      <w:rFonts w:asciiTheme="minorHAnsi" w:hAnsiTheme="minorHAnsi"/>
      <w:sz w:val="20"/>
      <w:szCs w:val="20"/>
    </w:rPr>
  </w:style>
  <w:style w:type="paragraph" w:styleId="81">
    <w:name w:val="toc 8"/>
    <w:basedOn w:val="a0"/>
    <w:next w:val="a0"/>
    <w:autoRedefine/>
    <w:uiPriority w:val="39"/>
    <w:unhideWhenUsed/>
    <w:rsid w:val="00A30A0B"/>
    <w:pPr>
      <w:ind w:left="1680"/>
    </w:pPr>
    <w:rPr>
      <w:rFonts w:asciiTheme="minorHAnsi" w:hAnsiTheme="minorHAnsi"/>
      <w:sz w:val="20"/>
      <w:szCs w:val="20"/>
    </w:rPr>
  </w:style>
  <w:style w:type="paragraph" w:styleId="91">
    <w:name w:val="toc 9"/>
    <w:basedOn w:val="a0"/>
    <w:next w:val="a0"/>
    <w:autoRedefine/>
    <w:uiPriority w:val="39"/>
    <w:unhideWhenUsed/>
    <w:rsid w:val="00A30A0B"/>
    <w:pPr>
      <w:ind w:left="1920"/>
    </w:pPr>
    <w:rPr>
      <w:rFonts w:asciiTheme="minorHAnsi" w:hAnsiTheme="minorHAnsi"/>
      <w:sz w:val="20"/>
      <w:szCs w:val="20"/>
    </w:rPr>
  </w:style>
  <w:style w:type="character" w:customStyle="1" w:styleId="ConsPlusNormal0">
    <w:name w:val="ConsPlusNormal Знак"/>
    <w:basedOn w:val="a1"/>
    <w:link w:val="ConsPlusNormal"/>
    <w:rsid w:val="003A64F4"/>
    <w:rPr>
      <w:rFonts w:ascii="Arial" w:hAnsi="Arial" w:cs="Arial"/>
      <w:lang w:eastAsia="ar-SA"/>
    </w:rPr>
  </w:style>
  <w:style w:type="character" w:customStyle="1" w:styleId="41">
    <w:name w:val="Заголовок 4 Знак"/>
    <w:basedOn w:val="a1"/>
    <w:link w:val="40"/>
    <w:rsid w:val="00D23908"/>
    <w:rPr>
      <w:b/>
      <w:bCs/>
      <w:sz w:val="24"/>
      <w:szCs w:val="28"/>
    </w:rPr>
  </w:style>
  <w:style w:type="character" w:customStyle="1" w:styleId="50">
    <w:name w:val="Заголовок 5 Знак"/>
    <w:basedOn w:val="a1"/>
    <w:link w:val="5"/>
    <w:rsid w:val="003A64F4"/>
    <w:rPr>
      <w:rFonts w:eastAsia="Calibri"/>
      <w:b/>
      <w:bCs/>
      <w:sz w:val="36"/>
      <w:szCs w:val="36"/>
    </w:rPr>
  </w:style>
  <w:style w:type="character" w:customStyle="1" w:styleId="60">
    <w:name w:val="Заголовок 6 Знак"/>
    <w:basedOn w:val="a1"/>
    <w:link w:val="6"/>
    <w:rsid w:val="003A64F4"/>
    <w:rPr>
      <w:b/>
      <w:bCs/>
      <w:sz w:val="22"/>
      <w:szCs w:val="22"/>
    </w:rPr>
  </w:style>
  <w:style w:type="character" w:customStyle="1" w:styleId="70">
    <w:name w:val="Заголовок 7 Знак"/>
    <w:basedOn w:val="a1"/>
    <w:link w:val="7"/>
    <w:rsid w:val="003A64F4"/>
    <w:rPr>
      <w:sz w:val="24"/>
      <w:szCs w:val="24"/>
    </w:rPr>
  </w:style>
  <w:style w:type="character" w:customStyle="1" w:styleId="80">
    <w:name w:val="Заголовок 8 Знак"/>
    <w:basedOn w:val="a1"/>
    <w:link w:val="8"/>
    <w:rsid w:val="003A64F4"/>
    <w:rPr>
      <w:i/>
      <w:iCs/>
      <w:sz w:val="24"/>
      <w:szCs w:val="24"/>
    </w:rPr>
  </w:style>
  <w:style w:type="character" w:customStyle="1" w:styleId="90">
    <w:name w:val="Заголовок 9 Знак"/>
    <w:basedOn w:val="a1"/>
    <w:link w:val="9"/>
    <w:rsid w:val="00B41234"/>
    <w:rPr>
      <w:rFonts w:cs="Arial"/>
      <w:sz w:val="24"/>
      <w:szCs w:val="22"/>
    </w:rPr>
  </w:style>
  <w:style w:type="paragraph" w:styleId="afd">
    <w:name w:val="Body Text Indent"/>
    <w:basedOn w:val="a0"/>
    <w:link w:val="afe"/>
    <w:rsid w:val="003A64F4"/>
    <w:pPr>
      <w:suppressAutoHyphens w:val="0"/>
      <w:ind w:left="360" w:firstLine="709"/>
      <w:jc w:val="center"/>
    </w:pPr>
    <w:rPr>
      <w:rFonts w:eastAsia="Calibri" w:cs="Times New Roman"/>
      <w:sz w:val="32"/>
      <w:szCs w:val="32"/>
      <w:lang w:eastAsia="ru-RU"/>
    </w:rPr>
  </w:style>
  <w:style w:type="character" w:customStyle="1" w:styleId="afe">
    <w:name w:val="Основной текст с отступом Знак"/>
    <w:basedOn w:val="a1"/>
    <w:link w:val="afd"/>
    <w:rsid w:val="003A64F4"/>
    <w:rPr>
      <w:rFonts w:eastAsia="Calibri"/>
      <w:sz w:val="32"/>
      <w:szCs w:val="32"/>
    </w:rPr>
  </w:style>
  <w:style w:type="paragraph" w:styleId="32">
    <w:name w:val="Body Text Indent 3"/>
    <w:basedOn w:val="a0"/>
    <w:link w:val="33"/>
    <w:rsid w:val="003A64F4"/>
    <w:pPr>
      <w:suppressAutoHyphens w:val="0"/>
      <w:ind w:left="360" w:hanging="360"/>
      <w:jc w:val="both"/>
    </w:pPr>
    <w:rPr>
      <w:rFonts w:eastAsia="Calibri" w:cs="Times New Roman"/>
      <w:b/>
      <w:bCs/>
      <w:sz w:val="28"/>
      <w:szCs w:val="28"/>
      <w:lang w:eastAsia="ru-RU"/>
    </w:rPr>
  </w:style>
  <w:style w:type="character" w:customStyle="1" w:styleId="33">
    <w:name w:val="Основной текст с отступом 3 Знак"/>
    <w:basedOn w:val="a1"/>
    <w:link w:val="32"/>
    <w:rsid w:val="003A64F4"/>
    <w:rPr>
      <w:rFonts w:eastAsia="Calibri"/>
      <w:b/>
      <w:bCs/>
      <w:sz w:val="28"/>
      <w:szCs w:val="28"/>
    </w:rPr>
  </w:style>
  <w:style w:type="paragraph" w:styleId="27">
    <w:name w:val="Body Text 2"/>
    <w:basedOn w:val="a0"/>
    <w:link w:val="28"/>
    <w:rsid w:val="003A64F4"/>
    <w:pPr>
      <w:tabs>
        <w:tab w:val="left" w:pos="709"/>
      </w:tabs>
      <w:suppressAutoHyphens w:val="0"/>
      <w:ind w:firstLine="709"/>
      <w:jc w:val="center"/>
    </w:pPr>
    <w:rPr>
      <w:rFonts w:ascii="TimesET" w:eastAsia="Calibri" w:hAnsi="TimesET" w:cs="TimesET"/>
      <w:b/>
      <w:bCs/>
      <w:lang w:eastAsia="ru-RU"/>
    </w:rPr>
  </w:style>
  <w:style w:type="character" w:customStyle="1" w:styleId="28">
    <w:name w:val="Основной текст 2 Знак"/>
    <w:basedOn w:val="a1"/>
    <w:link w:val="27"/>
    <w:rsid w:val="003A64F4"/>
    <w:rPr>
      <w:rFonts w:ascii="TimesET" w:eastAsia="Calibri" w:hAnsi="TimesET" w:cs="TimesET"/>
      <w:b/>
      <w:bCs/>
      <w:sz w:val="24"/>
      <w:szCs w:val="24"/>
    </w:rPr>
  </w:style>
  <w:style w:type="character" w:customStyle="1" w:styleId="a9">
    <w:name w:val="Основной текст Знак"/>
    <w:aliases w:val="Таблица TEXT Знак,Основной текст Знак1 Знак Знак Знак Знак Знак"/>
    <w:basedOn w:val="a1"/>
    <w:link w:val="a8"/>
    <w:locked/>
    <w:rsid w:val="003A64F4"/>
    <w:rPr>
      <w:rFonts w:cs="Calibri"/>
      <w:sz w:val="24"/>
      <w:szCs w:val="24"/>
      <w:lang w:eastAsia="ar-SA"/>
    </w:rPr>
  </w:style>
  <w:style w:type="paragraph" w:customStyle="1" w:styleId="aff">
    <w:name w:val="Готовый"/>
    <w:basedOn w:val="a0"/>
    <w:rsid w:val="003A64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ind w:firstLine="709"/>
      <w:jc w:val="both"/>
    </w:pPr>
    <w:rPr>
      <w:rFonts w:ascii="Courier New" w:eastAsia="Calibri" w:hAnsi="Courier New" w:cs="Courier New"/>
      <w:sz w:val="20"/>
      <w:szCs w:val="20"/>
      <w:lang w:eastAsia="ru-RU"/>
    </w:rPr>
  </w:style>
  <w:style w:type="character" w:customStyle="1" w:styleId="aff0">
    <w:name w:val="Текст сноски Знак"/>
    <w:aliases w:val="Table_Footnote_last Знак Знак1,Table_Footnote_last Знак Знак Знак,Table_Footnote_last Знак1"/>
    <w:basedOn w:val="a1"/>
    <w:link w:val="aff1"/>
    <w:locked/>
    <w:rsid w:val="003A64F4"/>
  </w:style>
  <w:style w:type="paragraph" w:styleId="aff1">
    <w:name w:val="footnote text"/>
    <w:aliases w:val="Table_Footnote_last Знак,Table_Footnote_last Знак Знак,Table_Footnote_last"/>
    <w:basedOn w:val="a0"/>
    <w:link w:val="aff0"/>
    <w:rsid w:val="003A64F4"/>
    <w:pPr>
      <w:suppressAutoHyphens w:val="0"/>
      <w:ind w:firstLine="709"/>
      <w:jc w:val="both"/>
    </w:pPr>
    <w:rPr>
      <w:rFonts w:cs="Times New Roman"/>
      <w:sz w:val="20"/>
      <w:szCs w:val="20"/>
      <w:lang w:eastAsia="ru-RU"/>
    </w:rPr>
  </w:style>
  <w:style w:type="character" w:customStyle="1" w:styleId="1a">
    <w:name w:val="Текст сноски Знак1"/>
    <w:basedOn w:val="a1"/>
    <w:semiHidden/>
    <w:rsid w:val="003A64F4"/>
    <w:rPr>
      <w:rFonts w:cs="Calibri"/>
      <w:lang w:eastAsia="ar-SA"/>
    </w:rPr>
  </w:style>
  <w:style w:type="character" w:customStyle="1" w:styleId="FootnoteTextChar1">
    <w:name w:val="Footnote Text Char1"/>
    <w:basedOn w:val="a1"/>
    <w:semiHidden/>
    <w:locked/>
    <w:rsid w:val="003A64F4"/>
    <w:rPr>
      <w:rFonts w:ascii="Times New Roman" w:hAnsi="Times New Roman" w:cs="Times New Roman"/>
      <w:sz w:val="20"/>
      <w:szCs w:val="20"/>
    </w:rPr>
  </w:style>
  <w:style w:type="paragraph" w:customStyle="1" w:styleId="ConsNormal">
    <w:name w:val="ConsNormal"/>
    <w:rsid w:val="003A64F4"/>
    <w:pPr>
      <w:widowControl w:val="0"/>
      <w:autoSpaceDE w:val="0"/>
      <w:autoSpaceDN w:val="0"/>
      <w:adjustRightInd w:val="0"/>
      <w:ind w:right="19772" w:firstLine="720"/>
    </w:pPr>
    <w:rPr>
      <w:rFonts w:ascii="Arial" w:eastAsia="Calibri" w:hAnsi="Arial" w:cs="Arial"/>
    </w:rPr>
  </w:style>
  <w:style w:type="paragraph" w:customStyle="1" w:styleId="ConsTitle">
    <w:name w:val="ConsTitle"/>
    <w:rsid w:val="003A64F4"/>
    <w:pPr>
      <w:widowControl w:val="0"/>
      <w:autoSpaceDE w:val="0"/>
      <w:autoSpaceDN w:val="0"/>
      <w:adjustRightInd w:val="0"/>
      <w:ind w:right="19772"/>
    </w:pPr>
    <w:rPr>
      <w:rFonts w:ascii="Arial" w:eastAsia="Calibri" w:hAnsi="Arial" w:cs="Arial"/>
      <w:b/>
      <w:bCs/>
      <w:sz w:val="16"/>
      <w:szCs w:val="16"/>
    </w:rPr>
  </w:style>
  <w:style w:type="character" w:styleId="aff2">
    <w:name w:val="page number"/>
    <w:basedOn w:val="a1"/>
    <w:rsid w:val="003A64F4"/>
    <w:rPr>
      <w:rFonts w:cs="Times New Roman"/>
    </w:rPr>
  </w:style>
  <w:style w:type="paragraph" w:customStyle="1" w:styleId="0">
    <w:name w:val="Заголовок 0"/>
    <w:basedOn w:val="1"/>
    <w:rsid w:val="003A64F4"/>
    <w:pPr>
      <w:tabs>
        <w:tab w:val="clear" w:pos="432"/>
        <w:tab w:val="clear" w:pos="851"/>
        <w:tab w:val="clear" w:pos="993"/>
        <w:tab w:val="clear" w:pos="2127"/>
      </w:tabs>
      <w:suppressAutoHyphens w:val="0"/>
    </w:pPr>
    <w:rPr>
      <w:rFonts w:eastAsia="Calibri" w:cs="Times New Roman"/>
      <w:b w:val="0"/>
      <w:bCs w:val="0"/>
      <w:caps w:val="0"/>
      <w:szCs w:val="24"/>
      <w:lang w:val="ru-RU" w:eastAsia="ru-RU"/>
    </w:rPr>
  </w:style>
  <w:style w:type="paragraph" w:customStyle="1" w:styleId="Iauiue2">
    <w:name w:val="Iau?iue2"/>
    <w:rsid w:val="003A64F4"/>
    <w:pPr>
      <w:widowControl w:val="0"/>
    </w:pPr>
    <w:rPr>
      <w:rFonts w:eastAsia="Calibri"/>
      <w:lang w:val="en-US"/>
    </w:rPr>
  </w:style>
  <w:style w:type="paragraph" w:customStyle="1" w:styleId="aff3">
    <w:name w:val="Ñòèëü"/>
    <w:rsid w:val="003A64F4"/>
    <w:pPr>
      <w:widowControl w:val="0"/>
    </w:pPr>
    <w:rPr>
      <w:rFonts w:eastAsia="Calibri"/>
      <w:spacing w:val="-1"/>
      <w:kern w:val="65535"/>
      <w:position w:val="-1"/>
      <w:sz w:val="24"/>
      <w:szCs w:val="24"/>
      <w:lang w:val="en-US"/>
    </w:rPr>
  </w:style>
  <w:style w:type="paragraph" w:customStyle="1" w:styleId="aff4">
    <w:name w:val="Îáû÷íûé"/>
    <w:rsid w:val="003A64F4"/>
    <w:pPr>
      <w:widowControl w:val="0"/>
    </w:pPr>
    <w:rPr>
      <w:rFonts w:eastAsia="Calibri"/>
      <w:sz w:val="28"/>
      <w:szCs w:val="28"/>
    </w:rPr>
  </w:style>
  <w:style w:type="paragraph" w:customStyle="1" w:styleId="Iauiue">
    <w:name w:val="Iau?iue"/>
    <w:rsid w:val="003A64F4"/>
    <w:pPr>
      <w:widowControl w:val="0"/>
    </w:pPr>
    <w:rPr>
      <w:rFonts w:eastAsia="Calibri"/>
    </w:rPr>
  </w:style>
  <w:style w:type="paragraph" w:customStyle="1" w:styleId="29">
    <w:name w:val="Îñíîâíîé òåêñò 2"/>
    <w:basedOn w:val="aff4"/>
    <w:rsid w:val="003A64F4"/>
    <w:pPr>
      <w:ind w:firstLine="720"/>
      <w:jc w:val="both"/>
    </w:pPr>
    <w:rPr>
      <w:b/>
      <w:bCs/>
      <w:color w:val="000000"/>
      <w:sz w:val="24"/>
      <w:szCs w:val="24"/>
      <w:lang w:val="en-US"/>
    </w:rPr>
  </w:style>
  <w:style w:type="paragraph" w:customStyle="1" w:styleId="2a">
    <w:name w:val="Îñíîâíîé òåêñò ñ îòñòóïîì 2"/>
    <w:basedOn w:val="aff4"/>
    <w:rsid w:val="003A64F4"/>
    <w:pPr>
      <w:ind w:left="720"/>
      <w:jc w:val="both"/>
    </w:pPr>
    <w:rPr>
      <w:color w:val="000000"/>
      <w:sz w:val="24"/>
      <w:szCs w:val="24"/>
      <w:lang w:val="en-US"/>
    </w:rPr>
  </w:style>
  <w:style w:type="paragraph" w:customStyle="1" w:styleId="1b">
    <w:name w:val="çàãîëîâîê 1"/>
    <w:basedOn w:val="aff4"/>
    <w:next w:val="aff4"/>
    <w:rsid w:val="003A64F4"/>
    <w:pPr>
      <w:keepNext/>
    </w:pPr>
  </w:style>
  <w:style w:type="paragraph" w:customStyle="1" w:styleId="34">
    <w:name w:val="Îñíîâíîé òåêñò ñ îòñòóïîì 3"/>
    <w:basedOn w:val="aff4"/>
    <w:rsid w:val="003A64F4"/>
    <w:pPr>
      <w:ind w:firstLine="567"/>
      <w:jc w:val="both"/>
    </w:pPr>
    <w:rPr>
      <w:rFonts w:ascii="Peterburg" w:hAnsi="Peterburg" w:cs="Peterburg"/>
      <w:b/>
      <w:bCs/>
      <w:i/>
      <w:iCs/>
      <w:sz w:val="24"/>
      <w:szCs w:val="24"/>
    </w:rPr>
  </w:style>
  <w:style w:type="paragraph" w:customStyle="1" w:styleId="Iniiaiieoaeno">
    <w:name w:val="Iniiaiie oaeno"/>
    <w:basedOn w:val="Iauiue"/>
    <w:rsid w:val="003A64F4"/>
    <w:pPr>
      <w:widowControl/>
      <w:jc w:val="both"/>
    </w:pPr>
    <w:rPr>
      <w:rFonts w:ascii="Peterburg" w:hAnsi="Peterburg" w:cs="Peterburg"/>
    </w:rPr>
  </w:style>
  <w:style w:type="paragraph" w:customStyle="1" w:styleId="Iniiaiieoaenonionooiii2">
    <w:name w:val="Iniiaiie oaeno n ionooiii 2"/>
    <w:basedOn w:val="Iauiue"/>
    <w:rsid w:val="003A64F4"/>
    <w:pPr>
      <w:widowControl/>
      <w:ind w:firstLine="284"/>
      <w:jc w:val="both"/>
    </w:pPr>
    <w:rPr>
      <w:rFonts w:ascii="Peterburg" w:hAnsi="Peterburg" w:cs="Peterburg"/>
    </w:rPr>
  </w:style>
  <w:style w:type="paragraph" w:customStyle="1" w:styleId="aff5">
    <w:name w:val="основной"/>
    <w:basedOn w:val="a0"/>
    <w:rsid w:val="003A64F4"/>
    <w:pPr>
      <w:keepNext/>
      <w:suppressAutoHyphens w:val="0"/>
    </w:pPr>
    <w:rPr>
      <w:rFonts w:eastAsia="Calibri" w:cs="Times New Roman"/>
      <w:lang w:eastAsia="ru-RU"/>
    </w:rPr>
  </w:style>
  <w:style w:type="paragraph" w:customStyle="1" w:styleId="nienie">
    <w:name w:val="nienie"/>
    <w:basedOn w:val="Iauiue"/>
    <w:rsid w:val="003A64F4"/>
    <w:pPr>
      <w:keepLines/>
      <w:ind w:left="709" w:hanging="284"/>
      <w:jc w:val="both"/>
    </w:pPr>
    <w:rPr>
      <w:rFonts w:ascii="Peterburg" w:hAnsi="Peterburg" w:cs="Peterburg"/>
      <w:sz w:val="24"/>
      <w:szCs w:val="24"/>
    </w:rPr>
  </w:style>
  <w:style w:type="paragraph" w:customStyle="1" w:styleId="Iniiaiieoaeno2">
    <w:name w:val="Iniiaiie oaeno 2"/>
    <w:basedOn w:val="a0"/>
    <w:rsid w:val="003A64F4"/>
    <w:pPr>
      <w:widowControl w:val="0"/>
      <w:suppressAutoHyphens w:val="0"/>
      <w:ind w:firstLine="567"/>
      <w:jc w:val="both"/>
    </w:pPr>
    <w:rPr>
      <w:rFonts w:eastAsia="Calibri" w:cs="Times New Roman"/>
      <w:b/>
      <w:bCs/>
      <w:color w:val="000000"/>
      <w:lang w:eastAsia="ru-RU"/>
    </w:rPr>
  </w:style>
  <w:style w:type="paragraph" w:customStyle="1" w:styleId="aff6">
    <w:name w:val="Îñíîâíîé òåêñò"/>
    <w:basedOn w:val="aff4"/>
    <w:rsid w:val="003A64F4"/>
    <w:pPr>
      <w:tabs>
        <w:tab w:val="left" w:leader="dot" w:pos="9072"/>
      </w:tabs>
      <w:jc w:val="both"/>
    </w:pPr>
    <w:rPr>
      <w:b/>
      <w:bCs/>
      <w:sz w:val="24"/>
      <w:szCs w:val="24"/>
    </w:rPr>
  </w:style>
  <w:style w:type="paragraph" w:customStyle="1" w:styleId="caaieiaie2">
    <w:name w:val="caaieiaie 2"/>
    <w:basedOn w:val="Iauiue"/>
    <w:next w:val="Iauiue"/>
    <w:rsid w:val="003A64F4"/>
    <w:pPr>
      <w:keepNext/>
      <w:keepLines/>
      <w:spacing w:before="240" w:after="60"/>
      <w:jc w:val="center"/>
    </w:pPr>
    <w:rPr>
      <w:rFonts w:ascii="Peterburg" w:hAnsi="Peterburg" w:cs="Peterburg"/>
      <w:b/>
      <w:bCs/>
      <w:sz w:val="24"/>
      <w:szCs w:val="24"/>
    </w:rPr>
  </w:style>
  <w:style w:type="paragraph" w:styleId="aff7">
    <w:name w:val="Plain Text"/>
    <w:basedOn w:val="a0"/>
    <w:link w:val="aff8"/>
    <w:rsid w:val="003A64F4"/>
    <w:pPr>
      <w:suppressAutoHyphens w:val="0"/>
    </w:pPr>
    <w:rPr>
      <w:rFonts w:ascii="Courier New" w:eastAsia="Calibri" w:hAnsi="Courier New" w:cs="Courier New"/>
      <w:sz w:val="20"/>
      <w:szCs w:val="20"/>
      <w:lang w:eastAsia="ru-RU"/>
    </w:rPr>
  </w:style>
  <w:style w:type="character" w:customStyle="1" w:styleId="aff8">
    <w:name w:val="Текст Знак"/>
    <w:basedOn w:val="a1"/>
    <w:link w:val="aff7"/>
    <w:rsid w:val="003A64F4"/>
    <w:rPr>
      <w:rFonts w:ascii="Courier New" w:eastAsia="Calibri" w:hAnsi="Courier New" w:cs="Courier New"/>
    </w:rPr>
  </w:style>
  <w:style w:type="paragraph" w:customStyle="1" w:styleId="ConsNonformat">
    <w:name w:val="ConsNonformat"/>
    <w:rsid w:val="003A64F4"/>
    <w:pPr>
      <w:widowControl w:val="0"/>
      <w:autoSpaceDE w:val="0"/>
      <w:autoSpaceDN w:val="0"/>
      <w:adjustRightInd w:val="0"/>
    </w:pPr>
    <w:rPr>
      <w:rFonts w:ascii="Courier New" w:eastAsia="Calibri" w:hAnsi="Courier New" w:cs="Courier New"/>
    </w:rPr>
  </w:style>
  <w:style w:type="paragraph" w:customStyle="1" w:styleId="FR2">
    <w:name w:val="FR2"/>
    <w:rsid w:val="003A64F4"/>
    <w:pPr>
      <w:widowControl w:val="0"/>
      <w:autoSpaceDE w:val="0"/>
      <w:autoSpaceDN w:val="0"/>
      <w:adjustRightInd w:val="0"/>
      <w:spacing w:line="260" w:lineRule="auto"/>
      <w:ind w:firstLine="160"/>
      <w:jc w:val="both"/>
    </w:pPr>
    <w:rPr>
      <w:rFonts w:eastAsia="Calibri"/>
      <w:sz w:val="18"/>
      <w:szCs w:val="18"/>
    </w:rPr>
  </w:style>
  <w:style w:type="paragraph" w:customStyle="1" w:styleId="ConsPlusNonformat">
    <w:name w:val="ConsPlusNonformat"/>
    <w:rsid w:val="003A64F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3A64F4"/>
    <w:pPr>
      <w:widowControl w:val="0"/>
      <w:autoSpaceDE w:val="0"/>
      <w:autoSpaceDN w:val="0"/>
      <w:adjustRightInd w:val="0"/>
    </w:pPr>
    <w:rPr>
      <w:rFonts w:ascii="Arial" w:hAnsi="Arial" w:cs="Arial"/>
      <w:b/>
      <w:bCs/>
    </w:rPr>
  </w:style>
  <w:style w:type="paragraph" w:customStyle="1" w:styleId="1c">
    <w:name w:val="Абзац списка1"/>
    <w:basedOn w:val="a0"/>
    <w:rsid w:val="003A64F4"/>
    <w:pPr>
      <w:suppressAutoHyphens w:val="0"/>
      <w:spacing w:after="200" w:line="276" w:lineRule="auto"/>
      <w:ind w:left="720"/>
      <w:contextualSpacing/>
    </w:pPr>
    <w:rPr>
      <w:rFonts w:ascii="Calibri" w:hAnsi="Calibri" w:cs="Times New Roman"/>
      <w:sz w:val="22"/>
      <w:szCs w:val="22"/>
      <w:lang w:eastAsia="ru-RU"/>
    </w:rPr>
  </w:style>
  <w:style w:type="paragraph" w:customStyle="1" w:styleId="1d">
    <w:name w:val="З1"/>
    <w:basedOn w:val="a0"/>
    <w:next w:val="a0"/>
    <w:rsid w:val="003A64F4"/>
    <w:pPr>
      <w:suppressAutoHyphens w:val="0"/>
      <w:spacing w:line="360" w:lineRule="auto"/>
      <w:ind w:firstLine="748"/>
      <w:jc w:val="both"/>
    </w:pPr>
    <w:rPr>
      <w:rFonts w:cs="Times New Roman"/>
      <w:b/>
      <w:lang w:eastAsia="ru-RU"/>
    </w:rPr>
  </w:style>
  <w:style w:type="paragraph" w:customStyle="1" w:styleId="1e">
    <w:name w:val="Стиль1 Знак"/>
    <w:basedOn w:val="3"/>
    <w:rsid w:val="003A64F4"/>
    <w:pPr>
      <w:keepLines/>
      <w:framePr w:wrap="around"/>
      <w:suppressAutoHyphens w:val="0"/>
      <w:spacing w:before="60" w:after="120"/>
    </w:pPr>
    <w:rPr>
      <w:rFonts w:ascii="Arial" w:hAnsi="Arial" w:cs="Arial"/>
      <w:sz w:val="22"/>
      <w:szCs w:val="22"/>
      <w:lang w:eastAsia="ru-RU"/>
    </w:rPr>
  </w:style>
  <w:style w:type="paragraph" w:customStyle="1" w:styleId="Web">
    <w:name w:val="Обычный (Web)"/>
    <w:basedOn w:val="a0"/>
    <w:rsid w:val="003A64F4"/>
    <w:pPr>
      <w:suppressAutoHyphens w:val="0"/>
      <w:spacing w:before="100" w:after="100"/>
    </w:pPr>
    <w:rPr>
      <w:rFonts w:cs="Times New Roman"/>
      <w:szCs w:val="20"/>
      <w:lang w:eastAsia="ru-RU"/>
    </w:rPr>
  </w:style>
  <w:style w:type="paragraph" w:customStyle="1" w:styleId="Heading">
    <w:name w:val="Heading"/>
    <w:rsid w:val="003A64F4"/>
    <w:pPr>
      <w:autoSpaceDE w:val="0"/>
      <w:autoSpaceDN w:val="0"/>
      <w:adjustRightInd w:val="0"/>
    </w:pPr>
    <w:rPr>
      <w:rFonts w:ascii="Arial" w:hAnsi="Arial" w:cs="Arial"/>
      <w:b/>
      <w:bCs/>
      <w:sz w:val="22"/>
      <w:szCs w:val="22"/>
    </w:rPr>
  </w:style>
  <w:style w:type="paragraph" w:styleId="aff9">
    <w:name w:val="No Spacing"/>
    <w:link w:val="affa"/>
    <w:qFormat/>
    <w:rsid w:val="003A64F4"/>
    <w:rPr>
      <w:rFonts w:ascii="Calibri" w:hAnsi="Calibri"/>
      <w:sz w:val="22"/>
      <w:szCs w:val="22"/>
      <w:lang w:eastAsia="en-US"/>
    </w:rPr>
  </w:style>
  <w:style w:type="character" w:customStyle="1" w:styleId="affa">
    <w:name w:val="Без интервала Знак"/>
    <w:basedOn w:val="a1"/>
    <w:link w:val="aff9"/>
    <w:uiPriority w:val="1"/>
    <w:rsid w:val="003A64F4"/>
    <w:rPr>
      <w:rFonts w:ascii="Calibri" w:hAnsi="Calibri"/>
      <w:sz w:val="22"/>
      <w:szCs w:val="22"/>
      <w:lang w:eastAsia="en-US"/>
    </w:rPr>
  </w:style>
  <w:style w:type="paragraph" w:customStyle="1" w:styleId="affb">
    <w:name w:val="Части"/>
    <w:basedOn w:val="a0"/>
    <w:link w:val="affc"/>
    <w:autoRedefine/>
    <w:qFormat/>
    <w:rsid w:val="003A64F4"/>
    <w:pPr>
      <w:keepNext/>
      <w:shd w:val="clear" w:color="auto" w:fill="FFFFFF"/>
      <w:tabs>
        <w:tab w:val="left" w:pos="284"/>
      </w:tabs>
      <w:ind w:firstLine="426"/>
    </w:pPr>
    <w:rPr>
      <w:rFonts w:eastAsia="Calibri" w:cs="Times New Roman"/>
      <w:b/>
      <w:bCs/>
      <w:lang w:eastAsia="ru-RU"/>
    </w:rPr>
  </w:style>
  <w:style w:type="character" w:customStyle="1" w:styleId="affc">
    <w:name w:val="Части Знак"/>
    <w:basedOn w:val="a1"/>
    <w:link w:val="affb"/>
    <w:rsid w:val="003A64F4"/>
    <w:rPr>
      <w:rFonts w:eastAsia="Calibri"/>
      <w:b/>
      <w:bCs/>
      <w:sz w:val="24"/>
      <w:szCs w:val="24"/>
      <w:shd w:val="clear" w:color="auto" w:fill="FFFFFF"/>
    </w:rPr>
  </w:style>
  <w:style w:type="paragraph" w:customStyle="1" w:styleId="affd">
    <w:name w:val="Главы"/>
    <w:basedOn w:val="a0"/>
    <w:link w:val="affe"/>
    <w:qFormat/>
    <w:rsid w:val="003A64F4"/>
    <w:pPr>
      <w:keepNext/>
      <w:shd w:val="clear" w:color="auto" w:fill="FFFFFF"/>
      <w:tabs>
        <w:tab w:val="left" w:pos="8334"/>
      </w:tabs>
      <w:suppressAutoHyphens w:val="0"/>
      <w:ind w:left="1814" w:hanging="1247"/>
      <w:jc w:val="both"/>
    </w:pPr>
    <w:rPr>
      <w:rFonts w:eastAsia="Calibri" w:cs="Times New Roman"/>
      <w:b/>
      <w:bCs/>
      <w:sz w:val="30"/>
      <w:szCs w:val="28"/>
      <w:lang w:eastAsia="ru-RU"/>
    </w:rPr>
  </w:style>
  <w:style w:type="character" w:customStyle="1" w:styleId="affe">
    <w:name w:val="Главы Знак"/>
    <w:basedOn w:val="a1"/>
    <w:link w:val="affd"/>
    <w:rsid w:val="003A64F4"/>
    <w:rPr>
      <w:rFonts w:eastAsia="Calibri"/>
      <w:b/>
      <w:bCs/>
      <w:sz w:val="30"/>
      <w:szCs w:val="28"/>
      <w:shd w:val="clear" w:color="auto" w:fill="FFFFFF"/>
    </w:rPr>
  </w:style>
  <w:style w:type="paragraph" w:customStyle="1" w:styleId="afff">
    <w:name w:val="Статьи"/>
    <w:basedOn w:val="a0"/>
    <w:link w:val="afff0"/>
    <w:qFormat/>
    <w:rsid w:val="003A64F4"/>
    <w:pPr>
      <w:keepNext/>
      <w:shd w:val="clear" w:color="auto" w:fill="FFFFFF"/>
      <w:tabs>
        <w:tab w:val="left" w:pos="8334"/>
      </w:tabs>
      <w:ind w:left="1814" w:hanging="1247"/>
    </w:pPr>
    <w:rPr>
      <w:rFonts w:eastAsia="Calibri" w:cs="Times New Roman"/>
      <w:b/>
      <w:bCs/>
      <w:sz w:val="28"/>
      <w:szCs w:val="28"/>
      <w:lang w:eastAsia="ru-RU"/>
    </w:rPr>
  </w:style>
  <w:style w:type="character" w:customStyle="1" w:styleId="afff0">
    <w:name w:val="Статьи Знак"/>
    <w:basedOn w:val="a1"/>
    <w:link w:val="afff"/>
    <w:rsid w:val="003A64F4"/>
    <w:rPr>
      <w:rFonts w:eastAsia="Calibri"/>
      <w:b/>
      <w:bCs/>
      <w:sz w:val="28"/>
      <w:szCs w:val="28"/>
      <w:shd w:val="clear" w:color="auto" w:fill="FFFFFF"/>
    </w:rPr>
  </w:style>
  <w:style w:type="paragraph" w:customStyle="1" w:styleId="Main">
    <w:name w:val="Main"/>
    <w:basedOn w:val="a0"/>
    <w:link w:val="Main0"/>
    <w:qFormat/>
    <w:rsid w:val="003A64F4"/>
    <w:pPr>
      <w:suppressAutoHyphens w:val="0"/>
      <w:ind w:firstLine="709"/>
      <w:jc w:val="both"/>
    </w:pPr>
    <w:rPr>
      <w:rFonts w:eastAsia="Calibri" w:cs="Times New Roman"/>
      <w:sz w:val="28"/>
      <w:szCs w:val="28"/>
      <w:lang w:eastAsia="ru-RU"/>
    </w:rPr>
  </w:style>
  <w:style w:type="character" w:customStyle="1" w:styleId="Main0">
    <w:name w:val="Main Знак"/>
    <w:basedOn w:val="a1"/>
    <w:link w:val="Main"/>
    <w:rsid w:val="003A64F4"/>
    <w:rPr>
      <w:rFonts w:eastAsia="Calibri"/>
      <w:sz w:val="28"/>
      <w:szCs w:val="28"/>
    </w:rPr>
  </w:style>
  <w:style w:type="paragraph" w:customStyle="1" w:styleId="afff1">
    <w:name w:val="Тире"/>
    <w:basedOn w:val="a0"/>
    <w:link w:val="afff2"/>
    <w:qFormat/>
    <w:rsid w:val="003A64F4"/>
    <w:pPr>
      <w:suppressAutoHyphens w:val="0"/>
      <w:ind w:left="1068" w:hanging="360"/>
      <w:jc w:val="both"/>
    </w:pPr>
    <w:rPr>
      <w:rFonts w:eastAsia="Calibri" w:cs="Times New Roman"/>
      <w:sz w:val="28"/>
      <w:szCs w:val="28"/>
      <w:lang w:eastAsia="ru-RU"/>
    </w:rPr>
  </w:style>
  <w:style w:type="character" w:customStyle="1" w:styleId="afff2">
    <w:name w:val="Тире Знак"/>
    <w:basedOn w:val="a1"/>
    <w:link w:val="afff1"/>
    <w:rsid w:val="003A64F4"/>
    <w:rPr>
      <w:rFonts w:eastAsia="Calibri"/>
      <w:sz w:val="28"/>
      <w:szCs w:val="28"/>
    </w:rPr>
  </w:style>
  <w:style w:type="paragraph" w:styleId="afff3">
    <w:name w:val="Intense Quote"/>
    <w:basedOn w:val="a0"/>
    <w:next w:val="a0"/>
    <w:link w:val="afff4"/>
    <w:uiPriority w:val="30"/>
    <w:qFormat/>
    <w:rsid w:val="003A64F4"/>
    <w:pPr>
      <w:pBdr>
        <w:bottom w:val="single" w:sz="4" w:space="4" w:color="4F81BD"/>
      </w:pBdr>
      <w:suppressAutoHyphens w:val="0"/>
      <w:spacing w:before="200" w:after="280"/>
      <w:ind w:left="936" w:right="936" w:firstLine="709"/>
      <w:jc w:val="both"/>
    </w:pPr>
    <w:rPr>
      <w:rFonts w:eastAsia="Calibri" w:cs="Times New Roman"/>
      <w:bCs/>
      <w:i/>
      <w:iCs/>
      <w:color w:val="000000"/>
      <w:sz w:val="28"/>
      <w:lang w:eastAsia="ru-RU"/>
    </w:rPr>
  </w:style>
  <w:style w:type="character" w:customStyle="1" w:styleId="afff4">
    <w:name w:val="Выделенная цитата Знак"/>
    <w:basedOn w:val="a1"/>
    <w:link w:val="afff3"/>
    <w:uiPriority w:val="30"/>
    <w:rsid w:val="003A64F4"/>
    <w:rPr>
      <w:rFonts w:eastAsia="Calibri"/>
      <w:bCs/>
      <w:i/>
      <w:iCs/>
      <w:color w:val="000000"/>
      <w:sz w:val="28"/>
      <w:szCs w:val="24"/>
    </w:rPr>
  </w:style>
  <w:style w:type="character" w:styleId="afff5">
    <w:name w:val="FollowedHyperlink"/>
    <w:basedOn w:val="a1"/>
    <w:rsid w:val="003A64F4"/>
    <w:rPr>
      <w:color w:val="800080"/>
      <w:u w:val="single"/>
    </w:rPr>
  </w:style>
  <w:style w:type="character" w:customStyle="1" w:styleId="120">
    <w:name w:val="Знак Знак12"/>
    <w:basedOn w:val="a1"/>
    <w:locked/>
    <w:rsid w:val="003A64F4"/>
    <w:rPr>
      <w:rFonts w:eastAsia="Calibri"/>
      <w:sz w:val="28"/>
      <w:szCs w:val="28"/>
      <w:lang w:val="ru-RU" w:eastAsia="ru-RU" w:bidi="ar-SA"/>
    </w:rPr>
  </w:style>
  <w:style w:type="character" w:customStyle="1" w:styleId="110">
    <w:name w:val="Знак Знак11"/>
    <w:basedOn w:val="a1"/>
    <w:locked/>
    <w:rsid w:val="003A64F4"/>
    <w:rPr>
      <w:rFonts w:eastAsia="Calibri"/>
      <w:b/>
      <w:bCs/>
      <w:sz w:val="24"/>
      <w:szCs w:val="24"/>
      <w:lang w:val="ru-RU" w:eastAsia="ru-RU" w:bidi="ar-SA"/>
    </w:rPr>
  </w:style>
  <w:style w:type="character" w:customStyle="1" w:styleId="100">
    <w:name w:val="Знак Знак10"/>
    <w:basedOn w:val="a1"/>
    <w:locked/>
    <w:rsid w:val="003A64F4"/>
    <w:rPr>
      <w:rFonts w:eastAsia="Calibri"/>
      <w:b/>
      <w:bCs/>
      <w:sz w:val="24"/>
      <w:szCs w:val="24"/>
      <w:lang w:val="ru-RU" w:eastAsia="ru-RU" w:bidi="ar-SA"/>
    </w:rPr>
  </w:style>
  <w:style w:type="character" w:customStyle="1" w:styleId="92">
    <w:name w:val="Знак Знак9"/>
    <w:basedOn w:val="a1"/>
    <w:locked/>
    <w:rsid w:val="003A64F4"/>
    <w:rPr>
      <w:rFonts w:eastAsia="Calibri"/>
      <w:b/>
      <w:bCs/>
      <w:sz w:val="36"/>
      <w:szCs w:val="36"/>
      <w:lang w:val="ru-RU" w:eastAsia="ru-RU" w:bidi="ar-SA"/>
    </w:rPr>
  </w:style>
  <w:style w:type="character" w:customStyle="1" w:styleId="1f">
    <w:name w:val="Знак Знак1"/>
    <w:basedOn w:val="a1"/>
    <w:locked/>
    <w:rsid w:val="003A64F4"/>
    <w:rPr>
      <w:rFonts w:ascii="Calibri" w:eastAsia="Calibri" w:hAnsi="Calibri"/>
      <w:sz w:val="24"/>
      <w:szCs w:val="24"/>
      <w:lang w:val="ru-RU" w:eastAsia="ru-RU" w:bidi="ar-SA"/>
    </w:rPr>
  </w:style>
  <w:style w:type="character" w:customStyle="1" w:styleId="2b">
    <w:name w:val="Знак Знак2"/>
    <w:basedOn w:val="a1"/>
    <w:locked/>
    <w:rsid w:val="003A64F4"/>
    <w:rPr>
      <w:rFonts w:ascii="Calibri" w:eastAsia="Calibri" w:hAnsi="Calibri"/>
      <w:sz w:val="24"/>
      <w:szCs w:val="24"/>
      <w:lang w:val="ru-RU" w:eastAsia="ru-RU" w:bidi="ar-SA"/>
    </w:rPr>
  </w:style>
  <w:style w:type="character" w:customStyle="1" w:styleId="52">
    <w:name w:val="Знак Знак5"/>
    <w:basedOn w:val="a1"/>
    <w:locked/>
    <w:rsid w:val="003A64F4"/>
    <w:rPr>
      <w:rFonts w:ascii="Calibri" w:eastAsia="Calibri" w:hAnsi="Calibri"/>
      <w:sz w:val="24"/>
      <w:szCs w:val="24"/>
      <w:lang w:val="ru-RU" w:eastAsia="ru-RU" w:bidi="ar-SA"/>
    </w:rPr>
  </w:style>
  <w:style w:type="character" w:customStyle="1" w:styleId="82">
    <w:name w:val="Знак Знак8"/>
    <w:basedOn w:val="a1"/>
    <w:locked/>
    <w:rsid w:val="003A64F4"/>
    <w:rPr>
      <w:rFonts w:ascii="Calibri" w:eastAsia="Calibri" w:hAnsi="Calibri"/>
      <w:sz w:val="32"/>
      <w:szCs w:val="32"/>
      <w:lang w:val="ru-RU" w:eastAsia="ru-RU" w:bidi="ar-SA"/>
    </w:rPr>
  </w:style>
  <w:style w:type="character" w:customStyle="1" w:styleId="62">
    <w:name w:val="Знак Знак6"/>
    <w:basedOn w:val="a1"/>
    <w:locked/>
    <w:rsid w:val="003A64F4"/>
    <w:rPr>
      <w:rFonts w:ascii="TimesET" w:eastAsia="Calibri" w:hAnsi="TimesET" w:cs="TimesET"/>
      <w:b/>
      <w:bCs/>
      <w:sz w:val="24"/>
      <w:szCs w:val="24"/>
      <w:lang w:val="ru-RU" w:eastAsia="ru-RU" w:bidi="ar-SA"/>
    </w:rPr>
  </w:style>
  <w:style w:type="character" w:customStyle="1" w:styleId="44">
    <w:name w:val="Знак Знак4"/>
    <w:basedOn w:val="a1"/>
    <w:locked/>
    <w:rsid w:val="003A64F4"/>
    <w:rPr>
      <w:rFonts w:ascii="Calibri" w:eastAsia="Calibri" w:hAnsi="Calibri"/>
      <w:b/>
      <w:bCs/>
      <w:sz w:val="24"/>
      <w:szCs w:val="24"/>
      <w:lang w:val="ru-RU" w:eastAsia="ru-RU" w:bidi="ar-SA"/>
    </w:rPr>
  </w:style>
  <w:style w:type="character" w:customStyle="1" w:styleId="72">
    <w:name w:val="Знак Знак7"/>
    <w:basedOn w:val="a1"/>
    <w:locked/>
    <w:rsid w:val="003A64F4"/>
    <w:rPr>
      <w:rFonts w:ascii="Calibri" w:eastAsia="Calibri" w:hAnsi="Calibri"/>
      <w:b/>
      <w:bCs/>
      <w:sz w:val="28"/>
      <w:szCs w:val="28"/>
      <w:lang w:val="ru-RU" w:eastAsia="ru-RU" w:bidi="ar-SA"/>
    </w:rPr>
  </w:style>
  <w:style w:type="character" w:customStyle="1" w:styleId="afff6">
    <w:name w:val="Знак Знак"/>
    <w:basedOn w:val="a1"/>
    <w:locked/>
    <w:rsid w:val="003A64F4"/>
    <w:rPr>
      <w:rFonts w:ascii="Courier New" w:eastAsia="Calibri" w:hAnsi="Courier New" w:cs="Courier New"/>
      <w:lang w:val="ru-RU" w:eastAsia="ru-RU" w:bidi="ar-SA"/>
    </w:rPr>
  </w:style>
  <w:style w:type="paragraph" w:customStyle="1" w:styleId="afff7">
    <w:name w:val="Н статьи"/>
    <w:basedOn w:val="a0"/>
    <w:rsid w:val="003A64F4"/>
    <w:pPr>
      <w:tabs>
        <w:tab w:val="num" w:pos="0"/>
      </w:tabs>
      <w:suppressAutoHyphens w:val="0"/>
      <w:spacing w:before="240" w:after="120"/>
      <w:ind w:left="585" w:hanging="360"/>
      <w:jc w:val="both"/>
      <w:outlineLvl w:val="1"/>
    </w:pPr>
    <w:rPr>
      <w:rFonts w:cs="Times New Roman"/>
      <w:b/>
      <w:lang w:eastAsia="ru-RU"/>
    </w:rPr>
  </w:style>
  <w:style w:type="paragraph" w:customStyle="1" w:styleId="afff8">
    <w:name w:val="Н пункта"/>
    <w:basedOn w:val="a0"/>
    <w:link w:val="afff9"/>
    <w:rsid w:val="003A64F4"/>
    <w:pPr>
      <w:tabs>
        <w:tab w:val="num" w:pos="0"/>
      </w:tabs>
      <w:suppressAutoHyphens w:val="0"/>
      <w:ind w:left="585" w:hanging="360"/>
      <w:jc w:val="both"/>
    </w:pPr>
    <w:rPr>
      <w:rFonts w:cs="Times New Roman"/>
      <w:lang w:eastAsia="ru-RU"/>
    </w:rPr>
  </w:style>
  <w:style w:type="character" w:customStyle="1" w:styleId="afff9">
    <w:name w:val="Н пункта Знак"/>
    <w:basedOn w:val="a1"/>
    <w:link w:val="afff8"/>
    <w:locked/>
    <w:rsid w:val="003A64F4"/>
    <w:rPr>
      <w:sz w:val="24"/>
      <w:szCs w:val="24"/>
    </w:rPr>
  </w:style>
  <w:style w:type="paragraph" w:customStyle="1" w:styleId="afffa">
    <w:name w:val="Н подпункт"/>
    <w:basedOn w:val="afff8"/>
    <w:rsid w:val="003A64F4"/>
    <w:pPr>
      <w:numPr>
        <w:ilvl w:val="3"/>
      </w:numPr>
      <w:tabs>
        <w:tab w:val="num" w:pos="0"/>
      </w:tabs>
      <w:ind w:left="3228" w:hanging="360"/>
    </w:pPr>
  </w:style>
  <w:style w:type="character" w:customStyle="1" w:styleId="WW8Num55z0">
    <w:name w:val="WW8Num55z0"/>
    <w:rsid w:val="003A64F4"/>
    <w:rPr>
      <w:rFonts w:ascii="Times New Roman" w:hAnsi="Times New Roman" w:cs="Times New Roman"/>
    </w:rPr>
  </w:style>
  <w:style w:type="paragraph" w:customStyle="1" w:styleId="121">
    <w:name w:val="Стиль ОСНОВНОЙ !!! + 12 пт Знак"/>
    <w:basedOn w:val="a0"/>
    <w:link w:val="122"/>
    <w:rsid w:val="003A64F4"/>
    <w:pPr>
      <w:suppressAutoHyphens w:val="0"/>
      <w:spacing w:before="240" w:after="120"/>
      <w:ind w:firstLine="902"/>
      <w:jc w:val="both"/>
    </w:pPr>
    <w:rPr>
      <w:rFonts w:ascii="Arial" w:hAnsi="Arial" w:cs="Arial"/>
      <w:color w:val="660066"/>
      <w:sz w:val="26"/>
      <w:szCs w:val="26"/>
    </w:rPr>
  </w:style>
  <w:style w:type="character" w:customStyle="1" w:styleId="122">
    <w:name w:val="Стиль ОСНОВНОЙ !!! + 12 пт Знак Знак"/>
    <w:basedOn w:val="a1"/>
    <w:link w:val="121"/>
    <w:locked/>
    <w:rsid w:val="003A64F4"/>
    <w:rPr>
      <w:rFonts w:ascii="Arial" w:hAnsi="Arial" w:cs="Arial"/>
      <w:color w:val="660066"/>
      <w:sz w:val="26"/>
      <w:szCs w:val="26"/>
      <w:lang w:eastAsia="ar-SA"/>
    </w:rPr>
  </w:style>
  <w:style w:type="paragraph" w:customStyle="1" w:styleId="159012">
    <w:name w:val="Стиль Стиль ОСНОВНОЙ !!! + Слева:  159 см Первая строка:  0 см + 12... Знак"/>
    <w:basedOn w:val="a0"/>
    <w:link w:val="1590120"/>
    <w:rsid w:val="003A64F4"/>
    <w:pPr>
      <w:suppressAutoHyphens w:val="0"/>
      <w:spacing w:before="120"/>
      <w:ind w:left="900"/>
      <w:jc w:val="both"/>
    </w:pPr>
    <w:rPr>
      <w:rFonts w:ascii="Arial" w:hAnsi="Arial" w:cs="Arial"/>
      <w:color w:val="660066"/>
      <w:sz w:val="26"/>
      <w:szCs w:val="26"/>
    </w:rPr>
  </w:style>
  <w:style w:type="character" w:customStyle="1" w:styleId="1590120">
    <w:name w:val="Стиль Стиль ОСНОВНОЙ !!! + Слева:  159 см Первая строка:  0 см + 12... Знак Знак"/>
    <w:basedOn w:val="a1"/>
    <w:link w:val="159012"/>
    <w:locked/>
    <w:rsid w:val="003A64F4"/>
    <w:rPr>
      <w:rFonts w:ascii="Arial" w:hAnsi="Arial" w:cs="Arial"/>
      <w:color w:val="660066"/>
      <w:sz w:val="26"/>
      <w:szCs w:val="26"/>
      <w:lang w:eastAsia="ar-SA"/>
    </w:rPr>
  </w:style>
  <w:style w:type="paragraph" w:customStyle="1" w:styleId="1590121">
    <w:name w:val="Стиль Стиль ОСНОВНОЙ !!! + Слева:  159 см Первая строка:  0 см + 12..."/>
    <w:basedOn w:val="a0"/>
    <w:rsid w:val="003A64F4"/>
    <w:pPr>
      <w:suppressAutoHyphens w:val="0"/>
      <w:spacing w:before="120"/>
      <w:ind w:left="900"/>
      <w:jc w:val="both"/>
    </w:pPr>
    <w:rPr>
      <w:rFonts w:ascii="Arial" w:hAnsi="Arial" w:cs="Arial"/>
      <w:sz w:val="26"/>
      <w:szCs w:val="26"/>
    </w:rPr>
  </w:style>
  <w:style w:type="character" w:customStyle="1" w:styleId="WW8Num83z1">
    <w:name w:val="WW8Num83z1"/>
    <w:rsid w:val="003A64F4"/>
    <w:rPr>
      <w:rFonts w:ascii="Courier New" w:hAnsi="Courier New" w:cs="Courier New"/>
    </w:rPr>
  </w:style>
  <w:style w:type="paragraph" w:customStyle="1" w:styleId="ConsPlusCell">
    <w:name w:val="ConsPlusCell"/>
    <w:rsid w:val="003A64F4"/>
    <w:pPr>
      <w:autoSpaceDE w:val="0"/>
      <w:autoSpaceDN w:val="0"/>
      <w:adjustRightInd w:val="0"/>
    </w:pPr>
    <w:rPr>
      <w:rFonts w:eastAsia="Calibri"/>
      <w:sz w:val="24"/>
      <w:szCs w:val="24"/>
      <w:lang w:eastAsia="en-US"/>
    </w:rPr>
  </w:style>
  <w:style w:type="paragraph" w:styleId="HTML">
    <w:name w:val="HTML Preformatted"/>
    <w:basedOn w:val="a0"/>
    <w:link w:val="HTML0"/>
    <w:uiPriority w:val="99"/>
    <w:unhideWhenUsed/>
    <w:rsid w:val="003A6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rsid w:val="003A64F4"/>
    <w:rPr>
      <w:rFonts w:ascii="Courier New" w:hAnsi="Courier New" w:cs="Courier New"/>
    </w:rPr>
  </w:style>
  <w:style w:type="paragraph" w:styleId="afffb">
    <w:name w:val="TOC Heading"/>
    <w:basedOn w:val="1"/>
    <w:next w:val="a0"/>
    <w:uiPriority w:val="39"/>
    <w:semiHidden/>
    <w:unhideWhenUsed/>
    <w:qFormat/>
    <w:rsid w:val="003A64F4"/>
    <w:pPr>
      <w:keepLines/>
      <w:tabs>
        <w:tab w:val="clear" w:pos="432"/>
        <w:tab w:val="clear" w:pos="851"/>
        <w:tab w:val="clear" w:pos="993"/>
        <w:tab w:val="clear" w:pos="2127"/>
      </w:tabs>
      <w:suppressAutoHyphens w:val="0"/>
      <w:spacing w:before="480" w:line="276" w:lineRule="auto"/>
      <w:jc w:val="left"/>
      <w:outlineLvl w:val="9"/>
    </w:pPr>
    <w:rPr>
      <w:rFonts w:ascii="Cambria" w:hAnsi="Cambria" w:cs="Times New Roman"/>
      <w:color w:val="365F91"/>
      <w:lang w:val="ru-RU" w:eastAsia="en-US"/>
    </w:rPr>
  </w:style>
  <w:style w:type="paragraph" w:customStyle="1" w:styleId="FORMATTEXT">
    <w:name w:val=".FORMATTEXT"/>
    <w:rsid w:val="003A64F4"/>
    <w:pPr>
      <w:widowControl w:val="0"/>
      <w:autoSpaceDE w:val="0"/>
      <w:autoSpaceDN w:val="0"/>
      <w:adjustRightInd w:val="0"/>
    </w:pPr>
    <w:rPr>
      <w:sz w:val="24"/>
      <w:szCs w:val="24"/>
    </w:rPr>
  </w:style>
  <w:style w:type="paragraph" w:customStyle="1" w:styleId="BodyText22">
    <w:name w:val="Body Text 22"/>
    <w:basedOn w:val="a0"/>
    <w:rsid w:val="003A64F4"/>
    <w:pPr>
      <w:numPr>
        <w:numId w:val="2"/>
      </w:numPr>
      <w:suppressAutoHyphens w:val="0"/>
      <w:ind w:left="0" w:firstLine="709"/>
      <w:jc w:val="both"/>
    </w:pPr>
    <w:rPr>
      <w:rFonts w:cs="Times New Roman"/>
      <w:szCs w:val="20"/>
      <w:lang w:eastAsia="ru-RU"/>
    </w:rPr>
  </w:style>
  <w:style w:type="paragraph" w:styleId="afffc">
    <w:name w:val="caption"/>
    <w:next w:val="a0"/>
    <w:qFormat/>
    <w:rsid w:val="003A64F4"/>
    <w:pPr>
      <w:spacing w:before="240" w:after="60"/>
      <w:contextualSpacing/>
      <w:outlineLvl w:val="4"/>
    </w:pPr>
    <w:rPr>
      <w:sz w:val="26"/>
    </w:rPr>
  </w:style>
  <w:style w:type="paragraph" w:customStyle="1" w:styleId="ConsCell">
    <w:name w:val="ConsCell"/>
    <w:rsid w:val="003A64F4"/>
    <w:pPr>
      <w:widowControl w:val="0"/>
    </w:pPr>
    <w:rPr>
      <w:rFonts w:ascii="Arial" w:hAnsi="Arial"/>
      <w:snapToGrid w:val="0"/>
    </w:rPr>
  </w:style>
  <w:style w:type="paragraph" w:customStyle="1" w:styleId="4-123">
    <w:name w:val="Заг4 - Пункт нумерованный 1.2.3."/>
    <w:basedOn w:val="a8"/>
    <w:link w:val="4-1230"/>
    <w:qFormat/>
    <w:rsid w:val="003A64F4"/>
    <w:pPr>
      <w:numPr>
        <w:numId w:val="1"/>
      </w:numPr>
      <w:tabs>
        <w:tab w:val="num" w:pos="360"/>
        <w:tab w:val="left" w:pos="1134"/>
      </w:tabs>
      <w:suppressAutoHyphens w:val="0"/>
      <w:spacing w:after="0"/>
      <w:ind w:left="0" w:firstLine="709"/>
      <w:jc w:val="both"/>
      <w:outlineLvl w:val="3"/>
    </w:pPr>
    <w:rPr>
      <w:rFonts w:cs="Times New Roman"/>
    </w:rPr>
  </w:style>
  <w:style w:type="character" w:customStyle="1" w:styleId="4-1230">
    <w:name w:val="Заг4 - Пункт нумерованный 1.2.3. Знак"/>
    <w:link w:val="4-123"/>
    <w:rsid w:val="003A64F4"/>
    <w:rPr>
      <w:sz w:val="24"/>
      <w:szCs w:val="24"/>
      <w:lang w:eastAsia="ar-SA"/>
    </w:rPr>
  </w:style>
  <w:style w:type="character" w:styleId="afffd">
    <w:name w:val="footnote reference"/>
    <w:basedOn w:val="a1"/>
    <w:rsid w:val="003A64F4"/>
    <w:rPr>
      <w:vertAlign w:val="superscript"/>
    </w:rPr>
  </w:style>
  <w:style w:type="paragraph" w:customStyle="1" w:styleId="Normal0">
    <w:name w:val="Normal Знак Знак Знак Знак Знак Знак"/>
    <w:link w:val="Normal1"/>
    <w:rsid w:val="003A64F4"/>
    <w:pPr>
      <w:spacing w:before="100" w:after="100"/>
      <w:jc w:val="both"/>
    </w:pPr>
    <w:rPr>
      <w:snapToGrid w:val="0"/>
      <w:sz w:val="24"/>
      <w:szCs w:val="24"/>
    </w:rPr>
  </w:style>
  <w:style w:type="character" w:customStyle="1" w:styleId="Normal1">
    <w:name w:val="Normal Знак Знак Знак Знак Знак Знак Знак"/>
    <w:basedOn w:val="a1"/>
    <w:link w:val="Normal0"/>
    <w:rsid w:val="003A64F4"/>
    <w:rPr>
      <w:snapToGrid w:val="0"/>
      <w:sz w:val="24"/>
      <w:szCs w:val="24"/>
    </w:rPr>
  </w:style>
  <w:style w:type="paragraph" w:customStyle="1" w:styleId="2c">
    <w:name w:val="Основной текст2"/>
    <w:basedOn w:val="a0"/>
    <w:rsid w:val="003A64F4"/>
    <w:pPr>
      <w:suppressAutoHyphens w:val="0"/>
      <w:spacing w:before="60" w:after="60"/>
      <w:ind w:firstLine="567"/>
      <w:jc w:val="both"/>
    </w:pPr>
    <w:rPr>
      <w:rFonts w:ascii="Arial" w:hAnsi="Arial" w:cs="Times New Roman"/>
      <w:sz w:val="22"/>
      <w:szCs w:val="20"/>
      <w:lang w:val="en-US" w:eastAsia="ru-RU"/>
    </w:rPr>
  </w:style>
  <w:style w:type="paragraph" w:customStyle="1" w:styleId="Normal2">
    <w:name w:val="Normal Знак Знак"/>
    <w:rsid w:val="003A64F4"/>
    <w:pPr>
      <w:snapToGrid w:val="0"/>
      <w:spacing w:before="100" w:after="100"/>
      <w:jc w:val="both"/>
    </w:pPr>
    <w:rPr>
      <w:sz w:val="24"/>
    </w:rPr>
  </w:style>
  <w:style w:type="paragraph" w:customStyle="1" w:styleId="pcss">
    <w:name w:val="pcss"/>
    <w:basedOn w:val="a0"/>
    <w:rsid w:val="003A64F4"/>
    <w:pPr>
      <w:suppressAutoHyphens w:val="0"/>
      <w:spacing w:before="100" w:beforeAutospacing="1" w:after="100" w:afterAutospacing="1"/>
      <w:ind w:firstLine="720"/>
    </w:pPr>
    <w:rPr>
      <w:rFonts w:ascii="Verdana" w:hAnsi="Verdana" w:cs="Times New Roman"/>
      <w:sz w:val="18"/>
      <w:szCs w:val="18"/>
      <w:lang w:eastAsia="ru-RU"/>
    </w:rPr>
  </w:style>
  <w:style w:type="paragraph" w:customStyle="1" w:styleId="123">
    <w:name w:val="Стиль 12 пт"/>
    <w:basedOn w:val="a0"/>
    <w:rsid w:val="003A64F4"/>
    <w:pPr>
      <w:suppressAutoHyphens w:val="0"/>
      <w:spacing w:before="120"/>
      <w:ind w:firstLine="709"/>
      <w:jc w:val="both"/>
    </w:pPr>
    <w:rPr>
      <w:rFonts w:cs="Times New Roman"/>
      <w:sz w:val="26"/>
      <w:lang w:eastAsia="ru-RU"/>
    </w:rPr>
  </w:style>
  <w:style w:type="paragraph" w:styleId="afffe">
    <w:name w:val="Block Text"/>
    <w:basedOn w:val="a0"/>
    <w:rsid w:val="003A64F4"/>
    <w:pPr>
      <w:suppressAutoHyphens w:val="0"/>
      <w:ind w:left="-1701" w:right="-1617" w:firstLine="425"/>
    </w:pPr>
    <w:rPr>
      <w:rFonts w:cs="Times New Roman"/>
      <w:szCs w:val="20"/>
      <w:lang w:eastAsia="ru-RU"/>
    </w:rPr>
  </w:style>
  <w:style w:type="paragraph" w:customStyle="1" w:styleId="affff">
    <w:name w:val="список"/>
    <w:basedOn w:val="a0"/>
    <w:rsid w:val="003A64F4"/>
    <w:pPr>
      <w:tabs>
        <w:tab w:val="num" w:pos="360"/>
        <w:tab w:val="left" w:pos="2410"/>
      </w:tabs>
      <w:suppressAutoHyphens w:val="0"/>
      <w:jc w:val="both"/>
    </w:pPr>
    <w:rPr>
      <w:rFonts w:cs="Times New Roman"/>
      <w:sz w:val="22"/>
      <w:szCs w:val="22"/>
      <w:lang w:eastAsia="ru-RU"/>
    </w:rPr>
  </w:style>
  <w:style w:type="paragraph" w:customStyle="1" w:styleId="affff0">
    <w:name w:val="Названия таблиц Знак Знак"/>
    <w:basedOn w:val="a0"/>
    <w:link w:val="affff1"/>
    <w:autoRedefine/>
    <w:rsid w:val="003A64F4"/>
    <w:pPr>
      <w:spacing w:before="20" w:after="60"/>
      <w:jc w:val="center"/>
    </w:pPr>
    <w:rPr>
      <w:rFonts w:ascii="Bookman Old Style" w:hAnsi="Bookman Old Style" w:cs="Times New Roman"/>
      <w:b/>
      <w:color w:val="000000"/>
      <w:lang w:eastAsia="ru-RU"/>
    </w:rPr>
  </w:style>
  <w:style w:type="character" w:customStyle="1" w:styleId="affff1">
    <w:name w:val="Названия таблиц Знак Знак Знак"/>
    <w:basedOn w:val="a1"/>
    <w:link w:val="affff0"/>
    <w:rsid w:val="003A64F4"/>
    <w:rPr>
      <w:rFonts w:ascii="Bookman Old Style" w:hAnsi="Bookman Old Style"/>
      <w:b/>
      <w:color w:val="000000"/>
      <w:sz w:val="24"/>
      <w:szCs w:val="24"/>
    </w:rPr>
  </w:style>
  <w:style w:type="paragraph" w:customStyle="1" w:styleId="affff2">
    <w:name w:val="Заголовок_таблицы"/>
    <w:basedOn w:val="a0"/>
    <w:rsid w:val="003A64F4"/>
    <w:pPr>
      <w:suppressAutoHyphens w:val="0"/>
      <w:jc w:val="center"/>
    </w:pPr>
    <w:rPr>
      <w:rFonts w:ascii="Arial" w:hAnsi="Arial" w:cs="Times New Roman"/>
      <w:b/>
      <w:i/>
      <w:sz w:val="18"/>
      <w:szCs w:val="22"/>
      <w:lang w:eastAsia="ru-RU"/>
    </w:rPr>
  </w:style>
  <w:style w:type="paragraph" w:styleId="affff3">
    <w:name w:val="Document Map"/>
    <w:basedOn w:val="a0"/>
    <w:link w:val="affff4"/>
    <w:rsid w:val="003A64F4"/>
    <w:pPr>
      <w:shd w:val="clear" w:color="auto" w:fill="000080"/>
      <w:suppressAutoHyphens w:val="0"/>
    </w:pPr>
    <w:rPr>
      <w:rFonts w:ascii="Tahoma" w:hAnsi="Tahoma" w:cs="Tahoma"/>
      <w:sz w:val="20"/>
      <w:szCs w:val="20"/>
      <w:lang w:eastAsia="ru-RU"/>
    </w:rPr>
  </w:style>
  <w:style w:type="character" w:customStyle="1" w:styleId="affff4">
    <w:name w:val="Схема документа Знак"/>
    <w:basedOn w:val="a1"/>
    <w:link w:val="affff3"/>
    <w:rsid w:val="003A64F4"/>
    <w:rPr>
      <w:rFonts w:ascii="Tahoma" w:hAnsi="Tahoma" w:cs="Tahoma"/>
      <w:shd w:val="clear" w:color="auto" w:fill="000080"/>
    </w:rPr>
  </w:style>
  <w:style w:type="paragraph" w:customStyle="1" w:styleId="Normal3">
    <w:name w:val="Normal Знак Знак Знак"/>
    <w:rsid w:val="003A64F4"/>
    <w:pPr>
      <w:spacing w:before="100" w:after="100"/>
      <w:jc w:val="both"/>
    </w:pPr>
    <w:rPr>
      <w:snapToGrid w:val="0"/>
      <w:sz w:val="24"/>
      <w:szCs w:val="24"/>
    </w:rPr>
  </w:style>
  <w:style w:type="paragraph" w:customStyle="1" w:styleId="affff5">
    <w:name w:val="Текст акта"/>
    <w:rsid w:val="003A64F4"/>
    <w:pPr>
      <w:widowControl w:val="0"/>
      <w:ind w:firstLine="709"/>
      <w:jc w:val="both"/>
    </w:pPr>
    <w:rPr>
      <w:sz w:val="28"/>
      <w:szCs w:val="24"/>
    </w:rPr>
  </w:style>
  <w:style w:type="paragraph" w:customStyle="1" w:styleId="Normal4">
    <w:name w:val="Стиль Normal + полужирный"/>
    <w:basedOn w:val="a0"/>
    <w:rsid w:val="003A64F4"/>
    <w:pPr>
      <w:suppressAutoHyphens w:val="0"/>
      <w:ind w:left="-113" w:right="-113"/>
      <w:jc w:val="center"/>
    </w:pPr>
    <w:rPr>
      <w:rFonts w:cs="Times New Roman"/>
      <w:b/>
      <w:bCs/>
      <w:sz w:val="20"/>
      <w:szCs w:val="20"/>
      <w:lang w:eastAsia="ru-RU"/>
    </w:rPr>
  </w:style>
  <w:style w:type="paragraph" w:styleId="35">
    <w:name w:val="Body Text 3"/>
    <w:basedOn w:val="a0"/>
    <w:link w:val="36"/>
    <w:rsid w:val="003A64F4"/>
    <w:pPr>
      <w:suppressAutoHyphens w:val="0"/>
      <w:spacing w:after="120"/>
    </w:pPr>
    <w:rPr>
      <w:rFonts w:cs="Times New Roman"/>
      <w:sz w:val="16"/>
      <w:szCs w:val="16"/>
      <w:lang w:eastAsia="ru-RU"/>
    </w:rPr>
  </w:style>
  <w:style w:type="character" w:customStyle="1" w:styleId="36">
    <w:name w:val="Основной текст 3 Знак"/>
    <w:basedOn w:val="a1"/>
    <w:link w:val="35"/>
    <w:rsid w:val="003A64F4"/>
    <w:rPr>
      <w:sz w:val="16"/>
      <w:szCs w:val="16"/>
    </w:rPr>
  </w:style>
  <w:style w:type="paragraph" w:customStyle="1" w:styleId="affff6">
    <w:name w:val="Таблица"/>
    <w:basedOn w:val="afffc"/>
    <w:rsid w:val="003A64F4"/>
    <w:pPr>
      <w:spacing w:before="120" w:after="120"/>
      <w:contextualSpacing w:val="0"/>
      <w:jc w:val="both"/>
      <w:outlineLvl w:val="9"/>
    </w:pPr>
    <w:rPr>
      <w:bCs/>
      <w:sz w:val="24"/>
    </w:rPr>
  </w:style>
  <w:style w:type="paragraph" w:customStyle="1" w:styleId="xl24">
    <w:name w:val="xl24"/>
    <w:basedOn w:val="a0"/>
    <w:rsid w:val="003A64F4"/>
    <w:pPr>
      <w:suppressAutoHyphens w:val="0"/>
      <w:spacing w:before="100" w:beforeAutospacing="1" w:after="100" w:afterAutospacing="1"/>
      <w:jc w:val="center"/>
    </w:pPr>
    <w:rPr>
      <w:rFonts w:cs="Times New Roman"/>
      <w:lang w:eastAsia="ru-RU"/>
    </w:rPr>
  </w:style>
  <w:style w:type="paragraph" w:customStyle="1" w:styleId="xl25">
    <w:name w:val="xl25"/>
    <w:basedOn w:val="a0"/>
    <w:rsid w:val="003A64F4"/>
    <w:pPr>
      <w:pBdr>
        <w:left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style1">
    <w:name w:val="style1"/>
    <w:basedOn w:val="a0"/>
    <w:rsid w:val="003A64F4"/>
    <w:pPr>
      <w:suppressAutoHyphens w:val="0"/>
      <w:spacing w:before="100" w:beforeAutospacing="1" w:after="100" w:afterAutospacing="1"/>
    </w:pPr>
    <w:rPr>
      <w:rFonts w:ascii="Arial" w:hAnsi="Arial" w:cs="Arial"/>
      <w:lang w:eastAsia="ru-RU"/>
    </w:rPr>
  </w:style>
  <w:style w:type="paragraph" w:customStyle="1" w:styleId="textn">
    <w:name w:val="textn"/>
    <w:basedOn w:val="a0"/>
    <w:rsid w:val="003A64F4"/>
    <w:pPr>
      <w:suppressAutoHyphens w:val="0"/>
      <w:spacing w:before="100" w:beforeAutospacing="1" w:after="100" w:afterAutospacing="1"/>
    </w:pPr>
    <w:rPr>
      <w:rFonts w:cs="Times New Roman"/>
      <w:lang w:eastAsia="ru-RU"/>
    </w:rPr>
  </w:style>
  <w:style w:type="paragraph" w:customStyle="1" w:styleId="124">
    <w:name w:val="Стиль 12 пт Знак Знак Знак Знак"/>
    <w:basedOn w:val="a0"/>
    <w:link w:val="125"/>
    <w:rsid w:val="003A64F4"/>
    <w:pPr>
      <w:suppressAutoHyphens w:val="0"/>
      <w:spacing w:before="120"/>
      <w:ind w:firstLine="709"/>
      <w:jc w:val="both"/>
    </w:pPr>
    <w:rPr>
      <w:rFonts w:cs="Times New Roman"/>
      <w:color w:val="000000"/>
      <w:sz w:val="26"/>
      <w:lang w:eastAsia="ru-RU"/>
    </w:rPr>
  </w:style>
  <w:style w:type="character" w:customStyle="1" w:styleId="125">
    <w:name w:val="Стиль 12 пт Знак Знак Знак Знак Знак"/>
    <w:basedOn w:val="a1"/>
    <w:link w:val="124"/>
    <w:rsid w:val="003A64F4"/>
    <w:rPr>
      <w:color w:val="000000"/>
      <w:sz w:val="26"/>
      <w:szCs w:val="24"/>
    </w:rPr>
  </w:style>
  <w:style w:type="paragraph" w:customStyle="1" w:styleId="affff7">
    <w:name w:val="Текст письма"/>
    <w:basedOn w:val="a0"/>
    <w:rsid w:val="003A64F4"/>
    <w:pPr>
      <w:suppressAutoHyphens w:val="0"/>
      <w:spacing w:line="360" w:lineRule="exact"/>
      <w:ind w:firstLine="709"/>
      <w:jc w:val="both"/>
    </w:pPr>
    <w:rPr>
      <w:rFonts w:cs="Times New Roman"/>
      <w:sz w:val="28"/>
      <w:lang w:eastAsia="ru-RU"/>
    </w:rPr>
  </w:style>
  <w:style w:type="paragraph" w:styleId="affff8">
    <w:name w:val="endnote text"/>
    <w:basedOn w:val="a0"/>
    <w:link w:val="affff9"/>
    <w:rsid w:val="003A64F4"/>
    <w:pPr>
      <w:suppressAutoHyphens w:val="0"/>
    </w:pPr>
    <w:rPr>
      <w:rFonts w:cs="Times New Roman"/>
      <w:sz w:val="20"/>
      <w:szCs w:val="20"/>
      <w:lang w:eastAsia="ru-RU"/>
    </w:rPr>
  </w:style>
  <w:style w:type="character" w:customStyle="1" w:styleId="affff9">
    <w:name w:val="Текст концевой сноски Знак"/>
    <w:basedOn w:val="a1"/>
    <w:link w:val="affff8"/>
    <w:rsid w:val="003A64F4"/>
  </w:style>
  <w:style w:type="character" w:styleId="affffa">
    <w:name w:val="endnote reference"/>
    <w:basedOn w:val="a1"/>
    <w:rsid w:val="003A64F4"/>
    <w:rPr>
      <w:vertAlign w:val="superscript"/>
    </w:rPr>
  </w:style>
  <w:style w:type="character" w:styleId="affffb">
    <w:name w:val="Emphasis"/>
    <w:basedOn w:val="a1"/>
    <w:qFormat/>
    <w:rsid w:val="003A64F4"/>
    <w:rPr>
      <w:i/>
      <w:iCs/>
    </w:rPr>
  </w:style>
  <w:style w:type="paragraph" w:customStyle="1" w:styleId="affffc">
    <w:name w:val="заполнение таблиц"/>
    <w:basedOn w:val="a0"/>
    <w:rsid w:val="003A64F4"/>
    <w:pPr>
      <w:suppressAutoHyphens w:val="0"/>
    </w:pPr>
    <w:rPr>
      <w:rFonts w:ascii="Arial" w:hAnsi="Arial" w:cs="Times New Roman"/>
      <w:sz w:val="18"/>
      <w:szCs w:val="22"/>
      <w:lang w:eastAsia="ru-RU"/>
    </w:rPr>
  </w:style>
  <w:style w:type="paragraph" w:customStyle="1" w:styleId="45">
    <w:name w:val="Стиль4 Знак Знак Знак Знак"/>
    <w:basedOn w:val="afd"/>
    <w:link w:val="46"/>
    <w:rsid w:val="003A64F4"/>
    <w:pPr>
      <w:ind w:left="0" w:firstLine="708"/>
      <w:jc w:val="both"/>
    </w:pPr>
    <w:rPr>
      <w:rFonts w:eastAsia="Times New Roman"/>
      <w:sz w:val="24"/>
      <w:szCs w:val="24"/>
    </w:rPr>
  </w:style>
  <w:style w:type="character" w:customStyle="1" w:styleId="46">
    <w:name w:val="Стиль4 Знак Знак Знак Знак Знак"/>
    <w:basedOn w:val="a1"/>
    <w:link w:val="45"/>
    <w:locked/>
    <w:rsid w:val="003A64F4"/>
    <w:rPr>
      <w:sz w:val="24"/>
      <w:szCs w:val="24"/>
    </w:rPr>
  </w:style>
  <w:style w:type="paragraph" w:customStyle="1" w:styleId="Normal5">
    <w:name w:val="Normal Знак Знак Знак Знак"/>
    <w:rsid w:val="003A64F4"/>
    <w:pPr>
      <w:spacing w:before="100" w:after="100"/>
      <w:jc w:val="both"/>
    </w:pPr>
    <w:rPr>
      <w:snapToGrid w:val="0"/>
      <w:sz w:val="24"/>
      <w:szCs w:val="24"/>
    </w:rPr>
  </w:style>
  <w:style w:type="paragraph" w:customStyle="1" w:styleId="2d">
    <w:name w:val="Обычный2"/>
    <w:rsid w:val="003A64F4"/>
    <w:rPr>
      <w:sz w:val="22"/>
      <w:szCs w:val="24"/>
    </w:rPr>
  </w:style>
  <w:style w:type="paragraph" w:customStyle="1" w:styleId="affffd">
    <w:name w:val="Названия таблиц"/>
    <w:basedOn w:val="a0"/>
    <w:autoRedefine/>
    <w:rsid w:val="003A64F4"/>
    <w:pPr>
      <w:spacing w:before="20" w:after="60"/>
      <w:jc w:val="center"/>
    </w:pPr>
    <w:rPr>
      <w:rFonts w:ascii="Bookman Old Style" w:hAnsi="Bookman Old Style" w:cs="Times New Roman"/>
      <w:b/>
      <w:color w:val="000000"/>
      <w:lang w:eastAsia="ru-RU"/>
    </w:rPr>
  </w:style>
  <w:style w:type="paragraph" w:customStyle="1" w:styleId="126">
    <w:name w:val="Стиль 12 пт Знак Знак"/>
    <w:basedOn w:val="a0"/>
    <w:rsid w:val="003A64F4"/>
    <w:pPr>
      <w:suppressAutoHyphens w:val="0"/>
      <w:spacing w:before="120"/>
      <w:ind w:firstLine="709"/>
      <w:jc w:val="both"/>
    </w:pPr>
    <w:rPr>
      <w:rFonts w:cs="Times New Roman"/>
      <w:color w:val="000000"/>
      <w:sz w:val="26"/>
      <w:lang w:eastAsia="ru-RU"/>
    </w:rPr>
  </w:style>
  <w:style w:type="paragraph" w:customStyle="1" w:styleId="47">
    <w:name w:val="Стиль4 Знак Знак"/>
    <w:basedOn w:val="afd"/>
    <w:rsid w:val="003A64F4"/>
    <w:pPr>
      <w:ind w:left="0" w:firstLine="708"/>
      <w:jc w:val="both"/>
    </w:pPr>
    <w:rPr>
      <w:rFonts w:eastAsia="Times New Roman"/>
      <w:sz w:val="24"/>
      <w:szCs w:val="24"/>
    </w:rPr>
  </w:style>
  <w:style w:type="paragraph" w:customStyle="1" w:styleId="48">
    <w:name w:val="Стиль4"/>
    <w:basedOn w:val="afd"/>
    <w:rsid w:val="003A64F4"/>
    <w:pPr>
      <w:ind w:left="0" w:firstLine="708"/>
      <w:jc w:val="both"/>
    </w:pPr>
    <w:rPr>
      <w:rFonts w:eastAsia="Times New Roman"/>
      <w:sz w:val="24"/>
      <w:szCs w:val="24"/>
    </w:rPr>
  </w:style>
  <w:style w:type="paragraph" w:customStyle="1" w:styleId="affffe">
    <w:name w:val="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Normal10">
    <w:name w:val="Normal Знак Знак1"/>
    <w:basedOn w:val="a1"/>
    <w:rsid w:val="003A64F4"/>
    <w:rPr>
      <w:sz w:val="22"/>
      <w:szCs w:val="24"/>
      <w:lang w:val="ru-RU" w:eastAsia="ru-RU" w:bidi="ar-SA"/>
    </w:rPr>
  </w:style>
  <w:style w:type="paragraph" w:customStyle="1" w:styleId="310">
    <w:name w:val="Основной текст с отступом 31"/>
    <w:basedOn w:val="a0"/>
    <w:rsid w:val="003A64F4"/>
    <w:pPr>
      <w:spacing w:after="120"/>
      <w:ind w:left="283"/>
    </w:pPr>
    <w:rPr>
      <w:rFonts w:cs="Times New Roman"/>
      <w:sz w:val="16"/>
      <w:szCs w:val="16"/>
    </w:rPr>
  </w:style>
  <w:style w:type="character" w:customStyle="1" w:styleId="afffff">
    <w:name w:val="Символ сноски"/>
    <w:basedOn w:val="a1"/>
    <w:rsid w:val="003A64F4"/>
    <w:rPr>
      <w:vertAlign w:val="superscript"/>
    </w:rPr>
  </w:style>
  <w:style w:type="paragraph" w:customStyle="1" w:styleId="1f0">
    <w:name w:val="Таблица1"/>
    <w:basedOn w:val="a0"/>
    <w:autoRedefine/>
    <w:rsid w:val="003A64F4"/>
    <w:pPr>
      <w:suppressAutoHyphens w:val="0"/>
      <w:jc w:val="both"/>
    </w:pPr>
    <w:rPr>
      <w:rFonts w:ascii="Bookman Old Style" w:hAnsi="Bookman Old Style" w:cs="Arial"/>
      <w:iCs/>
      <w:color w:val="000000"/>
      <w:kern w:val="28"/>
      <w:lang w:eastAsia="ru-RU"/>
    </w:rPr>
  </w:style>
  <w:style w:type="character" w:customStyle="1" w:styleId="FontStyle24">
    <w:name w:val="Font Style24"/>
    <w:basedOn w:val="a1"/>
    <w:rsid w:val="003A64F4"/>
    <w:rPr>
      <w:rFonts w:ascii="Times New Roman" w:hAnsi="Times New Roman" w:cs="Times New Roman"/>
      <w:sz w:val="22"/>
      <w:szCs w:val="22"/>
    </w:rPr>
  </w:style>
  <w:style w:type="paragraph" w:customStyle="1" w:styleId="afffff0">
    <w:name w:val="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2e">
    <w:name w:val="Знак Знак Знак Знак Знак Знак2 Знак Знак Знак"/>
    <w:basedOn w:val="a0"/>
    <w:rsid w:val="003A64F4"/>
    <w:pPr>
      <w:suppressAutoHyphens w:val="0"/>
    </w:pPr>
    <w:rPr>
      <w:rFonts w:ascii="Verdana" w:hAnsi="Verdana" w:cs="Verdana"/>
      <w:sz w:val="20"/>
      <w:szCs w:val="20"/>
      <w:lang w:val="en-US" w:eastAsia="en-US"/>
    </w:rPr>
  </w:style>
  <w:style w:type="character" w:customStyle="1" w:styleId="afffff1">
    <w:name w:val="Знак Знак Знак Знак Знак Знак Знак Знак"/>
    <w:basedOn w:val="a1"/>
    <w:rsid w:val="003A64F4"/>
    <w:rPr>
      <w:sz w:val="24"/>
      <w:szCs w:val="24"/>
      <w:lang w:val="ru-RU" w:eastAsia="ru-RU" w:bidi="ar-SA"/>
    </w:rPr>
  </w:style>
  <w:style w:type="paragraph" w:customStyle="1" w:styleId="2f">
    <w:name w:val="Знак Знак Знак Знак Знак Знак2"/>
    <w:aliases w:val="Знак Знак Знак Знак Знак Знак Знак Знак2,Знак 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character" w:customStyle="1" w:styleId="2f0">
    <w:name w:val="Знак Знак Знак Знак Знак Знак Знак2"/>
    <w:aliases w:val="Знак Знак Знак Знак Знак Знак Знак Знак Знак Знак1"/>
    <w:basedOn w:val="a1"/>
    <w:rsid w:val="003A64F4"/>
    <w:rPr>
      <w:sz w:val="24"/>
      <w:szCs w:val="24"/>
      <w:lang w:val="ru-RU" w:eastAsia="ru-RU" w:bidi="ar-SA"/>
    </w:rPr>
  </w:style>
  <w:style w:type="paragraph" w:customStyle="1" w:styleId="afffff2">
    <w:name w:val="Знак"/>
    <w:basedOn w:val="a0"/>
    <w:rsid w:val="003A64F4"/>
    <w:pPr>
      <w:widowControl w:val="0"/>
      <w:suppressAutoHyphens w:val="0"/>
      <w:adjustRightInd w:val="0"/>
      <w:spacing w:after="160" w:line="240" w:lineRule="exact"/>
      <w:jc w:val="right"/>
    </w:pPr>
    <w:rPr>
      <w:rFonts w:cs="Times New Roman"/>
      <w:sz w:val="20"/>
      <w:szCs w:val="20"/>
      <w:lang w:val="en-GB" w:eastAsia="en-US"/>
    </w:rPr>
  </w:style>
  <w:style w:type="character" w:customStyle="1" w:styleId="apple-style-span">
    <w:name w:val="apple-style-span"/>
    <w:basedOn w:val="a1"/>
    <w:rsid w:val="003A64F4"/>
  </w:style>
  <w:style w:type="paragraph" w:customStyle="1" w:styleId="2f1">
    <w:name w:val="Знак Знак Знак Знак2"/>
    <w:basedOn w:val="a0"/>
    <w:rsid w:val="003A64F4"/>
    <w:pPr>
      <w:suppressAutoHyphens w:val="0"/>
    </w:pPr>
    <w:rPr>
      <w:rFonts w:ascii="Verdana" w:hAnsi="Verdana" w:cs="Verdana"/>
      <w:sz w:val="20"/>
      <w:szCs w:val="20"/>
      <w:lang w:val="en-US" w:eastAsia="en-US"/>
    </w:rPr>
  </w:style>
  <w:style w:type="paragraph" w:customStyle="1" w:styleId="Aacao">
    <w:name w:val="Aacao"/>
    <w:basedOn w:val="a0"/>
    <w:rsid w:val="003A64F4"/>
    <w:pPr>
      <w:suppressAutoHyphens w:val="0"/>
      <w:overflowPunct w:val="0"/>
      <w:autoSpaceDE w:val="0"/>
      <w:autoSpaceDN w:val="0"/>
      <w:adjustRightInd w:val="0"/>
      <w:ind w:firstLine="709"/>
      <w:jc w:val="both"/>
    </w:pPr>
    <w:rPr>
      <w:rFonts w:cs="Times New Roman"/>
      <w:spacing w:val="6"/>
      <w:sz w:val="30"/>
      <w:szCs w:val="20"/>
      <w:lang w:eastAsia="ru-RU"/>
    </w:rPr>
  </w:style>
  <w:style w:type="paragraph" w:customStyle="1" w:styleId="1f1">
    <w:name w:val="Знак Знак Знак Знак Знак Знак Знак Знак Знак Знак Знак Знак Знак1"/>
    <w:basedOn w:val="a0"/>
    <w:rsid w:val="003A64F4"/>
    <w:pPr>
      <w:suppressAutoHyphens w:val="0"/>
    </w:pPr>
    <w:rPr>
      <w:rFonts w:ascii="Verdana" w:hAnsi="Verdana" w:cs="Verdana"/>
      <w:sz w:val="20"/>
      <w:szCs w:val="20"/>
      <w:lang w:val="en-US" w:eastAsia="en-US"/>
    </w:rPr>
  </w:style>
  <w:style w:type="paragraph" w:customStyle="1" w:styleId="210">
    <w:name w:val="Основной текст 21"/>
    <w:basedOn w:val="a0"/>
    <w:rsid w:val="003A64F4"/>
    <w:pPr>
      <w:widowControl w:val="0"/>
      <w:spacing w:after="120" w:line="480" w:lineRule="auto"/>
      <w:jc w:val="both"/>
      <w:textAlignment w:val="baseline"/>
    </w:pPr>
    <w:rPr>
      <w:rFonts w:cs="Times New Roman"/>
    </w:rPr>
  </w:style>
  <w:style w:type="paragraph" w:customStyle="1" w:styleId="afffff3">
    <w:name w:val="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1f2">
    <w:name w:val="Знак Знак Знак Знак1"/>
    <w:basedOn w:val="a0"/>
    <w:rsid w:val="003A64F4"/>
    <w:pPr>
      <w:suppressAutoHyphens w:val="0"/>
    </w:pPr>
    <w:rPr>
      <w:rFonts w:ascii="Verdana" w:hAnsi="Verdana" w:cs="Verdana"/>
      <w:sz w:val="20"/>
      <w:szCs w:val="20"/>
      <w:lang w:val="en-US" w:eastAsia="en-US"/>
    </w:rPr>
  </w:style>
  <w:style w:type="paragraph" w:customStyle="1" w:styleId="2f2">
    <w:name w:val="Знак Знак Знак2"/>
    <w:basedOn w:val="a0"/>
    <w:rsid w:val="003A64F4"/>
    <w:pPr>
      <w:suppressAutoHyphens w:val="0"/>
    </w:pPr>
    <w:rPr>
      <w:rFonts w:ascii="Verdana" w:hAnsi="Verdana" w:cs="Verdana"/>
      <w:sz w:val="20"/>
      <w:szCs w:val="20"/>
      <w:lang w:val="en-US" w:eastAsia="en-US"/>
    </w:rPr>
  </w:style>
  <w:style w:type="paragraph" w:customStyle="1" w:styleId="2f3">
    <w:name w:val="Знак Знак Знак2 Знак Знак Знак"/>
    <w:basedOn w:val="a0"/>
    <w:rsid w:val="003A64F4"/>
    <w:pPr>
      <w:suppressAutoHyphens w:val="0"/>
    </w:pPr>
    <w:rPr>
      <w:rFonts w:ascii="Verdana" w:hAnsi="Verdana" w:cs="Verdana"/>
      <w:sz w:val="20"/>
      <w:szCs w:val="20"/>
      <w:lang w:val="en-US" w:eastAsia="en-US"/>
    </w:rPr>
  </w:style>
  <w:style w:type="paragraph" w:customStyle="1" w:styleId="2f4">
    <w:name w:val="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5">
    <w:name w:val="Знак Знак Знак Знак Знак Знак2 Знак Знак Знак Знак"/>
    <w:basedOn w:val="a0"/>
    <w:rsid w:val="003A64F4"/>
    <w:pPr>
      <w:suppressAutoHyphens w:val="0"/>
    </w:pPr>
    <w:rPr>
      <w:rFonts w:ascii="Verdana" w:hAnsi="Verdana" w:cs="Verdana"/>
      <w:sz w:val="20"/>
      <w:szCs w:val="20"/>
      <w:lang w:val="en-US" w:eastAsia="en-US"/>
    </w:rPr>
  </w:style>
  <w:style w:type="paragraph" w:customStyle="1" w:styleId="2f6">
    <w:name w:val="Знак Знак Знак2 Знак Знак Знак Знак Знак Знак Знак"/>
    <w:basedOn w:val="a0"/>
    <w:rsid w:val="003A64F4"/>
    <w:pPr>
      <w:suppressAutoHyphens w:val="0"/>
    </w:pPr>
    <w:rPr>
      <w:rFonts w:ascii="Verdana" w:hAnsi="Verdana" w:cs="Verdana"/>
      <w:sz w:val="20"/>
      <w:szCs w:val="20"/>
      <w:lang w:val="en-US" w:eastAsia="en-US"/>
    </w:rPr>
  </w:style>
  <w:style w:type="character" w:customStyle="1" w:styleId="afffff4">
    <w:name w:val="Знак Знак Знак Знак Знак Знак Знак Знак Знак Знак Знак Знак Знак Знак Знак Знак Знак Знак З"/>
    <w:basedOn w:val="a1"/>
    <w:rsid w:val="003A64F4"/>
    <w:rPr>
      <w:sz w:val="24"/>
      <w:szCs w:val="24"/>
      <w:lang w:val="ru-RU" w:eastAsia="ru-RU" w:bidi="ar-SA"/>
    </w:rPr>
  </w:style>
  <w:style w:type="paragraph" w:customStyle="1" w:styleId="afffff5">
    <w:name w:val="Знак Знак Знак Знак Знак Знак Знак Знак Знак Знак Знак Знак Знак Знак Знак Знак Знак Знак Знак"/>
    <w:basedOn w:val="a0"/>
    <w:rsid w:val="003A64F4"/>
    <w:pPr>
      <w:suppressAutoHyphens w:val="0"/>
    </w:pPr>
    <w:rPr>
      <w:rFonts w:ascii="Verdana" w:hAnsi="Verdana" w:cs="Verdana"/>
      <w:sz w:val="20"/>
      <w:szCs w:val="20"/>
      <w:lang w:val="en-US" w:eastAsia="en-US"/>
    </w:rPr>
  </w:style>
  <w:style w:type="paragraph" w:customStyle="1" w:styleId="afffff6">
    <w:name w:val="Текст в таблицах"/>
    <w:basedOn w:val="a0"/>
    <w:qFormat/>
    <w:rsid w:val="00266FC6"/>
    <w:pPr>
      <w:suppressAutoHyphens w:val="0"/>
      <w:autoSpaceDE w:val="0"/>
      <w:autoSpaceDN w:val="0"/>
      <w:adjustRightInd w:val="0"/>
      <w:spacing w:before="120" w:after="120"/>
      <w:contextualSpacing/>
    </w:pPr>
    <w:rPr>
      <w:rFonts w:cs="Times New Roman"/>
      <w:szCs w:val="20"/>
      <w:lang w:eastAsia="ru-RU"/>
    </w:rPr>
  </w:style>
  <w:style w:type="paragraph" w:customStyle="1" w:styleId="afffff7">
    <w:name w:val="Заголовок таблиц"/>
    <w:basedOn w:val="afffff6"/>
    <w:qFormat/>
    <w:rsid w:val="00266FC6"/>
    <w:pPr>
      <w:jc w:val="center"/>
    </w:pPr>
    <w:rPr>
      <w:b/>
    </w:rPr>
  </w:style>
  <w:style w:type="character" w:styleId="afffff8">
    <w:name w:val="annotation reference"/>
    <w:basedOn w:val="a1"/>
    <w:unhideWhenUsed/>
    <w:rsid w:val="00156DFC"/>
    <w:rPr>
      <w:sz w:val="16"/>
      <w:szCs w:val="16"/>
    </w:rPr>
  </w:style>
  <w:style w:type="paragraph" w:styleId="afffff9">
    <w:name w:val="annotation text"/>
    <w:basedOn w:val="a0"/>
    <w:link w:val="afffffa"/>
    <w:unhideWhenUsed/>
    <w:rsid w:val="00156DFC"/>
    <w:rPr>
      <w:sz w:val="20"/>
      <w:szCs w:val="20"/>
    </w:rPr>
  </w:style>
  <w:style w:type="character" w:customStyle="1" w:styleId="afffffa">
    <w:name w:val="Текст примечания Знак"/>
    <w:basedOn w:val="a1"/>
    <w:link w:val="afffff9"/>
    <w:rsid w:val="00156DFC"/>
    <w:rPr>
      <w:rFonts w:cs="Calibri"/>
      <w:lang w:eastAsia="ar-SA"/>
    </w:rPr>
  </w:style>
  <w:style w:type="paragraph" w:styleId="afffffb">
    <w:name w:val="annotation subject"/>
    <w:basedOn w:val="afffff9"/>
    <w:next w:val="afffff9"/>
    <w:link w:val="afffffc"/>
    <w:unhideWhenUsed/>
    <w:rsid w:val="00156DFC"/>
    <w:rPr>
      <w:b/>
      <w:bCs/>
    </w:rPr>
  </w:style>
  <w:style w:type="character" w:customStyle="1" w:styleId="afffffc">
    <w:name w:val="Тема примечания Знак"/>
    <w:basedOn w:val="afffffa"/>
    <w:link w:val="afffffb"/>
    <w:rsid w:val="00156DFC"/>
    <w:rPr>
      <w:rFonts w:cs="Calibri"/>
      <w:b/>
      <w:bCs/>
      <w:lang w:eastAsia="ar-SA"/>
    </w:rPr>
  </w:style>
  <w:style w:type="paragraph" w:customStyle="1" w:styleId="s1">
    <w:name w:val="s_1"/>
    <w:basedOn w:val="a0"/>
    <w:rsid w:val="00427706"/>
    <w:pPr>
      <w:suppressAutoHyphens w:val="0"/>
      <w:spacing w:before="100" w:beforeAutospacing="1" w:after="100" w:afterAutospacing="1"/>
    </w:pPr>
    <w:rPr>
      <w:rFonts w:cs="Times New Roman"/>
      <w:lang w:eastAsia="ru-RU"/>
    </w:rPr>
  </w:style>
  <w:style w:type="paragraph" w:customStyle="1" w:styleId="afffffd">
    <w:name w:val="Стиль По ширине"/>
    <w:basedOn w:val="a0"/>
    <w:rsid w:val="00235FF7"/>
    <w:pPr>
      <w:ind w:firstLine="709"/>
      <w:jc w:val="both"/>
    </w:pPr>
    <w:rPr>
      <w:rFonts w:cs="Times New Roman"/>
      <w:szCs w:val="20"/>
    </w:rPr>
  </w:style>
  <w:style w:type="numbering" w:customStyle="1" w:styleId="1f3">
    <w:name w:val="Нет списка1"/>
    <w:next w:val="a3"/>
    <w:uiPriority w:val="99"/>
    <w:semiHidden/>
    <w:unhideWhenUsed/>
    <w:rsid w:val="007F5C2E"/>
  </w:style>
  <w:style w:type="paragraph" w:customStyle="1" w:styleId="FR1">
    <w:name w:val="FR1"/>
    <w:rsid w:val="007F5C2E"/>
    <w:pPr>
      <w:widowControl w:val="0"/>
      <w:suppressAutoHyphens/>
      <w:autoSpaceDE w:val="0"/>
      <w:spacing w:before="120" w:line="300" w:lineRule="auto"/>
      <w:ind w:left="80"/>
      <w:jc w:val="both"/>
    </w:pPr>
    <w:rPr>
      <w:rFonts w:eastAsia="Arial"/>
      <w:b/>
      <w:bCs/>
      <w:i/>
      <w:iCs/>
      <w:sz w:val="22"/>
      <w:szCs w:val="22"/>
      <w:lang w:eastAsia="ar-SA"/>
    </w:rPr>
  </w:style>
  <w:style w:type="paragraph" w:customStyle="1" w:styleId="Web1">
    <w:name w:val="Обычный (Web)1"/>
    <w:basedOn w:val="a0"/>
    <w:rsid w:val="007F5C2E"/>
    <w:pPr>
      <w:spacing w:before="100" w:after="100"/>
      <w:ind w:left="480" w:right="240"/>
      <w:jc w:val="both"/>
    </w:pPr>
    <w:rPr>
      <w:rFonts w:ascii="Verdana" w:hAnsi="Verdana" w:cs="Arial"/>
      <w:color w:val="000000"/>
      <w:sz w:val="16"/>
      <w:szCs w:val="16"/>
    </w:rPr>
  </w:style>
  <w:style w:type="paragraph" w:customStyle="1" w:styleId="1f4">
    <w:name w:val="Верхний колонтитул1"/>
    <w:basedOn w:val="a0"/>
    <w:rsid w:val="007F5C2E"/>
    <w:pPr>
      <w:tabs>
        <w:tab w:val="center" w:pos="4153"/>
        <w:tab w:val="right" w:pos="8306"/>
      </w:tabs>
      <w:suppressAutoHyphens w:val="0"/>
    </w:pPr>
    <w:rPr>
      <w:rFonts w:ascii="Arial" w:hAnsi="Arial" w:cs="Arial"/>
      <w:position w:val="6"/>
      <w:lang w:eastAsia="ru-RU"/>
    </w:rPr>
  </w:style>
  <w:style w:type="character" w:customStyle="1" w:styleId="WW8Num6z1">
    <w:name w:val="WW8Num6z1"/>
    <w:rsid w:val="007F5C2E"/>
    <w:rPr>
      <w:rFonts w:ascii="Courier New" w:hAnsi="Courier New" w:cs="Courier New"/>
    </w:rPr>
  </w:style>
  <w:style w:type="character" w:customStyle="1" w:styleId="WW8Num105z1">
    <w:name w:val="WW8Num105z1"/>
    <w:rsid w:val="007F5C2E"/>
    <w:rPr>
      <w:rFonts w:ascii="Times New Roman" w:eastAsia="Times New Roman" w:hAnsi="Times New Roman" w:cs="Times New Roman"/>
    </w:rPr>
  </w:style>
  <w:style w:type="paragraph" w:customStyle="1" w:styleId="1f5">
    <w:name w:val="Обычный 1"/>
    <w:basedOn w:val="a0"/>
    <w:rsid w:val="007F5C2E"/>
    <w:pPr>
      <w:suppressAutoHyphens w:val="0"/>
      <w:spacing w:before="120" w:after="120"/>
      <w:ind w:firstLine="567"/>
      <w:jc w:val="both"/>
    </w:pPr>
    <w:rPr>
      <w:rFonts w:cs="Times New Roman"/>
      <w:lang w:eastAsia="zh-CN"/>
    </w:rPr>
  </w:style>
  <w:style w:type="paragraph" w:customStyle="1" w:styleId="311">
    <w:name w:val="Заголовок 3_1"/>
    <w:basedOn w:val="3"/>
    <w:next w:val="a0"/>
    <w:rsid w:val="007F5C2E"/>
    <w:pPr>
      <w:framePr w:wrap="around"/>
      <w:suppressAutoHyphens w:val="0"/>
      <w:spacing w:after="120"/>
      <w:jc w:val="left"/>
    </w:pPr>
    <w:rPr>
      <w:lang w:eastAsia="zh-CN"/>
    </w:rPr>
  </w:style>
  <w:style w:type="paragraph" w:customStyle="1" w:styleId="211">
    <w:name w:val="Заголовок 2_1"/>
    <w:basedOn w:val="2"/>
    <w:next w:val="a0"/>
    <w:rsid w:val="007F5C2E"/>
    <w:pPr>
      <w:keepLines w:val="0"/>
      <w:suppressAutoHyphens w:val="0"/>
      <w:jc w:val="left"/>
    </w:pPr>
    <w:rPr>
      <w:rFonts w:eastAsia="Times New Roman" w:cs="Times New Roman"/>
      <w:bCs/>
      <w:iCs/>
      <w:caps w:val="0"/>
      <w:sz w:val="28"/>
      <w:szCs w:val="28"/>
      <w:lang w:eastAsia="zh-CN"/>
    </w:rPr>
  </w:style>
  <w:style w:type="paragraph" w:customStyle="1" w:styleId="afffffe">
    <w:name w:val="Таблица_Текст слева"/>
    <w:basedOn w:val="a0"/>
    <w:link w:val="affffff"/>
    <w:rsid w:val="007F5C2E"/>
    <w:pPr>
      <w:suppressAutoHyphens w:val="0"/>
    </w:pPr>
    <w:rPr>
      <w:rFonts w:cs="Times New Roman"/>
      <w:sz w:val="22"/>
      <w:szCs w:val="22"/>
      <w:lang w:eastAsia="zh-CN"/>
    </w:rPr>
  </w:style>
  <w:style w:type="character" w:customStyle="1" w:styleId="affffff">
    <w:name w:val="Таблица_Текст слева Знак"/>
    <w:link w:val="afffffe"/>
    <w:rsid w:val="007F5C2E"/>
    <w:rPr>
      <w:sz w:val="22"/>
      <w:szCs w:val="22"/>
      <w:lang w:eastAsia="zh-CN"/>
    </w:rPr>
  </w:style>
  <w:style w:type="paragraph" w:customStyle="1" w:styleId="affffff0">
    <w:name w:val="Таблица_Текст по центру + полужирный"/>
    <w:basedOn w:val="a0"/>
    <w:next w:val="1f5"/>
    <w:rsid w:val="007F5C2E"/>
    <w:pPr>
      <w:suppressAutoHyphens w:val="0"/>
      <w:jc w:val="center"/>
    </w:pPr>
    <w:rPr>
      <w:rFonts w:cs="Times New Roman"/>
      <w:b/>
      <w:bCs/>
      <w:sz w:val="22"/>
      <w:szCs w:val="20"/>
      <w:lang w:eastAsia="zh-CN"/>
    </w:rPr>
  </w:style>
  <w:style w:type="paragraph" w:customStyle="1" w:styleId="affffff1">
    <w:name w:val="Таблица_Текст слева + полужирный"/>
    <w:basedOn w:val="afffffe"/>
    <w:next w:val="1f5"/>
    <w:rsid w:val="007F5C2E"/>
    <w:rPr>
      <w:b/>
      <w:bCs/>
    </w:rPr>
  </w:style>
  <w:style w:type="character" w:customStyle="1" w:styleId="apple-converted-space">
    <w:name w:val="apple-converted-space"/>
    <w:basedOn w:val="a1"/>
    <w:rsid w:val="007F5C2E"/>
  </w:style>
  <w:style w:type="paragraph" w:customStyle="1" w:styleId="111">
    <w:name w:val="Заголовок 1_1"/>
    <w:basedOn w:val="1"/>
    <w:next w:val="a0"/>
    <w:rsid w:val="007F5C2E"/>
    <w:pPr>
      <w:tabs>
        <w:tab w:val="clear" w:pos="432"/>
        <w:tab w:val="clear" w:pos="851"/>
        <w:tab w:val="clear" w:pos="993"/>
        <w:tab w:val="clear" w:pos="2127"/>
      </w:tabs>
      <w:suppressAutoHyphens w:val="0"/>
      <w:spacing w:before="240"/>
      <w:jc w:val="left"/>
    </w:pPr>
    <w:rPr>
      <w:rFonts w:cs="Times New Roman"/>
      <w:kern w:val="1"/>
      <w:sz w:val="32"/>
      <w:szCs w:val="32"/>
      <w:lang w:eastAsia="zh-CN"/>
    </w:rPr>
  </w:style>
  <w:style w:type="character" w:customStyle="1" w:styleId="83">
    <w:name w:val="Основной текст + Полужирный8"/>
    <w:uiPriority w:val="99"/>
    <w:rsid w:val="007F5C2E"/>
    <w:rPr>
      <w:rFonts w:ascii="Times New Roman" w:hAnsi="Times New Roman" w:cs="Times New Roman"/>
      <w:b/>
      <w:bCs/>
      <w:spacing w:val="0"/>
      <w:sz w:val="22"/>
      <w:szCs w:val="22"/>
    </w:rPr>
  </w:style>
  <w:style w:type="character" w:customStyle="1" w:styleId="73">
    <w:name w:val="Основной текст + Полужирный7"/>
    <w:uiPriority w:val="99"/>
    <w:rsid w:val="007F5C2E"/>
    <w:rPr>
      <w:rFonts w:ascii="Times New Roman" w:hAnsi="Times New Roman" w:cs="Times New Roman"/>
      <w:b/>
      <w:bCs/>
      <w:spacing w:val="0"/>
      <w:sz w:val="22"/>
      <w:szCs w:val="22"/>
    </w:rPr>
  </w:style>
  <w:style w:type="paragraph" w:customStyle="1" w:styleId="49">
    <w:name w:val="Заголовок4"/>
    <w:basedOn w:val="a8"/>
    <w:autoRedefine/>
    <w:rsid w:val="007F5C2E"/>
    <w:pPr>
      <w:suppressAutoHyphens w:val="0"/>
      <w:spacing w:before="240" w:after="180"/>
      <w:ind w:firstLine="709"/>
      <w:jc w:val="center"/>
    </w:pPr>
    <w:rPr>
      <w:rFonts w:ascii="Arial" w:hAnsi="Arial" w:cs="Arial"/>
      <w:i/>
      <w:iCs/>
      <w:noProof/>
      <w:sz w:val="22"/>
      <w:szCs w:val="22"/>
      <w:lang w:eastAsia="ru-RU"/>
    </w:rPr>
  </w:style>
  <w:style w:type="paragraph" w:styleId="1f6">
    <w:name w:val="index 1"/>
    <w:basedOn w:val="a0"/>
    <w:next w:val="a0"/>
    <w:autoRedefine/>
    <w:rsid w:val="007F5C2E"/>
    <w:pPr>
      <w:suppressAutoHyphens w:val="0"/>
      <w:ind w:left="220" w:hanging="220"/>
    </w:pPr>
    <w:rPr>
      <w:rFonts w:ascii="Arial" w:hAnsi="Arial" w:cs="Times New Roman"/>
      <w:sz w:val="22"/>
      <w:szCs w:val="20"/>
      <w:lang w:eastAsia="ru-RU"/>
    </w:rPr>
  </w:style>
  <w:style w:type="paragraph" w:styleId="affffff2">
    <w:name w:val="index heading"/>
    <w:basedOn w:val="a0"/>
    <w:next w:val="1f6"/>
    <w:rsid w:val="007F5C2E"/>
    <w:pPr>
      <w:suppressAutoHyphens w:val="0"/>
    </w:pPr>
    <w:rPr>
      <w:rFonts w:cs="Times New Roman"/>
      <w:lang w:eastAsia="ru-RU"/>
    </w:rPr>
  </w:style>
  <w:style w:type="character" w:customStyle="1" w:styleId="affffff3">
    <w:name w:val="Гипертекстовая ссылка"/>
    <w:uiPriority w:val="99"/>
    <w:rsid w:val="007F5C2E"/>
    <w:rPr>
      <w:color w:val="008000"/>
      <w:sz w:val="20"/>
      <w:szCs w:val="20"/>
      <w:u w:val="single"/>
    </w:rPr>
  </w:style>
  <w:style w:type="paragraph" w:styleId="4">
    <w:name w:val="List Bullet 4"/>
    <w:basedOn w:val="a0"/>
    <w:autoRedefine/>
    <w:rsid w:val="007F5C2E"/>
    <w:pPr>
      <w:numPr>
        <w:numId w:val="4"/>
      </w:numPr>
      <w:suppressAutoHyphens w:val="0"/>
    </w:pPr>
    <w:rPr>
      <w:rFonts w:cs="Times New Roman"/>
      <w:sz w:val="20"/>
      <w:szCs w:val="20"/>
      <w:lang w:val="en-GB" w:eastAsia="ru-RU"/>
    </w:rPr>
  </w:style>
  <w:style w:type="paragraph" w:customStyle="1" w:styleId="affffff4">
    <w:name w:val="Исходник"/>
    <w:basedOn w:val="a0"/>
    <w:rsid w:val="007F5C2E"/>
    <w:pPr>
      <w:suppressAutoHyphens w:val="0"/>
      <w:spacing w:before="80" w:line="360" w:lineRule="auto"/>
      <w:jc w:val="both"/>
    </w:pPr>
    <w:rPr>
      <w:rFonts w:ascii="Courier New" w:hAnsi="Courier New" w:cs="Times New Roman"/>
      <w:sz w:val="20"/>
      <w:szCs w:val="20"/>
      <w:lang w:eastAsia="ru-RU"/>
    </w:rPr>
  </w:style>
  <w:style w:type="paragraph" w:customStyle="1" w:styleId="titlepage">
    <w:name w:val="titlepage"/>
    <w:basedOn w:val="a0"/>
    <w:rsid w:val="007F5C2E"/>
    <w:pPr>
      <w:suppressAutoHyphens w:val="0"/>
      <w:spacing w:before="75" w:after="75"/>
      <w:ind w:firstLine="150"/>
      <w:jc w:val="center"/>
    </w:pPr>
    <w:rPr>
      <w:rFonts w:ascii="Arial" w:hAnsi="Arial" w:cs="Arial"/>
      <w:b/>
      <w:bCs/>
      <w:caps/>
      <w:color w:val="B00000"/>
      <w:lang w:eastAsia="ru-RU"/>
    </w:rPr>
  </w:style>
  <w:style w:type="paragraph" w:customStyle="1" w:styleId="zagc-0">
    <w:name w:val="zagc-0"/>
    <w:basedOn w:val="a0"/>
    <w:rsid w:val="007F5C2E"/>
    <w:pPr>
      <w:suppressAutoHyphens w:val="0"/>
      <w:spacing w:before="225" w:after="60"/>
      <w:ind w:firstLine="150"/>
      <w:jc w:val="center"/>
    </w:pPr>
    <w:rPr>
      <w:rFonts w:ascii="Arial" w:hAnsi="Arial" w:cs="Arial"/>
      <w:b/>
      <w:bCs/>
      <w:caps/>
      <w:color w:val="29211E"/>
      <w:lang w:eastAsia="ru-RU"/>
    </w:rPr>
  </w:style>
  <w:style w:type="paragraph" w:customStyle="1" w:styleId="zagc-1">
    <w:name w:val="zagc-1"/>
    <w:basedOn w:val="a0"/>
    <w:rsid w:val="007F5C2E"/>
    <w:pPr>
      <w:suppressAutoHyphens w:val="0"/>
      <w:spacing w:before="180" w:after="60"/>
      <w:ind w:firstLine="150"/>
      <w:jc w:val="center"/>
    </w:pPr>
    <w:rPr>
      <w:rFonts w:ascii="Arial" w:hAnsi="Arial" w:cs="Arial"/>
      <w:b/>
      <w:bCs/>
      <w:caps/>
      <w:color w:val="29211E"/>
      <w:sz w:val="20"/>
      <w:szCs w:val="20"/>
      <w:lang w:eastAsia="ru-RU"/>
    </w:rPr>
  </w:style>
  <w:style w:type="paragraph" w:customStyle="1" w:styleId="zagc-2">
    <w:name w:val="zagc-2"/>
    <w:basedOn w:val="a0"/>
    <w:rsid w:val="007F5C2E"/>
    <w:pPr>
      <w:suppressAutoHyphens w:val="0"/>
      <w:spacing w:before="135" w:after="60"/>
      <w:ind w:firstLine="150"/>
      <w:jc w:val="center"/>
    </w:pPr>
    <w:rPr>
      <w:rFonts w:ascii="Arial" w:hAnsi="Arial" w:cs="Arial"/>
      <w:b/>
      <w:bCs/>
      <w:color w:val="29211E"/>
      <w:sz w:val="18"/>
      <w:szCs w:val="18"/>
      <w:lang w:eastAsia="ru-RU"/>
    </w:rPr>
  </w:style>
  <w:style w:type="paragraph" w:customStyle="1" w:styleId="cpy">
    <w:name w:val="cpy"/>
    <w:basedOn w:val="a0"/>
    <w:rsid w:val="007F5C2E"/>
    <w:pPr>
      <w:suppressAutoHyphens w:val="0"/>
      <w:spacing w:before="2250" w:after="100" w:afterAutospacing="1"/>
      <w:ind w:firstLine="210"/>
      <w:jc w:val="center"/>
    </w:pPr>
    <w:rPr>
      <w:rFonts w:ascii="Verdana" w:hAnsi="Verdana" w:cs="Times New Roman"/>
      <w:color w:val="CCCCDD"/>
      <w:sz w:val="14"/>
      <w:szCs w:val="14"/>
      <w:lang w:eastAsia="ru-RU"/>
    </w:rPr>
  </w:style>
  <w:style w:type="paragraph" w:customStyle="1" w:styleId="rght">
    <w:name w:val="rght"/>
    <w:basedOn w:val="a0"/>
    <w:rsid w:val="007F5C2E"/>
    <w:pPr>
      <w:suppressAutoHyphens w:val="0"/>
      <w:spacing w:before="60" w:after="100" w:afterAutospacing="1"/>
      <w:ind w:firstLine="210"/>
      <w:jc w:val="right"/>
    </w:pPr>
    <w:rPr>
      <w:rFonts w:cs="Times New Roman"/>
      <w:color w:val="001060"/>
      <w:sz w:val="20"/>
      <w:szCs w:val="20"/>
      <w:lang w:eastAsia="ru-RU"/>
    </w:rPr>
  </w:style>
  <w:style w:type="paragraph" w:customStyle="1" w:styleId="cntr">
    <w:name w:val="cntr"/>
    <w:basedOn w:val="a0"/>
    <w:rsid w:val="007F5C2E"/>
    <w:pPr>
      <w:suppressAutoHyphens w:val="0"/>
      <w:spacing w:before="60" w:after="100" w:afterAutospacing="1"/>
      <w:ind w:firstLine="210"/>
      <w:jc w:val="center"/>
    </w:pPr>
    <w:rPr>
      <w:rFonts w:cs="Times New Roman"/>
      <w:color w:val="001060"/>
      <w:sz w:val="20"/>
      <w:szCs w:val="20"/>
      <w:lang w:eastAsia="ru-RU"/>
    </w:rPr>
  </w:style>
  <w:style w:type="paragraph" w:customStyle="1" w:styleId="ch">
    <w:name w:val="ch"/>
    <w:basedOn w:val="a0"/>
    <w:rsid w:val="007F5C2E"/>
    <w:pPr>
      <w:shd w:val="clear" w:color="auto" w:fill="FFFFFF"/>
      <w:suppressAutoHyphens w:val="0"/>
      <w:spacing w:before="60" w:after="100" w:afterAutospacing="1"/>
      <w:ind w:firstLine="210"/>
      <w:jc w:val="both"/>
    </w:pPr>
    <w:rPr>
      <w:rFonts w:cs="Times New Roman"/>
      <w:color w:val="001060"/>
      <w:sz w:val="20"/>
      <w:szCs w:val="20"/>
      <w:lang w:eastAsia="ru-RU"/>
    </w:rPr>
  </w:style>
  <w:style w:type="paragraph" w:customStyle="1" w:styleId="sml">
    <w:name w:val="sml"/>
    <w:basedOn w:val="a0"/>
    <w:rsid w:val="007F5C2E"/>
    <w:pPr>
      <w:suppressAutoHyphens w:val="0"/>
      <w:spacing w:before="60" w:after="100" w:afterAutospacing="1"/>
      <w:ind w:firstLine="210"/>
      <w:jc w:val="center"/>
    </w:pPr>
    <w:rPr>
      <w:rFonts w:cs="Times New Roman"/>
      <w:b/>
      <w:bCs/>
      <w:color w:val="001060"/>
      <w:sz w:val="17"/>
      <w:szCs w:val="17"/>
      <w:lang w:eastAsia="ru-RU"/>
    </w:rPr>
  </w:style>
  <w:style w:type="paragraph" w:customStyle="1" w:styleId="smlll">
    <w:name w:val="smlll"/>
    <w:basedOn w:val="a0"/>
    <w:rsid w:val="007F5C2E"/>
    <w:pPr>
      <w:suppressAutoHyphens w:val="0"/>
      <w:ind w:firstLine="210"/>
    </w:pPr>
    <w:rPr>
      <w:rFonts w:cs="Times New Roman"/>
      <w:b/>
      <w:bCs/>
      <w:color w:val="001060"/>
      <w:sz w:val="20"/>
      <w:szCs w:val="20"/>
      <w:lang w:eastAsia="ru-RU"/>
    </w:rPr>
  </w:style>
  <w:style w:type="paragraph" w:customStyle="1" w:styleId="dr">
    <w:name w:val="dr"/>
    <w:basedOn w:val="a0"/>
    <w:rsid w:val="007F5C2E"/>
    <w:pPr>
      <w:suppressAutoHyphens w:val="0"/>
      <w:spacing w:before="60" w:after="100" w:afterAutospacing="1"/>
      <w:ind w:left="225" w:firstLine="210"/>
      <w:jc w:val="both"/>
    </w:pPr>
    <w:rPr>
      <w:rFonts w:ascii="Verdana" w:hAnsi="Verdana" w:cs="Times New Roman"/>
      <w:color w:val="001060"/>
      <w:sz w:val="20"/>
      <w:szCs w:val="20"/>
      <w:lang w:eastAsia="ru-RU"/>
    </w:rPr>
  </w:style>
  <w:style w:type="paragraph" w:customStyle="1" w:styleId="37">
    <w:name w:val="Обычный3"/>
    <w:basedOn w:val="a0"/>
    <w:rsid w:val="007F5C2E"/>
    <w:pPr>
      <w:shd w:val="clear" w:color="auto" w:fill="FFFFFF"/>
      <w:suppressAutoHyphens w:val="0"/>
      <w:spacing w:before="60" w:after="100" w:afterAutospacing="1"/>
      <w:ind w:firstLine="210"/>
      <w:jc w:val="both"/>
    </w:pPr>
    <w:rPr>
      <w:rFonts w:ascii="Verdana" w:hAnsi="Verdana" w:cs="Times New Roman"/>
      <w:color w:val="000000"/>
      <w:sz w:val="18"/>
      <w:szCs w:val="18"/>
      <w:lang w:eastAsia="ru-RU"/>
    </w:rPr>
  </w:style>
  <w:style w:type="paragraph" w:customStyle="1" w:styleId="affffff5">
    <w:name w:val="Подпись письма"/>
    <w:basedOn w:val="a0"/>
    <w:rsid w:val="007F5C2E"/>
    <w:pPr>
      <w:tabs>
        <w:tab w:val="right" w:pos="9639"/>
      </w:tabs>
      <w:suppressAutoHyphens w:val="0"/>
    </w:pPr>
    <w:rPr>
      <w:rFonts w:cs="Times New Roman"/>
      <w:szCs w:val="20"/>
      <w:lang w:eastAsia="ru-RU"/>
    </w:rPr>
  </w:style>
  <w:style w:type="paragraph" w:customStyle="1" w:styleId="ConsDocList">
    <w:name w:val="ConsDocList"/>
    <w:rsid w:val="007F5C2E"/>
    <w:pPr>
      <w:widowControl w:val="0"/>
    </w:pPr>
    <w:rPr>
      <w:rFonts w:ascii="Courier New" w:hAnsi="Courier New"/>
      <w:snapToGrid w:val="0"/>
    </w:rPr>
  </w:style>
  <w:style w:type="paragraph" w:customStyle="1" w:styleId="Caaieiaieioi">
    <w:name w:val="Caaieiaie ioi"/>
    <w:basedOn w:val="a0"/>
    <w:rsid w:val="007F5C2E"/>
    <w:pPr>
      <w:keepNext/>
      <w:widowControl w:val="0"/>
      <w:suppressAutoHyphens w:val="0"/>
      <w:spacing w:before="120" w:after="120" w:line="220" w:lineRule="exact"/>
      <w:ind w:left="1418"/>
    </w:pPr>
    <w:rPr>
      <w:rFonts w:cs="Times New Roman"/>
      <w:b/>
      <w:sz w:val="20"/>
      <w:szCs w:val="20"/>
      <w:lang w:eastAsia="ru-RU"/>
    </w:rPr>
  </w:style>
  <w:style w:type="paragraph" w:styleId="2f7">
    <w:name w:val="Lis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2f8">
    <w:name w:val="List Bullet 2"/>
    <w:basedOn w:val="a0"/>
    <w:rsid w:val="007F5C2E"/>
    <w:pPr>
      <w:widowControl w:val="0"/>
      <w:tabs>
        <w:tab w:val="left" w:pos="144"/>
        <w:tab w:val="left" w:pos="864"/>
        <w:tab w:val="left" w:pos="3024"/>
      </w:tabs>
      <w:suppressAutoHyphens w:val="0"/>
      <w:spacing w:line="220" w:lineRule="exact"/>
      <w:ind w:left="566" w:hanging="283"/>
      <w:jc w:val="both"/>
    </w:pPr>
    <w:rPr>
      <w:rFonts w:cs="Times New Roman"/>
      <w:sz w:val="20"/>
      <w:szCs w:val="20"/>
      <w:lang w:eastAsia="ru-RU"/>
    </w:rPr>
  </w:style>
  <w:style w:type="paragraph" w:styleId="38">
    <w:name w:val="List Bullet 3"/>
    <w:basedOn w:val="a0"/>
    <w:rsid w:val="007F5C2E"/>
    <w:pPr>
      <w:widowControl w:val="0"/>
      <w:tabs>
        <w:tab w:val="left" w:pos="144"/>
        <w:tab w:val="left" w:pos="864"/>
        <w:tab w:val="left" w:pos="3024"/>
      </w:tabs>
      <w:suppressAutoHyphens w:val="0"/>
      <w:spacing w:line="220" w:lineRule="exact"/>
      <w:ind w:left="849" w:hanging="283"/>
      <w:jc w:val="both"/>
    </w:pPr>
    <w:rPr>
      <w:rFonts w:cs="Times New Roman"/>
      <w:sz w:val="20"/>
      <w:szCs w:val="20"/>
      <w:lang w:eastAsia="ru-RU"/>
    </w:rPr>
  </w:style>
  <w:style w:type="paragraph" w:customStyle="1" w:styleId="affffff6">
    <w:name w:val="Заголовок дог"/>
    <w:basedOn w:val="a0"/>
    <w:rsid w:val="007F5C2E"/>
    <w:pPr>
      <w:widowControl w:val="0"/>
      <w:tabs>
        <w:tab w:val="left" w:pos="144"/>
        <w:tab w:val="left" w:pos="864"/>
        <w:tab w:val="left" w:pos="3024"/>
      </w:tabs>
      <w:suppressAutoHyphens w:val="0"/>
      <w:spacing w:line="200" w:lineRule="exact"/>
      <w:ind w:firstLine="284"/>
      <w:jc w:val="center"/>
    </w:pPr>
    <w:rPr>
      <w:rFonts w:cs="Times New Roman"/>
      <w:b/>
      <w:sz w:val="20"/>
      <w:szCs w:val="20"/>
      <w:lang w:eastAsia="ru-RU"/>
    </w:rPr>
  </w:style>
  <w:style w:type="paragraph" w:customStyle="1" w:styleId="Preformat">
    <w:name w:val="Preformat"/>
    <w:rsid w:val="007F5C2E"/>
    <w:pPr>
      <w:autoSpaceDE w:val="0"/>
      <w:autoSpaceDN w:val="0"/>
      <w:adjustRightInd w:val="0"/>
    </w:pPr>
    <w:rPr>
      <w:rFonts w:ascii="Courier New" w:hAnsi="Courier New" w:cs="Courier New"/>
    </w:rPr>
  </w:style>
  <w:style w:type="paragraph" w:customStyle="1" w:styleId="1t3030000">
    <w:name w:val="1t3030000"/>
    <w:basedOn w:val="a0"/>
    <w:rsid w:val="007F5C2E"/>
    <w:pPr>
      <w:suppressAutoHyphens w:val="0"/>
      <w:overflowPunct w:val="0"/>
      <w:autoSpaceDE w:val="0"/>
      <w:autoSpaceDN w:val="0"/>
      <w:adjustRightInd w:val="0"/>
      <w:spacing w:line="240" w:lineRule="atLeast"/>
      <w:ind w:firstLine="600"/>
      <w:jc w:val="both"/>
      <w:textAlignment w:val="baseline"/>
    </w:pPr>
    <w:rPr>
      <w:rFonts w:ascii="Artsans" w:hAnsi="Artsans" w:cs="Times New Roman"/>
      <w:szCs w:val="20"/>
      <w:lang w:eastAsia="ru-RU"/>
    </w:rPr>
  </w:style>
  <w:style w:type="character" w:styleId="affffff7">
    <w:name w:val="line number"/>
    <w:basedOn w:val="a1"/>
    <w:rsid w:val="007F5C2E"/>
  </w:style>
  <w:style w:type="paragraph" w:customStyle="1" w:styleId="u">
    <w:name w:val="u"/>
    <w:basedOn w:val="a0"/>
    <w:rsid w:val="007F5C2E"/>
    <w:pPr>
      <w:suppressAutoHyphens w:val="0"/>
      <w:spacing w:before="100" w:beforeAutospacing="1" w:after="100" w:afterAutospacing="1"/>
    </w:pPr>
    <w:rPr>
      <w:rFonts w:cs="Times New Roman"/>
      <w:lang w:eastAsia="ru-RU"/>
    </w:rPr>
  </w:style>
  <w:style w:type="character" w:customStyle="1" w:styleId="63">
    <w:name w:val="Основной текст + Полужирный6"/>
    <w:uiPriority w:val="99"/>
    <w:rsid w:val="007F5C2E"/>
    <w:rPr>
      <w:rFonts w:ascii="Times New Roman" w:hAnsi="Times New Roman" w:cs="Times New Roman"/>
      <w:b/>
      <w:bCs/>
      <w:spacing w:val="0"/>
      <w:sz w:val="22"/>
      <w:szCs w:val="22"/>
    </w:rPr>
  </w:style>
  <w:style w:type="character" w:customStyle="1" w:styleId="53">
    <w:name w:val="Основной текст + Полужирный5"/>
    <w:uiPriority w:val="99"/>
    <w:rsid w:val="007F5C2E"/>
    <w:rPr>
      <w:rFonts w:ascii="Times New Roman" w:hAnsi="Times New Roman" w:cs="Times New Roman"/>
      <w:b/>
      <w:bCs/>
      <w:spacing w:val="0"/>
      <w:sz w:val="22"/>
      <w:szCs w:val="22"/>
    </w:rPr>
  </w:style>
  <w:style w:type="character" w:customStyle="1" w:styleId="4a">
    <w:name w:val="Основной текст + Полужирный4"/>
    <w:uiPriority w:val="99"/>
    <w:rsid w:val="007F5C2E"/>
    <w:rPr>
      <w:rFonts w:ascii="Times New Roman" w:hAnsi="Times New Roman" w:cs="Times New Roman"/>
      <w:b/>
      <w:bCs/>
      <w:spacing w:val="0"/>
      <w:sz w:val="22"/>
      <w:szCs w:val="22"/>
    </w:rPr>
  </w:style>
  <w:style w:type="character" w:customStyle="1" w:styleId="64">
    <w:name w:val="Заголовок №6_"/>
    <w:link w:val="65"/>
    <w:uiPriority w:val="99"/>
    <w:rsid w:val="007F5C2E"/>
    <w:rPr>
      <w:b/>
      <w:bCs/>
      <w:shd w:val="clear" w:color="auto" w:fill="FFFFFF"/>
    </w:rPr>
  </w:style>
  <w:style w:type="paragraph" w:customStyle="1" w:styleId="65">
    <w:name w:val="Заголовок №6"/>
    <w:basedOn w:val="a0"/>
    <w:link w:val="64"/>
    <w:uiPriority w:val="99"/>
    <w:rsid w:val="007F5C2E"/>
    <w:pPr>
      <w:shd w:val="clear" w:color="auto" w:fill="FFFFFF"/>
      <w:suppressAutoHyphens w:val="0"/>
      <w:spacing w:after="360" w:line="240" w:lineRule="atLeast"/>
      <w:ind w:hanging="1380"/>
      <w:outlineLvl w:val="5"/>
    </w:pPr>
    <w:rPr>
      <w:rFonts w:cs="Times New Roman"/>
      <w:b/>
      <w:bCs/>
      <w:sz w:val="20"/>
      <w:szCs w:val="20"/>
      <w:lang w:eastAsia="ru-RU"/>
    </w:rPr>
  </w:style>
  <w:style w:type="paragraph" w:styleId="a">
    <w:name w:val="List Bullet"/>
    <w:basedOn w:val="a0"/>
    <w:uiPriority w:val="99"/>
    <w:unhideWhenUsed/>
    <w:rsid w:val="007F5C2E"/>
    <w:pPr>
      <w:numPr>
        <w:numId w:val="5"/>
      </w:numPr>
      <w:suppressAutoHyphens w:val="0"/>
      <w:contextualSpacing/>
    </w:pPr>
    <w:rPr>
      <w:rFonts w:ascii="Arial" w:hAnsi="Arial" w:cs="Times New Roman"/>
      <w:sz w:val="22"/>
      <w:szCs w:val="20"/>
      <w:lang w:eastAsia="ru-RU"/>
    </w:rPr>
  </w:style>
  <w:style w:type="paragraph" w:customStyle="1" w:styleId="p12">
    <w:name w:val="p12"/>
    <w:basedOn w:val="a0"/>
    <w:rsid w:val="007F5C2E"/>
    <w:pPr>
      <w:suppressAutoHyphens w:val="0"/>
      <w:spacing w:before="100" w:beforeAutospacing="1" w:after="100" w:afterAutospacing="1"/>
    </w:pPr>
    <w:rPr>
      <w:rFonts w:cs="Times New Roman"/>
      <w:lang w:eastAsia="ru-RU"/>
    </w:rPr>
  </w:style>
  <w:style w:type="paragraph" w:customStyle="1" w:styleId="p8">
    <w:name w:val="p8"/>
    <w:basedOn w:val="a0"/>
    <w:rsid w:val="007F5C2E"/>
    <w:pPr>
      <w:suppressAutoHyphens w:val="0"/>
      <w:spacing w:before="100" w:beforeAutospacing="1" w:after="100" w:afterAutospacing="1"/>
    </w:pPr>
    <w:rPr>
      <w:rFonts w:cs="Times New Roman"/>
      <w:lang w:eastAsia="ru-RU"/>
    </w:rPr>
  </w:style>
  <w:style w:type="character" w:customStyle="1" w:styleId="s5">
    <w:name w:val="s5"/>
    <w:basedOn w:val="a1"/>
    <w:rsid w:val="007F5C2E"/>
  </w:style>
  <w:style w:type="paragraph" w:customStyle="1" w:styleId="p18">
    <w:name w:val="p18"/>
    <w:basedOn w:val="a0"/>
    <w:rsid w:val="007F5C2E"/>
    <w:pPr>
      <w:suppressAutoHyphens w:val="0"/>
      <w:spacing w:before="100" w:beforeAutospacing="1" w:after="100" w:afterAutospacing="1"/>
    </w:pPr>
    <w:rPr>
      <w:rFonts w:cs="Times New Roman"/>
      <w:lang w:eastAsia="ru-RU"/>
    </w:rPr>
  </w:style>
  <w:style w:type="paragraph" w:customStyle="1" w:styleId="p19">
    <w:name w:val="p19"/>
    <w:basedOn w:val="a0"/>
    <w:rsid w:val="007F5C2E"/>
    <w:pPr>
      <w:suppressAutoHyphens w:val="0"/>
      <w:spacing w:before="100" w:beforeAutospacing="1" w:after="100" w:afterAutospacing="1"/>
    </w:pPr>
    <w:rPr>
      <w:rFonts w:cs="Times New Roman"/>
      <w:lang w:eastAsia="ru-RU"/>
    </w:rPr>
  </w:style>
  <w:style w:type="numbering" w:customStyle="1" w:styleId="112">
    <w:name w:val="Нет списка11"/>
    <w:next w:val="a3"/>
    <w:uiPriority w:val="99"/>
    <w:semiHidden/>
    <w:unhideWhenUsed/>
    <w:rsid w:val="007F5C2E"/>
  </w:style>
  <w:style w:type="table" w:customStyle="1" w:styleId="TableGrid">
    <w:name w:val="TableGrid"/>
    <w:rsid w:val="007F5C2E"/>
    <w:rPr>
      <w:rFonts w:ascii="Calibri" w:hAnsi="Calibri"/>
      <w:sz w:val="22"/>
      <w:szCs w:val="22"/>
    </w:rPr>
    <w:tblPr>
      <w:tblCellMar>
        <w:top w:w="0" w:type="dxa"/>
        <w:left w:w="0" w:type="dxa"/>
        <w:bottom w:w="0" w:type="dxa"/>
        <w:right w:w="0" w:type="dxa"/>
      </w:tblCellMar>
    </w:tblPr>
  </w:style>
  <w:style w:type="paragraph" w:customStyle="1" w:styleId="113">
    <w:name w:val="Стиль1.1"/>
    <w:basedOn w:val="4-123"/>
    <w:next w:val="a0"/>
    <w:autoRedefine/>
    <w:qFormat/>
    <w:rsid w:val="007B7A3A"/>
    <w:pPr>
      <w:jc w:val="center"/>
    </w:pPr>
    <w:rPr>
      <w:b/>
      <w:caps/>
    </w:rPr>
  </w:style>
  <w:style w:type="paragraph" w:customStyle="1" w:styleId="1250">
    <w:name w:val="Стиль По ширине междустрочный  множитель 125 ин"/>
    <w:basedOn w:val="a0"/>
    <w:autoRedefine/>
    <w:rsid w:val="00FA4EB5"/>
    <w:pPr>
      <w:ind w:firstLine="709"/>
      <w:contextualSpacing/>
      <w:jc w:val="both"/>
    </w:pPr>
    <w:rPr>
      <w:rFonts w:cs="Times New Roman"/>
      <w:szCs w:val="20"/>
    </w:rPr>
  </w:style>
  <w:style w:type="table" w:customStyle="1" w:styleId="1f7">
    <w:name w:val="Сетка таблицы светлая1"/>
    <w:basedOn w:val="a2"/>
    <w:uiPriority w:val="40"/>
    <w:rsid w:val="00391BB6"/>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8">
    <w:name w:val="Нормальный (таблица)"/>
    <w:basedOn w:val="a0"/>
    <w:next w:val="a0"/>
    <w:uiPriority w:val="99"/>
    <w:rsid w:val="008D756A"/>
    <w:pPr>
      <w:widowControl w:val="0"/>
      <w:suppressAutoHyphens w:val="0"/>
      <w:autoSpaceDE w:val="0"/>
      <w:autoSpaceDN w:val="0"/>
      <w:adjustRightInd w:val="0"/>
      <w:jc w:val="both"/>
    </w:pPr>
    <w:rPr>
      <w:rFonts w:cs="Times New Roman"/>
      <w:lang w:eastAsia="ru-RU"/>
    </w:rPr>
  </w:style>
  <w:style w:type="paragraph" w:customStyle="1" w:styleId="affffff9">
    <w:name w:val="Центрированный (таблица)"/>
    <w:basedOn w:val="affffff8"/>
    <w:next w:val="a0"/>
    <w:uiPriority w:val="99"/>
    <w:rsid w:val="008D756A"/>
    <w:pPr>
      <w:jc w:val="center"/>
    </w:pPr>
  </w:style>
  <w:style w:type="paragraph" w:customStyle="1" w:styleId="39">
    <w:name w:val="Стиль Заголовок 3"/>
    <w:aliases w:val="ПодЗаголовок + Первая строка:  125 см Перед:  0..."/>
    <w:basedOn w:val="3"/>
    <w:autoRedefine/>
    <w:rsid w:val="002A339C"/>
    <w:pPr>
      <w:framePr w:hSpace="0" w:wrap="auto" w:vAnchor="margin" w:xAlign="left" w:yAlign="inline"/>
      <w:suppressOverlap w:val="0"/>
    </w:pPr>
    <w:rPr>
      <w:bCs/>
      <w:szCs w:val="20"/>
    </w:rPr>
  </w:style>
  <w:style w:type="paragraph" w:customStyle="1" w:styleId="320">
    <w:name w:val="Основной текст 32"/>
    <w:basedOn w:val="a0"/>
    <w:rsid w:val="002009B4"/>
    <w:pPr>
      <w:autoSpaceDE w:val="0"/>
      <w:jc w:val="both"/>
    </w:pPr>
    <w:rPr>
      <w:rFonts w:cs="Times New Roman"/>
      <w:sz w:val="20"/>
      <w:szCs w:val="18"/>
    </w:rPr>
  </w:style>
  <w:style w:type="paragraph" w:customStyle="1" w:styleId="220">
    <w:name w:val="Основной текст 22"/>
    <w:basedOn w:val="a0"/>
    <w:rsid w:val="002C1189"/>
    <w:pPr>
      <w:spacing w:before="90" w:after="90"/>
    </w:pPr>
    <w:rPr>
      <w:rFonts w:cs="Times New Roman"/>
      <w:bCs/>
      <w:sz w:val="20"/>
      <w:szCs w:val="20"/>
    </w:rPr>
  </w:style>
  <w:style w:type="paragraph" w:customStyle="1" w:styleId="312">
    <w:name w:val="Основной текст 31"/>
    <w:basedOn w:val="a0"/>
    <w:rsid w:val="00916C49"/>
    <w:pPr>
      <w:autoSpaceDE w:val="0"/>
      <w:jc w:val="both"/>
    </w:pPr>
    <w:rPr>
      <w:rFonts w:cs="Times New Roman"/>
      <w:sz w:val="20"/>
      <w:szCs w:val="18"/>
    </w:rPr>
  </w:style>
  <w:style w:type="paragraph" w:customStyle="1" w:styleId="114">
    <w:name w:val="Табличный_боковик_11"/>
    <w:link w:val="115"/>
    <w:qFormat/>
    <w:rsid w:val="00C834E1"/>
    <w:rPr>
      <w:sz w:val="22"/>
      <w:szCs w:val="24"/>
    </w:rPr>
  </w:style>
  <w:style w:type="character" w:customStyle="1" w:styleId="115">
    <w:name w:val="Табличный_боковик_11 Знак"/>
    <w:link w:val="114"/>
    <w:rsid w:val="00C834E1"/>
    <w:rPr>
      <w:sz w:val="22"/>
      <w:szCs w:val="24"/>
    </w:rPr>
  </w:style>
  <w:style w:type="paragraph" w:customStyle="1" w:styleId="pboth">
    <w:name w:val="pboth"/>
    <w:basedOn w:val="a0"/>
    <w:rsid w:val="00736339"/>
    <w:pPr>
      <w:suppressAutoHyphens w:val="0"/>
      <w:spacing w:before="100" w:beforeAutospacing="1" w:after="100" w:afterAutospacing="1"/>
    </w:pPr>
    <w:rPr>
      <w:rFonts w:cs="Times New Roman"/>
      <w:lang w:eastAsia="ru-RU"/>
    </w:rPr>
  </w:style>
  <w:style w:type="paragraph" w:customStyle="1" w:styleId="TableParagraph">
    <w:name w:val="Table Paragraph"/>
    <w:basedOn w:val="a0"/>
    <w:uiPriority w:val="1"/>
    <w:qFormat/>
    <w:rsid w:val="00633601"/>
    <w:pPr>
      <w:widowControl w:val="0"/>
      <w:suppressAutoHyphens w:val="0"/>
    </w:pPr>
    <w:rPr>
      <w:rFonts w:asciiTheme="minorHAnsi" w:eastAsiaTheme="minorHAnsi" w:hAnsiTheme="minorHAnsi" w:cstheme="minorBidi"/>
      <w:sz w:val="22"/>
      <w:szCs w:val="22"/>
      <w:lang w:val="en-US" w:eastAsia="en-US"/>
    </w:rPr>
  </w:style>
  <w:style w:type="paragraph" w:customStyle="1" w:styleId="1f8">
    <w:name w:val="ОБЫЧНЫЙ_1"/>
    <w:basedOn w:val="a0"/>
    <w:link w:val="1f9"/>
    <w:qFormat/>
    <w:rsid w:val="003457BB"/>
    <w:pPr>
      <w:tabs>
        <w:tab w:val="left" w:pos="708"/>
      </w:tabs>
      <w:ind w:firstLine="28"/>
    </w:pPr>
  </w:style>
  <w:style w:type="character" w:customStyle="1" w:styleId="1f9">
    <w:name w:val="ОБЫЧНЫЙ_1 Знак"/>
    <w:basedOn w:val="a1"/>
    <w:link w:val="1f8"/>
    <w:rsid w:val="003457BB"/>
    <w:rPr>
      <w:rFonts w:cs="Calibri"/>
      <w:sz w:val="24"/>
      <w:szCs w:val="24"/>
      <w:lang w:eastAsia="ar-SA"/>
    </w:rPr>
  </w:style>
  <w:style w:type="character" w:customStyle="1" w:styleId="ac">
    <w:name w:val="Абзац списка Знак"/>
    <w:aliases w:val="Обычный текст Знак,Bullet List Знак,FooterText Знак,numbered Знак"/>
    <w:link w:val="ab"/>
    <w:locked/>
    <w:rsid w:val="00041AAB"/>
    <w:rPr>
      <w:rFonts w:cs="Calibri"/>
      <w:sz w:val="24"/>
      <w:szCs w:val="24"/>
      <w:lang w:eastAsia="ar-SA"/>
    </w:rPr>
  </w:style>
  <w:style w:type="paragraph" w:customStyle="1" w:styleId="affffffa">
    <w:name w:val="Прижатый влево"/>
    <w:basedOn w:val="a0"/>
    <w:next w:val="a0"/>
    <w:uiPriority w:val="99"/>
    <w:rsid w:val="00D564F8"/>
    <w:pPr>
      <w:widowControl w:val="0"/>
      <w:suppressAutoHyphens w:val="0"/>
      <w:autoSpaceDE w:val="0"/>
      <w:autoSpaceDN w:val="0"/>
      <w:adjustRightInd w:val="0"/>
    </w:pPr>
    <w:rPr>
      <w:rFonts w:ascii="Times New Roman CYR" w:eastAsiaTheme="minorEastAsia" w:hAnsi="Times New Roman CYR" w:cs="Times New Roman CYR"/>
      <w:lang w:eastAsia="ru-RU"/>
    </w:rPr>
  </w:style>
  <w:style w:type="character" w:customStyle="1" w:styleId="af8">
    <w:name w:val="Обычный (веб) Знак"/>
    <w:link w:val="af7"/>
    <w:uiPriority w:val="39"/>
    <w:rsid w:val="00C000A4"/>
    <w:rPr>
      <w:sz w:val="24"/>
      <w:szCs w:val="24"/>
    </w:rPr>
  </w:style>
  <w:style w:type="character" w:customStyle="1" w:styleId="fontstyle01">
    <w:name w:val="fontstyle01"/>
    <w:basedOn w:val="a1"/>
    <w:rsid w:val="00A9316F"/>
    <w:rPr>
      <w:rFonts w:ascii="ArialMT" w:hAnsi="ArialMT" w:hint="default"/>
      <w:b w:val="0"/>
      <w:bCs w:val="0"/>
      <w:i w:val="0"/>
      <w:iCs w:val="0"/>
      <w:color w:val="000000"/>
      <w:sz w:val="20"/>
      <w:szCs w:val="20"/>
    </w:rPr>
  </w:style>
  <w:style w:type="paragraph" w:customStyle="1" w:styleId="1fa">
    <w:name w:val="Заголовок1"/>
    <w:basedOn w:val="a0"/>
    <w:next w:val="a8"/>
    <w:rsid w:val="006A7582"/>
    <w:pPr>
      <w:keepNext/>
      <w:spacing w:before="240" w:after="120"/>
    </w:pPr>
    <w:rPr>
      <w:rFonts w:ascii="Arial" w:eastAsia="MS Mincho" w:hAnsi="Arial" w:cs="Tahoma"/>
      <w:sz w:val="28"/>
      <w:szCs w:val="28"/>
    </w:rPr>
  </w:style>
  <w:style w:type="paragraph" w:customStyle="1" w:styleId="affffffb">
    <w:name w:val="."/>
    <w:uiPriority w:val="99"/>
    <w:rsid w:val="007201B8"/>
    <w:pPr>
      <w:widowControl w:val="0"/>
      <w:autoSpaceDE w:val="0"/>
      <w:autoSpaceDN w:val="0"/>
      <w:adjustRightInd w:val="0"/>
    </w:pPr>
    <w:rPr>
      <w:sz w:val="24"/>
      <w:szCs w:val="24"/>
    </w:rPr>
  </w:style>
  <w:style w:type="paragraph" w:customStyle="1" w:styleId="formattext0">
    <w:name w:val="formattext"/>
    <w:basedOn w:val="a0"/>
    <w:rsid w:val="002754E8"/>
    <w:pPr>
      <w:suppressAutoHyphens w:val="0"/>
      <w:spacing w:before="100" w:beforeAutospacing="1" w:after="100" w:afterAutospacing="1"/>
    </w:pPr>
    <w:rPr>
      <w:rFonts w:cs="Times New Roman"/>
      <w:lang w:eastAsia="ru-RU"/>
    </w:rPr>
  </w:style>
  <w:style w:type="paragraph" w:customStyle="1" w:styleId="western">
    <w:name w:val="western"/>
    <w:basedOn w:val="a0"/>
    <w:rsid w:val="00970350"/>
    <w:pPr>
      <w:suppressAutoHyphens w:val="0"/>
      <w:spacing w:before="100" w:beforeAutospacing="1" w:after="100" w:afterAutospacing="1"/>
    </w:pPr>
    <w:rPr>
      <w:rFonts w:cs="Times New Roman"/>
      <w:lang w:eastAsia="ru-RU"/>
    </w:rPr>
  </w:style>
</w:styles>
</file>

<file path=word/webSettings.xml><?xml version="1.0" encoding="utf-8"?>
<w:webSettings xmlns:r="http://schemas.openxmlformats.org/officeDocument/2006/relationships" xmlns:w="http://schemas.openxmlformats.org/wordprocessingml/2006/main">
  <w:divs>
    <w:div w:id="9376328">
      <w:bodyDiv w:val="1"/>
      <w:marLeft w:val="0"/>
      <w:marRight w:val="0"/>
      <w:marTop w:val="0"/>
      <w:marBottom w:val="0"/>
      <w:divBdr>
        <w:top w:val="none" w:sz="0" w:space="0" w:color="auto"/>
        <w:left w:val="none" w:sz="0" w:space="0" w:color="auto"/>
        <w:bottom w:val="none" w:sz="0" w:space="0" w:color="auto"/>
        <w:right w:val="none" w:sz="0" w:space="0" w:color="auto"/>
      </w:divBdr>
      <w:divsChild>
        <w:div w:id="81604570">
          <w:marLeft w:val="0"/>
          <w:marRight w:val="0"/>
          <w:marTop w:val="120"/>
          <w:marBottom w:val="0"/>
          <w:divBdr>
            <w:top w:val="none" w:sz="0" w:space="0" w:color="auto"/>
            <w:left w:val="none" w:sz="0" w:space="0" w:color="auto"/>
            <w:bottom w:val="none" w:sz="0" w:space="0" w:color="auto"/>
            <w:right w:val="none" w:sz="0" w:space="0" w:color="auto"/>
          </w:divBdr>
        </w:div>
        <w:div w:id="376586074">
          <w:marLeft w:val="0"/>
          <w:marRight w:val="0"/>
          <w:marTop w:val="120"/>
          <w:marBottom w:val="0"/>
          <w:divBdr>
            <w:top w:val="none" w:sz="0" w:space="0" w:color="auto"/>
            <w:left w:val="none" w:sz="0" w:space="0" w:color="auto"/>
            <w:bottom w:val="none" w:sz="0" w:space="0" w:color="auto"/>
            <w:right w:val="none" w:sz="0" w:space="0" w:color="auto"/>
          </w:divBdr>
        </w:div>
        <w:div w:id="1119373127">
          <w:marLeft w:val="0"/>
          <w:marRight w:val="0"/>
          <w:marTop w:val="120"/>
          <w:marBottom w:val="0"/>
          <w:divBdr>
            <w:top w:val="none" w:sz="0" w:space="0" w:color="auto"/>
            <w:left w:val="none" w:sz="0" w:space="0" w:color="auto"/>
            <w:bottom w:val="none" w:sz="0" w:space="0" w:color="auto"/>
            <w:right w:val="none" w:sz="0" w:space="0" w:color="auto"/>
          </w:divBdr>
        </w:div>
        <w:div w:id="1130168339">
          <w:marLeft w:val="0"/>
          <w:marRight w:val="0"/>
          <w:marTop w:val="120"/>
          <w:marBottom w:val="0"/>
          <w:divBdr>
            <w:top w:val="none" w:sz="0" w:space="0" w:color="auto"/>
            <w:left w:val="none" w:sz="0" w:space="0" w:color="auto"/>
            <w:bottom w:val="none" w:sz="0" w:space="0" w:color="auto"/>
            <w:right w:val="none" w:sz="0" w:space="0" w:color="auto"/>
          </w:divBdr>
        </w:div>
        <w:div w:id="1419908653">
          <w:marLeft w:val="0"/>
          <w:marRight w:val="0"/>
          <w:marTop w:val="120"/>
          <w:marBottom w:val="0"/>
          <w:divBdr>
            <w:top w:val="none" w:sz="0" w:space="0" w:color="auto"/>
            <w:left w:val="none" w:sz="0" w:space="0" w:color="auto"/>
            <w:bottom w:val="none" w:sz="0" w:space="0" w:color="auto"/>
            <w:right w:val="none" w:sz="0" w:space="0" w:color="auto"/>
          </w:divBdr>
        </w:div>
        <w:div w:id="1589732543">
          <w:marLeft w:val="0"/>
          <w:marRight w:val="0"/>
          <w:marTop w:val="120"/>
          <w:marBottom w:val="0"/>
          <w:divBdr>
            <w:top w:val="none" w:sz="0" w:space="0" w:color="auto"/>
            <w:left w:val="none" w:sz="0" w:space="0" w:color="auto"/>
            <w:bottom w:val="none" w:sz="0" w:space="0" w:color="auto"/>
            <w:right w:val="none" w:sz="0" w:space="0" w:color="auto"/>
          </w:divBdr>
        </w:div>
        <w:div w:id="1648239477">
          <w:marLeft w:val="0"/>
          <w:marRight w:val="0"/>
          <w:marTop w:val="120"/>
          <w:marBottom w:val="0"/>
          <w:divBdr>
            <w:top w:val="none" w:sz="0" w:space="0" w:color="auto"/>
            <w:left w:val="none" w:sz="0" w:space="0" w:color="auto"/>
            <w:bottom w:val="none" w:sz="0" w:space="0" w:color="auto"/>
            <w:right w:val="none" w:sz="0" w:space="0" w:color="auto"/>
          </w:divBdr>
        </w:div>
        <w:div w:id="1775856571">
          <w:marLeft w:val="0"/>
          <w:marRight w:val="0"/>
          <w:marTop w:val="120"/>
          <w:marBottom w:val="0"/>
          <w:divBdr>
            <w:top w:val="none" w:sz="0" w:space="0" w:color="auto"/>
            <w:left w:val="none" w:sz="0" w:space="0" w:color="auto"/>
            <w:bottom w:val="none" w:sz="0" w:space="0" w:color="auto"/>
            <w:right w:val="none" w:sz="0" w:space="0" w:color="auto"/>
          </w:divBdr>
        </w:div>
        <w:div w:id="1776944442">
          <w:marLeft w:val="0"/>
          <w:marRight w:val="0"/>
          <w:marTop w:val="120"/>
          <w:marBottom w:val="0"/>
          <w:divBdr>
            <w:top w:val="none" w:sz="0" w:space="0" w:color="auto"/>
            <w:left w:val="none" w:sz="0" w:space="0" w:color="auto"/>
            <w:bottom w:val="none" w:sz="0" w:space="0" w:color="auto"/>
            <w:right w:val="none" w:sz="0" w:space="0" w:color="auto"/>
          </w:divBdr>
        </w:div>
        <w:div w:id="2074615899">
          <w:marLeft w:val="0"/>
          <w:marRight w:val="0"/>
          <w:marTop w:val="120"/>
          <w:marBottom w:val="0"/>
          <w:divBdr>
            <w:top w:val="none" w:sz="0" w:space="0" w:color="auto"/>
            <w:left w:val="none" w:sz="0" w:space="0" w:color="auto"/>
            <w:bottom w:val="none" w:sz="0" w:space="0" w:color="auto"/>
            <w:right w:val="none" w:sz="0" w:space="0" w:color="auto"/>
          </w:divBdr>
        </w:div>
        <w:div w:id="2099667467">
          <w:marLeft w:val="0"/>
          <w:marRight w:val="0"/>
          <w:marTop w:val="120"/>
          <w:marBottom w:val="0"/>
          <w:divBdr>
            <w:top w:val="none" w:sz="0" w:space="0" w:color="auto"/>
            <w:left w:val="none" w:sz="0" w:space="0" w:color="auto"/>
            <w:bottom w:val="none" w:sz="0" w:space="0" w:color="auto"/>
            <w:right w:val="none" w:sz="0" w:space="0" w:color="auto"/>
          </w:divBdr>
        </w:div>
      </w:divsChild>
    </w:div>
    <w:div w:id="356391728">
      <w:bodyDiv w:val="1"/>
      <w:marLeft w:val="0"/>
      <w:marRight w:val="0"/>
      <w:marTop w:val="0"/>
      <w:marBottom w:val="0"/>
      <w:divBdr>
        <w:top w:val="none" w:sz="0" w:space="0" w:color="auto"/>
        <w:left w:val="none" w:sz="0" w:space="0" w:color="auto"/>
        <w:bottom w:val="none" w:sz="0" w:space="0" w:color="auto"/>
        <w:right w:val="none" w:sz="0" w:space="0" w:color="auto"/>
      </w:divBdr>
      <w:divsChild>
        <w:div w:id="1293709619">
          <w:marLeft w:val="0"/>
          <w:marRight w:val="0"/>
          <w:marTop w:val="120"/>
          <w:marBottom w:val="0"/>
          <w:divBdr>
            <w:top w:val="none" w:sz="0" w:space="0" w:color="auto"/>
            <w:left w:val="none" w:sz="0" w:space="0" w:color="auto"/>
            <w:bottom w:val="none" w:sz="0" w:space="0" w:color="auto"/>
            <w:right w:val="none" w:sz="0" w:space="0" w:color="auto"/>
          </w:divBdr>
        </w:div>
        <w:div w:id="1604145026">
          <w:marLeft w:val="0"/>
          <w:marRight w:val="0"/>
          <w:marTop w:val="120"/>
          <w:marBottom w:val="0"/>
          <w:divBdr>
            <w:top w:val="none" w:sz="0" w:space="0" w:color="auto"/>
            <w:left w:val="none" w:sz="0" w:space="0" w:color="auto"/>
            <w:bottom w:val="none" w:sz="0" w:space="0" w:color="auto"/>
            <w:right w:val="none" w:sz="0" w:space="0" w:color="auto"/>
          </w:divBdr>
        </w:div>
        <w:div w:id="1425033037">
          <w:marLeft w:val="0"/>
          <w:marRight w:val="0"/>
          <w:marTop w:val="120"/>
          <w:marBottom w:val="0"/>
          <w:divBdr>
            <w:top w:val="none" w:sz="0" w:space="0" w:color="auto"/>
            <w:left w:val="none" w:sz="0" w:space="0" w:color="auto"/>
            <w:bottom w:val="none" w:sz="0" w:space="0" w:color="auto"/>
            <w:right w:val="none" w:sz="0" w:space="0" w:color="auto"/>
          </w:divBdr>
        </w:div>
        <w:div w:id="11539063">
          <w:marLeft w:val="0"/>
          <w:marRight w:val="0"/>
          <w:marTop w:val="120"/>
          <w:marBottom w:val="0"/>
          <w:divBdr>
            <w:top w:val="none" w:sz="0" w:space="0" w:color="auto"/>
            <w:left w:val="none" w:sz="0" w:space="0" w:color="auto"/>
            <w:bottom w:val="none" w:sz="0" w:space="0" w:color="auto"/>
            <w:right w:val="none" w:sz="0" w:space="0" w:color="auto"/>
          </w:divBdr>
        </w:div>
        <w:div w:id="1623925094">
          <w:marLeft w:val="0"/>
          <w:marRight w:val="0"/>
          <w:marTop w:val="120"/>
          <w:marBottom w:val="0"/>
          <w:divBdr>
            <w:top w:val="none" w:sz="0" w:space="0" w:color="auto"/>
            <w:left w:val="none" w:sz="0" w:space="0" w:color="auto"/>
            <w:bottom w:val="none" w:sz="0" w:space="0" w:color="auto"/>
            <w:right w:val="none" w:sz="0" w:space="0" w:color="auto"/>
          </w:divBdr>
        </w:div>
        <w:div w:id="1478372539">
          <w:marLeft w:val="0"/>
          <w:marRight w:val="0"/>
          <w:marTop w:val="120"/>
          <w:marBottom w:val="0"/>
          <w:divBdr>
            <w:top w:val="none" w:sz="0" w:space="0" w:color="auto"/>
            <w:left w:val="none" w:sz="0" w:space="0" w:color="auto"/>
            <w:bottom w:val="none" w:sz="0" w:space="0" w:color="auto"/>
            <w:right w:val="none" w:sz="0" w:space="0" w:color="auto"/>
          </w:divBdr>
        </w:div>
      </w:divsChild>
    </w:div>
    <w:div w:id="424158738">
      <w:bodyDiv w:val="1"/>
      <w:marLeft w:val="0"/>
      <w:marRight w:val="0"/>
      <w:marTop w:val="0"/>
      <w:marBottom w:val="0"/>
      <w:divBdr>
        <w:top w:val="none" w:sz="0" w:space="0" w:color="auto"/>
        <w:left w:val="none" w:sz="0" w:space="0" w:color="auto"/>
        <w:bottom w:val="none" w:sz="0" w:space="0" w:color="auto"/>
        <w:right w:val="none" w:sz="0" w:space="0" w:color="auto"/>
      </w:divBdr>
    </w:div>
    <w:div w:id="435683950">
      <w:bodyDiv w:val="1"/>
      <w:marLeft w:val="0"/>
      <w:marRight w:val="0"/>
      <w:marTop w:val="0"/>
      <w:marBottom w:val="0"/>
      <w:divBdr>
        <w:top w:val="none" w:sz="0" w:space="0" w:color="auto"/>
        <w:left w:val="none" w:sz="0" w:space="0" w:color="auto"/>
        <w:bottom w:val="none" w:sz="0" w:space="0" w:color="auto"/>
        <w:right w:val="none" w:sz="0" w:space="0" w:color="auto"/>
      </w:divBdr>
      <w:divsChild>
        <w:div w:id="208341624">
          <w:marLeft w:val="0"/>
          <w:marRight w:val="0"/>
          <w:marTop w:val="120"/>
          <w:marBottom w:val="0"/>
          <w:divBdr>
            <w:top w:val="none" w:sz="0" w:space="0" w:color="auto"/>
            <w:left w:val="none" w:sz="0" w:space="0" w:color="auto"/>
            <w:bottom w:val="none" w:sz="0" w:space="0" w:color="auto"/>
            <w:right w:val="none" w:sz="0" w:space="0" w:color="auto"/>
          </w:divBdr>
        </w:div>
        <w:div w:id="391539087">
          <w:marLeft w:val="0"/>
          <w:marRight w:val="0"/>
          <w:marTop w:val="120"/>
          <w:marBottom w:val="0"/>
          <w:divBdr>
            <w:top w:val="none" w:sz="0" w:space="0" w:color="auto"/>
            <w:left w:val="none" w:sz="0" w:space="0" w:color="auto"/>
            <w:bottom w:val="none" w:sz="0" w:space="0" w:color="auto"/>
            <w:right w:val="none" w:sz="0" w:space="0" w:color="auto"/>
          </w:divBdr>
        </w:div>
        <w:div w:id="1137334164">
          <w:marLeft w:val="0"/>
          <w:marRight w:val="0"/>
          <w:marTop w:val="120"/>
          <w:marBottom w:val="0"/>
          <w:divBdr>
            <w:top w:val="none" w:sz="0" w:space="0" w:color="auto"/>
            <w:left w:val="none" w:sz="0" w:space="0" w:color="auto"/>
            <w:bottom w:val="none" w:sz="0" w:space="0" w:color="auto"/>
            <w:right w:val="none" w:sz="0" w:space="0" w:color="auto"/>
          </w:divBdr>
        </w:div>
        <w:div w:id="1957564703">
          <w:marLeft w:val="0"/>
          <w:marRight w:val="0"/>
          <w:marTop w:val="120"/>
          <w:marBottom w:val="0"/>
          <w:divBdr>
            <w:top w:val="none" w:sz="0" w:space="0" w:color="auto"/>
            <w:left w:val="none" w:sz="0" w:space="0" w:color="auto"/>
            <w:bottom w:val="none" w:sz="0" w:space="0" w:color="auto"/>
            <w:right w:val="none" w:sz="0" w:space="0" w:color="auto"/>
          </w:divBdr>
        </w:div>
        <w:div w:id="1375733409">
          <w:marLeft w:val="0"/>
          <w:marRight w:val="0"/>
          <w:marTop w:val="120"/>
          <w:marBottom w:val="0"/>
          <w:divBdr>
            <w:top w:val="none" w:sz="0" w:space="0" w:color="auto"/>
            <w:left w:val="none" w:sz="0" w:space="0" w:color="auto"/>
            <w:bottom w:val="none" w:sz="0" w:space="0" w:color="auto"/>
            <w:right w:val="none" w:sz="0" w:space="0" w:color="auto"/>
          </w:divBdr>
        </w:div>
        <w:div w:id="1456145681">
          <w:marLeft w:val="0"/>
          <w:marRight w:val="0"/>
          <w:marTop w:val="120"/>
          <w:marBottom w:val="0"/>
          <w:divBdr>
            <w:top w:val="none" w:sz="0" w:space="0" w:color="auto"/>
            <w:left w:val="none" w:sz="0" w:space="0" w:color="auto"/>
            <w:bottom w:val="none" w:sz="0" w:space="0" w:color="auto"/>
            <w:right w:val="none" w:sz="0" w:space="0" w:color="auto"/>
          </w:divBdr>
        </w:div>
        <w:div w:id="1870802801">
          <w:marLeft w:val="0"/>
          <w:marRight w:val="0"/>
          <w:marTop w:val="120"/>
          <w:marBottom w:val="0"/>
          <w:divBdr>
            <w:top w:val="none" w:sz="0" w:space="0" w:color="auto"/>
            <w:left w:val="none" w:sz="0" w:space="0" w:color="auto"/>
            <w:bottom w:val="none" w:sz="0" w:space="0" w:color="auto"/>
            <w:right w:val="none" w:sz="0" w:space="0" w:color="auto"/>
          </w:divBdr>
        </w:div>
        <w:div w:id="248657138">
          <w:marLeft w:val="0"/>
          <w:marRight w:val="0"/>
          <w:marTop w:val="120"/>
          <w:marBottom w:val="0"/>
          <w:divBdr>
            <w:top w:val="none" w:sz="0" w:space="0" w:color="auto"/>
            <w:left w:val="none" w:sz="0" w:space="0" w:color="auto"/>
            <w:bottom w:val="none" w:sz="0" w:space="0" w:color="auto"/>
            <w:right w:val="none" w:sz="0" w:space="0" w:color="auto"/>
          </w:divBdr>
        </w:div>
        <w:div w:id="1013802711">
          <w:marLeft w:val="0"/>
          <w:marRight w:val="0"/>
          <w:marTop w:val="120"/>
          <w:marBottom w:val="0"/>
          <w:divBdr>
            <w:top w:val="none" w:sz="0" w:space="0" w:color="auto"/>
            <w:left w:val="none" w:sz="0" w:space="0" w:color="auto"/>
            <w:bottom w:val="none" w:sz="0" w:space="0" w:color="auto"/>
            <w:right w:val="none" w:sz="0" w:space="0" w:color="auto"/>
          </w:divBdr>
        </w:div>
        <w:div w:id="1810633318">
          <w:marLeft w:val="0"/>
          <w:marRight w:val="0"/>
          <w:marTop w:val="120"/>
          <w:marBottom w:val="0"/>
          <w:divBdr>
            <w:top w:val="none" w:sz="0" w:space="0" w:color="auto"/>
            <w:left w:val="none" w:sz="0" w:space="0" w:color="auto"/>
            <w:bottom w:val="none" w:sz="0" w:space="0" w:color="auto"/>
            <w:right w:val="none" w:sz="0" w:space="0" w:color="auto"/>
          </w:divBdr>
        </w:div>
        <w:div w:id="1932620151">
          <w:marLeft w:val="0"/>
          <w:marRight w:val="0"/>
          <w:marTop w:val="120"/>
          <w:marBottom w:val="0"/>
          <w:divBdr>
            <w:top w:val="none" w:sz="0" w:space="0" w:color="auto"/>
            <w:left w:val="none" w:sz="0" w:space="0" w:color="auto"/>
            <w:bottom w:val="none" w:sz="0" w:space="0" w:color="auto"/>
            <w:right w:val="none" w:sz="0" w:space="0" w:color="auto"/>
          </w:divBdr>
        </w:div>
        <w:div w:id="189219378">
          <w:marLeft w:val="0"/>
          <w:marRight w:val="0"/>
          <w:marTop w:val="120"/>
          <w:marBottom w:val="0"/>
          <w:divBdr>
            <w:top w:val="none" w:sz="0" w:space="0" w:color="auto"/>
            <w:left w:val="none" w:sz="0" w:space="0" w:color="auto"/>
            <w:bottom w:val="none" w:sz="0" w:space="0" w:color="auto"/>
            <w:right w:val="none" w:sz="0" w:space="0" w:color="auto"/>
          </w:divBdr>
        </w:div>
      </w:divsChild>
    </w:div>
    <w:div w:id="437994783">
      <w:bodyDiv w:val="1"/>
      <w:marLeft w:val="0"/>
      <w:marRight w:val="0"/>
      <w:marTop w:val="0"/>
      <w:marBottom w:val="0"/>
      <w:divBdr>
        <w:top w:val="none" w:sz="0" w:space="0" w:color="auto"/>
        <w:left w:val="none" w:sz="0" w:space="0" w:color="auto"/>
        <w:bottom w:val="none" w:sz="0" w:space="0" w:color="auto"/>
        <w:right w:val="none" w:sz="0" w:space="0" w:color="auto"/>
      </w:divBdr>
      <w:divsChild>
        <w:div w:id="904030781">
          <w:marLeft w:val="0"/>
          <w:marRight w:val="0"/>
          <w:marTop w:val="120"/>
          <w:marBottom w:val="0"/>
          <w:divBdr>
            <w:top w:val="none" w:sz="0" w:space="0" w:color="auto"/>
            <w:left w:val="none" w:sz="0" w:space="0" w:color="auto"/>
            <w:bottom w:val="none" w:sz="0" w:space="0" w:color="auto"/>
            <w:right w:val="none" w:sz="0" w:space="0" w:color="auto"/>
          </w:divBdr>
        </w:div>
        <w:div w:id="916330780">
          <w:marLeft w:val="0"/>
          <w:marRight w:val="0"/>
          <w:marTop w:val="120"/>
          <w:marBottom w:val="0"/>
          <w:divBdr>
            <w:top w:val="none" w:sz="0" w:space="0" w:color="auto"/>
            <w:left w:val="none" w:sz="0" w:space="0" w:color="auto"/>
            <w:bottom w:val="none" w:sz="0" w:space="0" w:color="auto"/>
            <w:right w:val="none" w:sz="0" w:space="0" w:color="auto"/>
          </w:divBdr>
        </w:div>
        <w:div w:id="1145508103">
          <w:marLeft w:val="0"/>
          <w:marRight w:val="0"/>
          <w:marTop w:val="120"/>
          <w:marBottom w:val="0"/>
          <w:divBdr>
            <w:top w:val="none" w:sz="0" w:space="0" w:color="auto"/>
            <w:left w:val="none" w:sz="0" w:space="0" w:color="auto"/>
            <w:bottom w:val="none" w:sz="0" w:space="0" w:color="auto"/>
            <w:right w:val="none" w:sz="0" w:space="0" w:color="auto"/>
          </w:divBdr>
        </w:div>
        <w:div w:id="1233849040">
          <w:marLeft w:val="0"/>
          <w:marRight w:val="0"/>
          <w:marTop w:val="120"/>
          <w:marBottom w:val="0"/>
          <w:divBdr>
            <w:top w:val="none" w:sz="0" w:space="0" w:color="auto"/>
            <w:left w:val="none" w:sz="0" w:space="0" w:color="auto"/>
            <w:bottom w:val="none" w:sz="0" w:space="0" w:color="auto"/>
            <w:right w:val="none" w:sz="0" w:space="0" w:color="auto"/>
          </w:divBdr>
        </w:div>
        <w:div w:id="1332564603">
          <w:marLeft w:val="0"/>
          <w:marRight w:val="0"/>
          <w:marTop w:val="120"/>
          <w:marBottom w:val="0"/>
          <w:divBdr>
            <w:top w:val="none" w:sz="0" w:space="0" w:color="auto"/>
            <w:left w:val="none" w:sz="0" w:space="0" w:color="auto"/>
            <w:bottom w:val="none" w:sz="0" w:space="0" w:color="auto"/>
            <w:right w:val="none" w:sz="0" w:space="0" w:color="auto"/>
          </w:divBdr>
        </w:div>
        <w:div w:id="1360352248">
          <w:marLeft w:val="0"/>
          <w:marRight w:val="0"/>
          <w:marTop w:val="120"/>
          <w:marBottom w:val="0"/>
          <w:divBdr>
            <w:top w:val="none" w:sz="0" w:space="0" w:color="auto"/>
            <w:left w:val="none" w:sz="0" w:space="0" w:color="auto"/>
            <w:bottom w:val="none" w:sz="0" w:space="0" w:color="auto"/>
            <w:right w:val="none" w:sz="0" w:space="0" w:color="auto"/>
          </w:divBdr>
        </w:div>
        <w:div w:id="1565292700">
          <w:marLeft w:val="0"/>
          <w:marRight w:val="0"/>
          <w:marTop w:val="120"/>
          <w:marBottom w:val="0"/>
          <w:divBdr>
            <w:top w:val="none" w:sz="0" w:space="0" w:color="auto"/>
            <w:left w:val="none" w:sz="0" w:space="0" w:color="auto"/>
            <w:bottom w:val="none" w:sz="0" w:space="0" w:color="auto"/>
            <w:right w:val="none" w:sz="0" w:space="0" w:color="auto"/>
          </w:divBdr>
        </w:div>
        <w:div w:id="1716192705">
          <w:marLeft w:val="0"/>
          <w:marRight w:val="0"/>
          <w:marTop w:val="120"/>
          <w:marBottom w:val="0"/>
          <w:divBdr>
            <w:top w:val="none" w:sz="0" w:space="0" w:color="auto"/>
            <w:left w:val="none" w:sz="0" w:space="0" w:color="auto"/>
            <w:bottom w:val="none" w:sz="0" w:space="0" w:color="auto"/>
            <w:right w:val="none" w:sz="0" w:space="0" w:color="auto"/>
          </w:divBdr>
        </w:div>
        <w:div w:id="1777675758">
          <w:marLeft w:val="0"/>
          <w:marRight w:val="0"/>
          <w:marTop w:val="120"/>
          <w:marBottom w:val="0"/>
          <w:divBdr>
            <w:top w:val="none" w:sz="0" w:space="0" w:color="auto"/>
            <w:left w:val="none" w:sz="0" w:space="0" w:color="auto"/>
            <w:bottom w:val="none" w:sz="0" w:space="0" w:color="auto"/>
            <w:right w:val="none" w:sz="0" w:space="0" w:color="auto"/>
          </w:divBdr>
        </w:div>
        <w:div w:id="2078749359">
          <w:marLeft w:val="0"/>
          <w:marRight w:val="0"/>
          <w:marTop w:val="120"/>
          <w:marBottom w:val="0"/>
          <w:divBdr>
            <w:top w:val="none" w:sz="0" w:space="0" w:color="auto"/>
            <w:left w:val="none" w:sz="0" w:space="0" w:color="auto"/>
            <w:bottom w:val="none" w:sz="0" w:space="0" w:color="auto"/>
            <w:right w:val="none" w:sz="0" w:space="0" w:color="auto"/>
          </w:divBdr>
        </w:div>
        <w:div w:id="2143305978">
          <w:marLeft w:val="0"/>
          <w:marRight w:val="0"/>
          <w:marTop w:val="120"/>
          <w:marBottom w:val="0"/>
          <w:divBdr>
            <w:top w:val="none" w:sz="0" w:space="0" w:color="auto"/>
            <w:left w:val="none" w:sz="0" w:space="0" w:color="auto"/>
            <w:bottom w:val="none" w:sz="0" w:space="0" w:color="auto"/>
            <w:right w:val="none" w:sz="0" w:space="0" w:color="auto"/>
          </w:divBdr>
        </w:div>
      </w:divsChild>
    </w:div>
    <w:div w:id="472141647">
      <w:bodyDiv w:val="1"/>
      <w:marLeft w:val="0"/>
      <w:marRight w:val="0"/>
      <w:marTop w:val="0"/>
      <w:marBottom w:val="0"/>
      <w:divBdr>
        <w:top w:val="none" w:sz="0" w:space="0" w:color="auto"/>
        <w:left w:val="none" w:sz="0" w:space="0" w:color="auto"/>
        <w:bottom w:val="none" w:sz="0" w:space="0" w:color="auto"/>
        <w:right w:val="none" w:sz="0" w:space="0" w:color="auto"/>
      </w:divBdr>
      <w:divsChild>
        <w:div w:id="622614982">
          <w:marLeft w:val="0"/>
          <w:marRight w:val="0"/>
          <w:marTop w:val="120"/>
          <w:marBottom w:val="0"/>
          <w:divBdr>
            <w:top w:val="none" w:sz="0" w:space="0" w:color="auto"/>
            <w:left w:val="none" w:sz="0" w:space="0" w:color="auto"/>
            <w:bottom w:val="none" w:sz="0" w:space="0" w:color="auto"/>
            <w:right w:val="none" w:sz="0" w:space="0" w:color="auto"/>
          </w:divBdr>
        </w:div>
        <w:div w:id="541283028">
          <w:marLeft w:val="0"/>
          <w:marRight w:val="0"/>
          <w:marTop w:val="120"/>
          <w:marBottom w:val="0"/>
          <w:divBdr>
            <w:top w:val="none" w:sz="0" w:space="0" w:color="auto"/>
            <w:left w:val="none" w:sz="0" w:space="0" w:color="auto"/>
            <w:bottom w:val="none" w:sz="0" w:space="0" w:color="auto"/>
            <w:right w:val="none" w:sz="0" w:space="0" w:color="auto"/>
          </w:divBdr>
        </w:div>
        <w:div w:id="588271614">
          <w:marLeft w:val="0"/>
          <w:marRight w:val="0"/>
          <w:marTop w:val="120"/>
          <w:marBottom w:val="0"/>
          <w:divBdr>
            <w:top w:val="none" w:sz="0" w:space="0" w:color="auto"/>
            <w:left w:val="none" w:sz="0" w:space="0" w:color="auto"/>
            <w:bottom w:val="none" w:sz="0" w:space="0" w:color="auto"/>
            <w:right w:val="none" w:sz="0" w:space="0" w:color="auto"/>
          </w:divBdr>
        </w:div>
        <w:div w:id="1895771839">
          <w:marLeft w:val="0"/>
          <w:marRight w:val="0"/>
          <w:marTop w:val="120"/>
          <w:marBottom w:val="0"/>
          <w:divBdr>
            <w:top w:val="none" w:sz="0" w:space="0" w:color="auto"/>
            <w:left w:val="none" w:sz="0" w:space="0" w:color="auto"/>
            <w:bottom w:val="none" w:sz="0" w:space="0" w:color="auto"/>
            <w:right w:val="none" w:sz="0" w:space="0" w:color="auto"/>
          </w:divBdr>
        </w:div>
        <w:div w:id="2097434625">
          <w:marLeft w:val="0"/>
          <w:marRight w:val="0"/>
          <w:marTop w:val="120"/>
          <w:marBottom w:val="0"/>
          <w:divBdr>
            <w:top w:val="none" w:sz="0" w:space="0" w:color="auto"/>
            <w:left w:val="none" w:sz="0" w:space="0" w:color="auto"/>
            <w:bottom w:val="none" w:sz="0" w:space="0" w:color="auto"/>
            <w:right w:val="none" w:sz="0" w:space="0" w:color="auto"/>
          </w:divBdr>
        </w:div>
        <w:div w:id="1453355843">
          <w:marLeft w:val="0"/>
          <w:marRight w:val="0"/>
          <w:marTop w:val="120"/>
          <w:marBottom w:val="0"/>
          <w:divBdr>
            <w:top w:val="none" w:sz="0" w:space="0" w:color="auto"/>
            <w:left w:val="none" w:sz="0" w:space="0" w:color="auto"/>
            <w:bottom w:val="none" w:sz="0" w:space="0" w:color="auto"/>
            <w:right w:val="none" w:sz="0" w:space="0" w:color="auto"/>
          </w:divBdr>
        </w:div>
        <w:div w:id="116028835">
          <w:marLeft w:val="0"/>
          <w:marRight w:val="0"/>
          <w:marTop w:val="120"/>
          <w:marBottom w:val="0"/>
          <w:divBdr>
            <w:top w:val="none" w:sz="0" w:space="0" w:color="auto"/>
            <w:left w:val="none" w:sz="0" w:space="0" w:color="auto"/>
            <w:bottom w:val="none" w:sz="0" w:space="0" w:color="auto"/>
            <w:right w:val="none" w:sz="0" w:space="0" w:color="auto"/>
          </w:divBdr>
        </w:div>
        <w:div w:id="550724682">
          <w:marLeft w:val="0"/>
          <w:marRight w:val="0"/>
          <w:marTop w:val="120"/>
          <w:marBottom w:val="0"/>
          <w:divBdr>
            <w:top w:val="none" w:sz="0" w:space="0" w:color="auto"/>
            <w:left w:val="none" w:sz="0" w:space="0" w:color="auto"/>
            <w:bottom w:val="none" w:sz="0" w:space="0" w:color="auto"/>
            <w:right w:val="none" w:sz="0" w:space="0" w:color="auto"/>
          </w:divBdr>
        </w:div>
        <w:div w:id="443110033">
          <w:marLeft w:val="0"/>
          <w:marRight w:val="0"/>
          <w:marTop w:val="120"/>
          <w:marBottom w:val="0"/>
          <w:divBdr>
            <w:top w:val="none" w:sz="0" w:space="0" w:color="auto"/>
            <w:left w:val="none" w:sz="0" w:space="0" w:color="auto"/>
            <w:bottom w:val="none" w:sz="0" w:space="0" w:color="auto"/>
            <w:right w:val="none" w:sz="0" w:space="0" w:color="auto"/>
          </w:divBdr>
        </w:div>
        <w:div w:id="628047714">
          <w:marLeft w:val="0"/>
          <w:marRight w:val="0"/>
          <w:marTop w:val="120"/>
          <w:marBottom w:val="0"/>
          <w:divBdr>
            <w:top w:val="none" w:sz="0" w:space="0" w:color="auto"/>
            <w:left w:val="none" w:sz="0" w:space="0" w:color="auto"/>
            <w:bottom w:val="none" w:sz="0" w:space="0" w:color="auto"/>
            <w:right w:val="none" w:sz="0" w:space="0" w:color="auto"/>
          </w:divBdr>
        </w:div>
      </w:divsChild>
    </w:div>
    <w:div w:id="502430309">
      <w:bodyDiv w:val="1"/>
      <w:marLeft w:val="0"/>
      <w:marRight w:val="0"/>
      <w:marTop w:val="0"/>
      <w:marBottom w:val="0"/>
      <w:divBdr>
        <w:top w:val="none" w:sz="0" w:space="0" w:color="auto"/>
        <w:left w:val="none" w:sz="0" w:space="0" w:color="auto"/>
        <w:bottom w:val="none" w:sz="0" w:space="0" w:color="auto"/>
        <w:right w:val="none" w:sz="0" w:space="0" w:color="auto"/>
      </w:divBdr>
      <w:divsChild>
        <w:div w:id="430004538">
          <w:marLeft w:val="0"/>
          <w:marRight w:val="0"/>
          <w:marTop w:val="120"/>
          <w:marBottom w:val="0"/>
          <w:divBdr>
            <w:top w:val="none" w:sz="0" w:space="0" w:color="auto"/>
            <w:left w:val="none" w:sz="0" w:space="0" w:color="auto"/>
            <w:bottom w:val="none" w:sz="0" w:space="0" w:color="auto"/>
            <w:right w:val="none" w:sz="0" w:space="0" w:color="auto"/>
          </w:divBdr>
        </w:div>
        <w:div w:id="794760466">
          <w:marLeft w:val="0"/>
          <w:marRight w:val="0"/>
          <w:marTop w:val="120"/>
          <w:marBottom w:val="0"/>
          <w:divBdr>
            <w:top w:val="none" w:sz="0" w:space="0" w:color="auto"/>
            <w:left w:val="none" w:sz="0" w:space="0" w:color="auto"/>
            <w:bottom w:val="none" w:sz="0" w:space="0" w:color="auto"/>
            <w:right w:val="none" w:sz="0" w:space="0" w:color="auto"/>
          </w:divBdr>
        </w:div>
        <w:div w:id="1626545351">
          <w:marLeft w:val="0"/>
          <w:marRight w:val="0"/>
          <w:marTop w:val="120"/>
          <w:marBottom w:val="0"/>
          <w:divBdr>
            <w:top w:val="none" w:sz="0" w:space="0" w:color="auto"/>
            <w:left w:val="none" w:sz="0" w:space="0" w:color="auto"/>
            <w:bottom w:val="none" w:sz="0" w:space="0" w:color="auto"/>
            <w:right w:val="none" w:sz="0" w:space="0" w:color="auto"/>
          </w:divBdr>
        </w:div>
        <w:div w:id="51196588">
          <w:marLeft w:val="0"/>
          <w:marRight w:val="0"/>
          <w:marTop w:val="120"/>
          <w:marBottom w:val="0"/>
          <w:divBdr>
            <w:top w:val="none" w:sz="0" w:space="0" w:color="auto"/>
            <w:left w:val="none" w:sz="0" w:space="0" w:color="auto"/>
            <w:bottom w:val="none" w:sz="0" w:space="0" w:color="auto"/>
            <w:right w:val="none" w:sz="0" w:space="0" w:color="auto"/>
          </w:divBdr>
        </w:div>
        <w:div w:id="269357144">
          <w:marLeft w:val="0"/>
          <w:marRight w:val="0"/>
          <w:marTop w:val="120"/>
          <w:marBottom w:val="0"/>
          <w:divBdr>
            <w:top w:val="none" w:sz="0" w:space="0" w:color="auto"/>
            <w:left w:val="none" w:sz="0" w:space="0" w:color="auto"/>
            <w:bottom w:val="none" w:sz="0" w:space="0" w:color="auto"/>
            <w:right w:val="none" w:sz="0" w:space="0" w:color="auto"/>
          </w:divBdr>
        </w:div>
        <w:div w:id="325863445">
          <w:marLeft w:val="0"/>
          <w:marRight w:val="0"/>
          <w:marTop w:val="120"/>
          <w:marBottom w:val="0"/>
          <w:divBdr>
            <w:top w:val="none" w:sz="0" w:space="0" w:color="auto"/>
            <w:left w:val="none" w:sz="0" w:space="0" w:color="auto"/>
            <w:bottom w:val="none" w:sz="0" w:space="0" w:color="auto"/>
            <w:right w:val="none" w:sz="0" w:space="0" w:color="auto"/>
          </w:divBdr>
        </w:div>
        <w:div w:id="1851486330">
          <w:marLeft w:val="0"/>
          <w:marRight w:val="0"/>
          <w:marTop w:val="120"/>
          <w:marBottom w:val="0"/>
          <w:divBdr>
            <w:top w:val="none" w:sz="0" w:space="0" w:color="auto"/>
            <w:left w:val="none" w:sz="0" w:space="0" w:color="auto"/>
            <w:bottom w:val="none" w:sz="0" w:space="0" w:color="auto"/>
            <w:right w:val="none" w:sz="0" w:space="0" w:color="auto"/>
          </w:divBdr>
        </w:div>
      </w:divsChild>
    </w:div>
    <w:div w:id="531041743">
      <w:bodyDiv w:val="1"/>
      <w:marLeft w:val="0"/>
      <w:marRight w:val="0"/>
      <w:marTop w:val="0"/>
      <w:marBottom w:val="0"/>
      <w:divBdr>
        <w:top w:val="none" w:sz="0" w:space="0" w:color="auto"/>
        <w:left w:val="none" w:sz="0" w:space="0" w:color="auto"/>
        <w:bottom w:val="none" w:sz="0" w:space="0" w:color="auto"/>
        <w:right w:val="none" w:sz="0" w:space="0" w:color="auto"/>
      </w:divBdr>
      <w:divsChild>
        <w:div w:id="1519277498">
          <w:marLeft w:val="0"/>
          <w:marRight w:val="0"/>
          <w:marTop w:val="192"/>
          <w:marBottom w:val="0"/>
          <w:divBdr>
            <w:top w:val="none" w:sz="0" w:space="0" w:color="auto"/>
            <w:left w:val="none" w:sz="0" w:space="0" w:color="auto"/>
            <w:bottom w:val="none" w:sz="0" w:space="0" w:color="auto"/>
            <w:right w:val="none" w:sz="0" w:space="0" w:color="auto"/>
          </w:divBdr>
        </w:div>
        <w:div w:id="2139646063">
          <w:marLeft w:val="0"/>
          <w:marRight w:val="0"/>
          <w:marTop w:val="0"/>
          <w:marBottom w:val="0"/>
          <w:divBdr>
            <w:top w:val="none" w:sz="0" w:space="0" w:color="auto"/>
            <w:left w:val="none" w:sz="0" w:space="0" w:color="auto"/>
            <w:bottom w:val="none" w:sz="0" w:space="0" w:color="auto"/>
            <w:right w:val="none" w:sz="0" w:space="0" w:color="auto"/>
          </w:divBdr>
          <w:divsChild>
            <w:div w:id="1776902835">
              <w:marLeft w:val="0"/>
              <w:marRight w:val="0"/>
              <w:marTop w:val="192"/>
              <w:marBottom w:val="0"/>
              <w:divBdr>
                <w:top w:val="none" w:sz="0" w:space="0" w:color="auto"/>
                <w:left w:val="none" w:sz="0" w:space="0" w:color="auto"/>
                <w:bottom w:val="none" w:sz="0" w:space="0" w:color="auto"/>
                <w:right w:val="none" w:sz="0" w:space="0" w:color="auto"/>
              </w:divBdr>
            </w:div>
          </w:divsChild>
        </w:div>
        <w:div w:id="46615354">
          <w:marLeft w:val="0"/>
          <w:marRight w:val="0"/>
          <w:marTop w:val="192"/>
          <w:marBottom w:val="0"/>
          <w:divBdr>
            <w:top w:val="none" w:sz="0" w:space="0" w:color="auto"/>
            <w:left w:val="none" w:sz="0" w:space="0" w:color="auto"/>
            <w:bottom w:val="none" w:sz="0" w:space="0" w:color="auto"/>
            <w:right w:val="none" w:sz="0" w:space="0" w:color="auto"/>
          </w:divBdr>
        </w:div>
      </w:divsChild>
    </w:div>
    <w:div w:id="575866248">
      <w:bodyDiv w:val="1"/>
      <w:marLeft w:val="0"/>
      <w:marRight w:val="0"/>
      <w:marTop w:val="0"/>
      <w:marBottom w:val="0"/>
      <w:divBdr>
        <w:top w:val="none" w:sz="0" w:space="0" w:color="auto"/>
        <w:left w:val="none" w:sz="0" w:space="0" w:color="auto"/>
        <w:bottom w:val="none" w:sz="0" w:space="0" w:color="auto"/>
        <w:right w:val="none" w:sz="0" w:space="0" w:color="auto"/>
      </w:divBdr>
      <w:divsChild>
        <w:div w:id="499929230">
          <w:marLeft w:val="0"/>
          <w:marRight w:val="0"/>
          <w:marTop w:val="120"/>
          <w:marBottom w:val="0"/>
          <w:divBdr>
            <w:top w:val="none" w:sz="0" w:space="0" w:color="auto"/>
            <w:left w:val="none" w:sz="0" w:space="0" w:color="auto"/>
            <w:bottom w:val="none" w:sz="0" w:space="0" w:color="auto"/>
            <w:right w:val="none" w:sz="0" w:space="0" w:color="auto"/>
          </w:divBdr>
        </w:div>
        <w:div w:id="1697383031">
          <w:marLeft w:val="0"/>
          <w:marRight w:val="0"/>
          <w:marTop w:val="120"/>
          <w:marBottom w:val="0"/>
          <w:divBdr>
            <w:top w:val="none" w:sz="0" w:space="0" w:color="auto"/>
            <w:left w:val="none" w:sz="0" w:space="0" w:color="auto"/>
            <w:bottom w:val="none" w:sz="0" w:space="0" w:color="auto"/>
            <w:right w:val="none" w:sz="0" w:space="0" w:color="auto"/>
          </w:divBdr>
        </w:div>
        <w:div w:id="709112714">
          <w:marLeft w:val="0"/>
          <w:marRight w:val="0"/>
          <w:marTop w:val="120"/>
          <w:marBottom w:val="0"/>
          <w:divBdr>
            <w:top w:val="none" w:sz="0" w:space="0" w:color="auto"/>
            <w:left w:val="none" w:sz="0" w:space="0" w:color="auto"/>
            <w:bottom w:val="none" w:sz="0" w:space="0" w:color="auto"/>
            <w:right w:val="none" w:sz="0" w:space="0" w:color="auto"/>
          </w:divBdr>
        </w:div>
        <w:div w:id="1227376752">
          <w:marLeft w:val="0"/>
          <w:marRight w:val="0"/>
          <w:marTop w:val="120"/>
          <w:marBottom w:val="0"/>
          <w:divBdr>
            <w:top w:val="none" w:sz="0" w:space="0" w:color="auto"/>
            <w:left w:val="none" w:sz="0" w:space="0" w:color="auto"/>
            <w:bottom w:val="none" w:sz="0" w:space="0" w:color="auto"/>
            <w:right w:val="none" w:sz="0" w:space="0" w:color="auto"/>
          </w:divBdr>
        </w:div>
        <w:div w:id="306518530">
          <w:marLeft w:val="0"/>
          <w:marRight w:val="0"/>
          <w:marTop w:val="120"/>
          <w:marBottom w:val="0"/>
          <w:divBdr>
            <w:top w:val="none" w:sz="0" w:space="0" w:color="auto"/>
            <w:left w:val="none" w:sz="0" w:space="0" w:color="auto"/>
            <w:bottom w:val="none" w:sz="0" w:space="0" w:color="auto"/>
            <w:right w:val="none" w:sz="0" w:space="0" w:color="auto"/>
          </w:divBdr>
        </w:div>
        <w:div w:id="1202983835">
          <w:marLeft w:val="0"/>
          <w:marRight w:val="0"/>
          <w:marTop w:val="120"/>
          <w:marBottom w:val="0"/>
          <w:divBdr>
            <w:top w:val="none" w:sz="0" w:space="0" w:color="auto"/>
            <w:left w:val="none" w:sz="0" w:space="0" w:color="auto"/>
            <w:bottom w:val="none" w:sz="0" w:space="0" w:color="auto"/>
            <w:right w:val="none" w:sz="0" w:space="0" w:color="auto"/>
          </w:divBdr>
        </w:div>
      </w:divsChild>
    </w:div>
    <w:div w:id="721178086">
      <w:bodyDiv w:val="1"/>
      <w:marLeft w:val="0"/>
      <w:marRight w:val="0"/>
      <w:marTop w:val="0"/>
      <w:marBottom w:val="0"/>
      <w:divBdr>
        <w:top w:val="none" w:sz="0" w:space="0" w:color="auto"/>
        <w:left w:val="none" w:sz="0" w:space="0" w:color="auto"/>
        <w:bottom w:val="none" w:sz="0" w:space="0" w:color="auto"/>
        <w:right w:val="none" w:sz="0" w:space="0" w:color="auto"/>
      </w:divBdr>
      <w:divsChild>
        <w:div w:id="1258711347">
          <w:marLeft w:val="0"/>
          <w:marRight w:val="0"/>
          <w:marTop w:val="120"/>
          <w:marBottom w:val="0"/>
          <w:divBdr>
            <w:top w:val="none" w:sz="0" w:space="0" w:color="auto"/>
            <w:left w:val="none" w:sz="0" w:space="0" w:color="auto"/>
            <w:bottom w:val="none" w:sz="0" w:space="0" w:color="auto"/>
            <w:right w:val="none" w:sz="0" w:space="0" w:color="auto"/>
          </w:divBdr>
        </w:div>
        <w:div w:id="8303">
          <w:marLeft w:val="0"/>
          <w:marRight w:val="0"/>
          <w:marTop w:val="120"/>
          <w:marBottom w:val="0"/>
          <w:divBdr>
            <w:top w:val="none" w:sz="0" w:space="0" w:color="auto"/>
            <w:left w:val="none" w:sz="0" w:space="0" w:color="auto"/>
            <w:bottom w:val="none" w:sz="0" w:space="0" w:color="auto"/>
            <w:right w:val="none" w:sz="0" w:space="0" w:color="auto"/>
          </w:divBdr>
        </w:div>
        <w:div w:id="1250308099">
          <w:marLeft w:val="0"/>
          <w:marRight w:val="0"/>
          <w:marTop w:val="120"/>
          <w:marBottom w:val="0"/>
          <w:divBdr>
            <w:top w:val="none" w:sz="0" w:space="0" w:color="auto"/>
            <w:left w:val="none" w:sz="0" w:space="0" w:color="auto"/>
            <w:bottom w:val="none" w:sz="0" w:space="0" w:color="auto"/>
            <w:right w:val="none" w:sz="0" w:space="0" w:color="auto"/>
          </w:divBdr>
        </w:div>
        <w:div w:id="182940381">
          <w:marLeft w:val="0"/>
          <w:marRight w:val="0"/>
          <w:marTop w:val="120"/>
          <w:marBottom w:val="0"/>
          <w:divBdr>
            <w:top w:val="none" w:sz="0" w:space="0" w:color="auto"/>
            <w:left w:val="none" w:sz="0" w:space="0" w:color="auto"/>
            <w:bottom w:val="none" w:sz="0" w:space="0" w:color="auto"/>
            <w:right w:val="none" w:sz="0" w:space="0" w:color="auto"/>
          </w:divBdr>
        </w:div>
        <w:div w:id="1130830660">
          <w:marLeft w:val="0"/>
          <w:marRight w:val="0"/>
          <w:marTop w:val="120"/>
          <w:marBottom w:val="0"/>
          <w:divBdr>
            <w:top w:val="none" w:sz="0" w:space="0" w:color="auto"/>
            <w:left w:val="none" w:sz="0" w:space="0" w:color="auto"/>
            <w:bottom w:val="none" w:sz="0" w:space="0" w:color="auto"/>
            <w:right w:val="none" w:sz="0" w:space="0" w:color="auto"/>
          </w:divBdr>
        </w:div>
        <w:div w:id="572392806">
          <w:marLeft w:val="0"/>
          <w:marRight w:val="0"/>
          <w:marTop w:val="120"/>
          <w:marBottom w:val="0"/>
          <w:divBdr>
            <w:top w:val="none" w:sz="0" w:space="0" w:color="auto"/>
            <w:left w:val="none" w:sz="0" w:space="0" w:color="auto"/>
            <w:bottom w:val="none" w:sz="0" w:space="0" w:color="auto"/>
            <w:right w:val="none" w:sz="0" w:space="0" w:color="auto"/>
          </w:divBdr>
        </w:div>
        <w:div w:id="859851165">
          <w:marLeft w:val="0"/>
          <w:marRight w:val="0"/>
          <w:marTop w:val="120"/>
          <w:marBottom w:val="0"/>
          <w:divBdr>
            <w:top w:val="none" w:sz="0" w:space="0" w:color="auto"/>
            <w:left w:val="none" w:sz="0" w:space="0" w:color="auto"/>
            <w:bottom w:val="none" w:sz="0" w:space="0" w:color="auto"/>
            <w:right w:val="none" w:sz="0" w:space="0" w:color="auto"/>
          </w:divBdr>
        </w:div>
      </w:divsChild>
    </w:div>
    <w:div w:id="770130598">
      <w:bodyDiv w:val="1"/>
      <w:marLeft w:val="0"/>
      <w:marRight w:val="0"/>
      <w:marTop w:val="0"/>
      <w:marBottom w:val="0"/>
      <w:divBdr>
        <w:top w:val="none" w:sz="0" w:space="0" w:color="auto"/>
        <w:left w:val="none" w:sz="0" w:space="0" w:color="auto"/>
        <w:bottom w:val="none" w:sz="0" w:space="0" w:color="auto"/>
        <w:right w:val="none" w:sz="0" w:space="0" w:color="auto"/>
      </w:divBdr>
      <w:divsChild>
        <w:div w:id="1419247675">
          <w:marLeft w:val="0"/>
          <w:marRight w:val="0"/>
          <w:marTop w:val="120"/>
          <w:marBottom w:val="0"/>
          <w:divBdr>
            <w:top w:val="none" w:sz="0" w:space="0" w:color="auto"/>
            <w:left w:val="none" w:sz="0" w:space="0" w:color="auto"/>
            <w:bottom w:val="none" w:sz="0" w:space="0" w:color="auto"/>
            <w:right w:val="none" w:sz="0" w:space="0" w:color="auto"/>
          </w:divBdr>
        </w:div>
        <w:div w:id="1323240453">
          <w:marLeft w:val="0"/>
          <w:marRight w:val="0"/>
          <w:marTop w:val="120"/>
          <w:marBottom w:val="0"/>
          <w:divBdr>
            <w:top w:val="none" w:sz="0" w:space="0" w:color="auto"/>
            <w:left w:val="none" w:sz="0" w:space="0" w:color="auto"/>
            <w:bottom w:val="none" w:sz="0" w:space="0" w:color="auto"/>
            <w:right w:val="none" w:sz="0" w:space="0" w:color="auto"/>
          </w:divBdr>
        </w:div>
        <w:div w:id="907308647">
          <w:marLeft w:val="0"/>
          <w:marRight w:val="0"/>
          <w:marTop w:val="120"/>
          <w:marBottom w:val="0"/>
          <w:divBdr>
            <w:top w:val="none" w:sz="0" w:space="0" w:color="auto"/>
            <w:left w:val="none" w:sz="0" w:space="0" w:color="auto"/>
            <w:bottom w:val="none" w:sz="0" w:space="0" w:color="auto"/>
            <w:right w:val="none" w:sz="0" w:space="0" w:color="auto"/>
          </w:divBdr>
        </w:div>
        <w:div w:id="140122061">
          <w:marLeft w:val="0"/>
          <w:marRight w:val="0"/>
          <w:marTop w:val="120"/>
          <w:marBottom w:val="0"/>
          <w:divBdr>
            <w:top w:val="none" w:sz="0" w:space="0" w:color="auto"/>
            <w:left w:val="none" w:sz="0" w:space="0" w:color="auto"/>
            <w:bottom w:val="none" w:sz="0" w:space="0" w:color="auto"/>
            <w:right w:val="none" w:sz="0" w:space="0" w:color="auto"/>
          </w:divBdr>
        </w:div>
        <w:div w:id="521627775">
          <w:marLeft w:val="0"/>
          <w:marRight w:val="0"/>
          <w:marTop w:val="120"/>
          <w:marBottom w:val="0"/>
          <w:divBdr>
            <w:top w:val="none" w:sz="0" w:space="0" w:color="auto"/>
            <w:left w:val="none" w:sz="0" w:space="0" w:color="auto"/>
            <w:bottom w:val="none" w:sz="0" w:space="0" w:color="auto"/>
            <w:right w:val="none" w:sz="0" w:space="0" w:color="auto"/>
          </w:divBdr>
        </w:div>
        <w:div w:id="12190094">
          <w:marLeft w:val="0"/>
          <w:marRight w:val="0"/>
          <w:marTop w:val="120"/>
          <w:marBottom w:val="0"/>
          <w:divBdr>
            <w:top w:val="none" w:sz="0" w:space="0" w:color="auto"/>
            <w:left w:val="none" w:sz="0" w:space="0" w:color="auto"/>
            <w:bottom w:val="none" w:sz="0" w:space="0" w:color="auto"/>
            <w:right w:val="none" w:sz="0" w:space="0" w:color="auto"/>
          </w:divBdr>
        </w:div>
      </w:divsChild>
    </w:div>
    <w:div w:id="787354434">
      <w:bodyDiv w:val="1"/>
      <w:marLeft w:val="0"/>
      <w:marRight w:val="0"/>
      <w:marTop w:val="0"/>
      <w:marBottom w:val="0"/>
      <w:divBdr>
        <w:top w:val="none" w:sz="0" w:space="0" w:color="auto"/>
        <w:left w:val="none" w:sz="0" w:space="0" w:color="auto"/>
        <w:bottom w:val="none" w:sz="0" w:space="0" w:color="auto"/>
        <w:right w:val="none" w:sz="0" w:space="0" w:color="auto"/>
      </w:divBdr>
      <w:divsChild>
        <w:div w:id="1647779571">
          <w:marLeft w:val="0"/>
          <w:marRight w:val="0"/>
          <w:marTop w:val="120"/>
          <w:marBottom w:val="0"/>
          <w:divBdr>
            <w:top w:val="none" w:sz="0" w:space="0" w:color="auto"/>
            <w:left w:val="none" w:sz="0" w:space="0" w:color="auto"/>
            <w:bottom w:val="none" w:sz="0" w:space="0" w:color="auto"/>
            <w:right w:val="none" w:sz="0" w:space="0" w:color="auto"/>
          </w:divBdr>
        </w:div>
        <w:div w:id="1773278668">
          <w:marLeft w:val="0"/>
          <w:marRight w:val="0"/>
          <w:marTop w:val="120"/>
          <w:marBottom w:val="0"/>
          <w:divBdr>
            <w:top w:val="none" w:sz="0" w:space="0" w:color="auto"/>
            <w:left w:val="none" w:sz="0" w:space="0" w:color="auto"/>
            <w:bottom w:val="none" w:sz="0" w:space="0" w:color="auto"/>
            <w:right w:val="none" w:sz="0" w:space="0" w:color="auto"/>
          </w:divBdr>
        </w:div>
        <w:div w:id="1057506347">
          <w:marLeft w:val="0"/>
          <w:marRight w:val="0"/>
          <w:marTop w:val="120"/>
          <w:marBottom w:val="0"/>
          <w:divBdr>
            <w:top w:val="none" w:sz="0" w:space="0" w:color="auto"/>
            <w:left w:val="none" w:sz="0" w:space="0" w:color="auto"/>
            <w:bottom w:val="none" w:sz="0" w:space="0" w:color="auto"/>
            <w:right w:val="none" w:sz="0" w:space="0" w:color="auto"/>
          </w:divBdr>
        </w:div>
        <w:div w:id="861940711">
          <w:marLeft w:val="0"/>
          <w:marRight w:val="0"/>
          <w:marTop w:val="120"/>
          <w:marBottom w:val="0"/>
          <w:divBdr>
            <w:top w:val="none" w:sz="0" w:space="0" w:color="auto"/>
            <w:left w:val="none" w:sz="0" w:space="0" w:color="auto"/>
            <w:bottom w:val="none" w:sz="0" w:space="0" w:color="auto"/>
            <w:right w:val="none" w:sz="0" w:space="0" w:color="auto"/>
          </w:divBdr>
        </w:div>
        <w:div w:id="1490176116">
          <w:marLeft w:val="0"/>
          <w:marRight w:val="0"/>
          <w:marTop w:val="120"/>
          <w:marBottom w:val="0"/>
          <w:divBdr>
            <w:top w:val="none" w:sz="0" w:space="0" w:color="auto"/>
            <w:left w:val="none" w:sz="0" w:space="0" w:color="auto"/>
            <w:bottom w:val="none" w:sz="0" w:space="0" w:color="auto"/>
            <w:right w:val="none" w:sz="0" w:space="0" w:color="auto"/>
          </w:divBdr>
        </w:div>
        <w:div w:id="766387544">
          <w:marLeft w:val="0"/>
          <w:marRight w:val="0"/>
          <w:marTop w:val="120"/>
          <w:marBottom w:val="0"/>
          <w:divBdr>
            <w:top w:val="none" w:sz="0" w:space="0" w:color="auto"/>
            <w:left w:val="none" w:sz="0" w:space="0" w:color="auto"/>
            <w:bottom w:val="none" w:sz="0" w:space="0" w:color="auto"/>
            <w:right w:val="none" w:sz="0" w:space="0" w:color="auto"/>
          </w:divBdr>
        </w:div>
        <w:div w:id="1036930743">
          <w:marLeft w:val="0"/>
          <w:marRight w:val="0"/>
          <w:marTop w:val="120"/>
          <w:marBottom w:val="0"/>
          <w:divBdr>
            <w:top w:val="none" w:sz="0" w:space="0" w:color="auto"/>
            <w:left w:val="none" w:sz="0" w:space="0" w:color="auto"/>
            <w:bottom w:val="none" w:sz="0" w:space="0" w:color="auto"/>
            <w:right w:val="none" w:sz="0" w:space="0" w:color="auto"/>
          </w:divBdr>
        </w:div>
        <w:div w:id="1560243318">
          <w:marLeft w:val="0"/>
          <w:marRight w:val="0"/>
          <w:marTop w:val="120"/>
          <w:marBottom w:val="0"/>
          <w:divBdr>
            <w:top w:val="none" w:sz="0" w:space="0" w:color="auto"/>
            <w:left w:val="none" w:sz="0" w:space="0" w:color="auto"/>
            <w:bottom w:val="none" w:sz="0" w:space="0" w:color="auto"/>
            <w:right w:val="none" w:sz="0" w:space="0" w:color="auto"/>
          </w:divBdr>
        </w:div>
        <w:div w:id="642931850">
          <w:marLeft w:val="0"/>
          <w:marRight w:val="0"/>
          <w:marTop w:val="120"/>
          <w:marBottom w:val="0"/>
          <w:divBdr>
            <w:top w:val="none" w:sz="0" w:space="0" w:color="auto"/>
            <w:left w:val="none" w:sz="0" w:space="0" w:color="auto"/>
            <w:bottom w:val="none" w:sz="0" w:space="0" w:color="auto"/>
            <w:right w:val="none" w:sz="0" w:space="0" w:color="auto"/>
          </w:divBdr>
        </w:div>
        <w:div w:id="1041051433">
          <w:marLeft w:val="0"/>
          <w:marRight w:val="0"/>
          <w:marTop w:val="120"/>
          <w:marBottom w:val="0"/>
          <w:divBdr>
            <w:top w:val="none" w:sz="0" w:space="0" w:color="auto"/>
            <w:left w:val="none" w:sz="0" w:space="0" w:color="auto"/>
            <w:bottom w:val="none" w:sz="0" w:space="0" w:color="auto"/>
            <w:right w:val="none" w:sz="0" w:space="0" w:color="auto"/>
          </w:divBdr>
        </w:div>
        <w:div w:id="1067456014">
          <w:marLeft w:val="0"/>
          <w:marRight w:val="0"/>
          <w:marTop w:val="120"/>
          <w:marBottom w:val="0"/>
          <w:divBdr>
            <w:top w:val="none" w:sz="0" w:space="0" w:color="auto"/>
            <w:left w:val="none" w:sz="0" w:space="0" w:color="auto"/>
            <w:bottom w:val="none" w:sz="0" w:space="0" w:color="auto"/>
            <w:right w:val="none" w:sz="0" w:space="0" w:color="auto"/>
          </w:divBdr>
        </w:div>
      </w:divsChild>
    </w:div>
    <w:div w:id="819810827">
      <w:bodyDiv w:val="1"/>
      <w:marLeft w:val="0"/>
      <w:marRight w:val="0"/>
      <w:marTop w:val="0"/>
      <w:marBottom w:val="0"/>
      <w:divBdr>
        <w:top w:val="none" w:sz="0" w:space="0" w:color="auto"/>
        <w:left w:val="none" w:sz="0" w:space="0" w:color="auto"/>
        <w:bottom w:val="none" w:sz="0" w:space="0" w:color="auto"/>
        <w:right w:val="none" w:sz="0" w:space="0" w:color="auto"/>
      </w:divBdr>
      <w:divsChild>
        <w:div w:id="1975023338">
          <w:marLeft w:val="0"/>
          <w:marRight w:val="0"/>
          <w:marTop w:val="120"/>
          <w:marBottom w:val="0"/>
          <w:divBdr>
            <w:top w:val="none" w:sz="0" w:space="0" w:color="auto"/>
            <w:left w:val="none" w:sz="0" w:space="0" w:color="auto"/>
            <w:bottom w:val="none" w:sz="0" w:space="0" w:color="auto"/>
            <w:right w:val="none" w:sz="0" w:space="0" w:color="auto"/>
          </w:divBdr>
        </w:div>
        <w:div w:id="181170648">
          <w:marLeft w:val="0"/>
          <w:marRight w:val="0"/>
          <w:marTop w:val="120"/>
          <w:marBottom w:val="0"/>
          <w:divBdr>
            <w:top w:val="none" w:sz="0" w:space="0" w:color="auto"/>
            <w:left w:val="none" w:sz="0" w:space="0" w:color="auto"/>
            <w:bottom w:val="none" w:sz="0" w:space="0" w:color="auto"/>
            <w:right w:val="none" w:sz="0" w:space="0" w:color="auto"/>
          </w:divBdr>
        </w:div>
        <w:div w:id="649672555">
          <w:marLeft w:val="0"/>
          <w:marRight w:val="0"/>
          <w:marTop w:val="120"/>
          <w:marBottom w:val="0"/>
          <w:divBdr>
            <w:top w:val="none" w:sz="0" w:space="0" w:color="auto"/>
            <w:left w:val="none" w:sz="0" w:space="0" w:color="auto"/>
            <w:bottom w:val="none" w:sz="0" w:space="0" w:color="auto"/>
            <w:right w:val="none" w:sz="0" w:space="0" w:color="auto"/>
          </w:divBdr>
        </w:div>
        <w:div w:id="313529888">
          <w:marLeft w:val="0"/>
          <w:marRight w:val="0"/>
          <w:marTop w:val="120"/>
          <w:marBottom w:val="0"/>
          <w:divBdr>
            <w:top w:val="none" w:sz="0" w:space="0" w:color="auto"/>
            <w:left w:val="none" w:sz="0" w:space="0" w:color="auto"/>
            <w:bottom w:val="none" w:sz="0" w:space="0" w:color="auto"/>
            <w:right w:val="none" w:sz="0" w:space="0" w:color="auto"/>
          </w:divBdr>
        </w:div>
        <w:div w:id="1228414358">
          <w:marLeft w:val="0"/>
          <w:marRight w:val="0"/>
          <w:marTop w:val="120"/>
          <w:marBottom w:val="0"/>
          <w:divBdr>
            <w:top w:val="none" w:sz="0" w:space="0" w:color="auto"/>
            <w:left w:val="none" w:sz="0" w:space="0" w:color="auto"/>
            <w:bottom w:val="none" w:sz="0" w:space="0" w:color="auto"/>
            <w:right w:val="none" w:sz="0" w:space="0" w:color="auto"/>
          </w:divBdr>
        </w:div>
        <w:div w:id="432358487">
          <w:marLeft w:val="0"/>
          <w:marRight w:val="0"/>
          <w:marTop w:val="120"/>
          <w:marBottom w:val="0"/>
          <w:divBdr>
            <w:top w:val="none" w:sz="0" w:space="0" w:color="auto"/>
            <w:left w:val="none" w:sz="0" w:space="0" w:color="auto"/>
            <w:bottom w:val="none" w:sz="0" w:space="0" w:color="auto"/>
            <w:right w:val="none" w:sz="0" w:space="0" w:color="auto"/>
          </w:divBdr>
        </w:div>
        <w:div w:id="1642924290">
          <w:marLeft w:val="0"/>
          <w:marRight w:val="0"/>
          <w:marTop w:val="120"/>
          <w:marBottom w:val="0"/>
          <w:divBdr>
            <w:top w:val="none" w:sz="0" w:space="0" w:color="auto"/>
            <w:left w:val="none" w:sz="0" w:space="0" w:color="auto"/>
            <w:bottom w:val="none" w:sz="0" w:space="0" w:color="auto"/>
            <w:right w:val="none" w:sz="0" w:space="0" w:color="auto"/>
          </w:divBdr>
        </w:div>
        <w:div w:id="547034421">
          <w:marLeft w:val="0"/>
          <w:marRight w:val="0"/>
          <w:marTop w:val="120"/>
          <w:marBottom w:val="0"/>
          <w:divBdr>
            <w:top w:val="none" w:sz="0" w:space="0" w:color="auto"/>
            <w:left w:val="none" w:sz="0" w:space="0" w:color="auto"/>
            <w:bottom w:val="none" w:sz="0" w:space="0" w:color="auto"/>
            <w:right w:val="none" w:sz="0" w:space="0" w:color="auto"/>
          </w:divBdr>
        </w:div>
        <w:div w:id="764158270">
          <w:marLeft w:val="0"/>
          <w:marRight w:val="0"/>
          <w:marTop w:val="120"/>
          <w:marBottom w:val="0"/>
          <w:divBdr>
            <w:top w:val="none" w:sz="0" w:space="0" w:color="auto"/>
            <w:left w:val="none" w:sz="0" w:space="0" w:color="auto"/>
            <w:bottom w:val="none" w:sz="0" w:space="0" w:color="auto"/>
            <w:right w:val="none" w:sz="0" w:space="0" w:color="auto"/>
          </w:divBdr>
        </w:div>
        <w:div w:id="1468204076">
          <w:marLeft w:val="0"/>
          <w:marRight w:val="0"/>
          <w:marTop w:val="120"/>
          <w:marBottom w:val="0"/>
          <w:divBdr>
            <w:top w:val="none" w:sz="0" w:space="0" w:color="auto"/>
            <w:left w:val="none" w:sz="0" w:space="0" w:color="auto"/>
            <w:bottom w:val="none" w:sz="0" w:space="0" w:color="auto"/>
            <w:right w:val="none" w:sz="0" w:space="0" w:color="auto"/>
          </w:divBdr>
        </w:div>
        <w:div w:id="496000131">
          <w:marLeft w:val="0"/>
          <w:marRight w:val="0"/>
          <w:marTop w:val="120"/>
          <w:marBottom w:val="0"/>
          <w:divBdr>
            <w:top w:val="none" w:sz="0" w:space="0" w:color="auto"/>
            <w:left w:val="none" w:sz="0" w:space="0" w:color="auto"/>
            <w:bottom w:val="none" w:sz="0" w:space="0" w:color="auto"/>
            <w:right w:val="none" w:sz="0" w:space="0" w:color="auto"/>
          </w:divBdr>
        </w:div>
        <w:div w:id="939332994">
          <w:marLeft w:val="0"/>
          <w:marRight w:val="0"/>
          <w:marTop w:val="120"/>
          <w:marBottom w:val="0"/>
          <w:divBdr>
            <w:top w:val="none" w:sz="0" w:space="0" w:color="auto"/>
            <w:left w:val="none" w:sz="0" w:space="0" w:color="auto"/>
            <w:bottom w:val="none" w:sz="0" w:space="0" w:color="auto"/>
            <w:right w:val="none" w:sz="0" w:space="0" w:color="auto"/>
          </w:divBdr>
        </w:div>
      </w:divsChild>
    </w:div>
    <w:div w:id="827208302">
      <w:bodyDiv w:val="1"/>
      <w:marLeft w:val="0"/>
      <w:marRight w:val="0"/>
      <w:marTop w:val="0"/>
      <w:marBottom w:val="0"/>
      <w:divBdr>
        <w:top w:val="none" w:sz="0" w:space="0" w:color="auto"/>
        <w:left w:val="none" w:sz="0" w:space="0" w:color="auto"/>
        <w:bottom w:val="none" w:sz="0" w:space="0" w:color="auto"/>
        <w:right w:val="none" w:sz="0" w:space="0" w:color="auto"/>
      </w:divBdr>
      <w:divsChild>
        <w:div w:id="635063977">
          <w:marLeft w:val="0"/>
          <w:marRight w:val="0"/>
          <w:marTop w:val="192"/>
          <w:marBottom w:val="0"/>
          <w:divBdr>
            <w:top w:val="none" w:sz="0" w:space="0" w:color="auto"/>
            <w:left w:val="none" w:sz="0" w:space="0" w:color="auto"/>
            <w:bottom w:val="none" w:sz="0" w:space="0" w:color="auto"/>
            <w:right w:val="none" w:sz="0" w:space="0" w:color="auto"/>
          </w:divBdr>
        </w:div>
        <w:div w:id="1152671706">
          <w:marLeft w:val="0"/>
          <w:marRight w:val="0"/>
          <w:marTop w:val="192"/>
          <w:marBottom w:val="0"/>
          <w:divBdr>
            <w:top w:val="none" w:sz="0" w:space="0" w:color="auto"/>
            <w:left w:val="none" w:sz="0" w:space="0" w:color="auto"/>
            <w:bottom w:val="none" w:sz="0" w:space="0" w:color="auto"/>
            <w:right w:val="none" w:sz="0" w:space="0" w:color="auto"/>
          </w:divBdr>
        </w:div>
        <w:div w:id="1142699607">
          <w:marLeft w:val="0"/>
          <w:marRight w:val="0"/>
          <w:marTop w:val="0"/>
          <w:marBottom w:val="0"/>
          <w:divBdr>
            <w:top w:val="none" w:sz="0" w:space="0" w:color="auto"/>
            <w:left w:val="none" w:sz="0" w:space="0" w:color="auto"/>
            <w:bottom w:val="none" w:sz="0" w:space="0" w:color="auto"/>
            <w:right w:val="none" w:sz="0" w:space="0" w:color="auto"/>
          </w:divBdr>
          <w:divsChild>
            <w:div w:id="1482311206">
              <w:marLeft w:val="0"/>
              <w:marRight w:val="0"/>
              <w:marTop w:val="192"/>
              <w:marBottom w:val="0"/>
              <w:divBdr>
                <w:top w:val="none" w:sz="0" w:space="0" w:color="auto"/>
                <w:left w:val="none" w:sz="0" w:space="0" w:color="auto"/>
                <w:bottom w:val="none" w:sz="0" w:space="0" w:color="auto"/>
                <w:right w:val="none" w:sz="0" w:space="0" w:color="auto"/>
              </w:divBdr>
            </w:div>
          </w:divsChild>
        </w:div>
        <w:div w:id="854540413">
          <w:marLeft w:val="0"/>
          <w:marRight w:val="0"/>
          <w:marTop w:val="192"/>
          <w:marBottom w:val="0"/>
          <w:divBdr>
            <w:top w:val="none" w:sz="0" w:space="0" w:color="auto"/>
            <w:left w:val="none" w:sz="0" w:space="0" w:color="auto"/>
            <w:bottom w:val="none" w:sz="0" w:space="0" w:color="auto"/>
            <w:right w:val="none" w:sz="0" w:space="0" w:color="auto"/>
          </w:divBdr>
        </w:div>
        <w:div w:id="1431852687">
          <w:marLeft w:val="0"/>
          <w:marRight w:val="0"/>
          <w:marTop w:val="0"/>
          <w:marBottom w:val="0"/>
          <w:divBdr>
            <w:top w:val="none" w:sz="0" w:space="0" w:color="auto"/>
            <w:left w:val="none" w:sz="0" w:space="0" w:color="auto"/>
            <w:bottom w:val="none" w:sz="0" w:space="0" w:color="auto"/>
            <w:right w:val="none" w:sz="0" w:space="0" w:color="auto"/>
          </w:divBdr>
          <w:divsChild>
            <w:div w:id="265386255">
              <w:marLeft w:val="0"/>
              <w:marRight w:val="0"/>
              <w:marTop w:val="192"/>
              <w:marBottom w:val="0"/>
              <w:divBdr>
                <w:top w:val="none" w:sz="0" w:space="0" w:color="auto"/>
                <w:left w:val="none" w:sz="0" w:space="0" w:color="auto"/>
                <w:bottom w:val="none" w:sz="0" w:space="0" w:color="auto"/>
                <w:right w:val="none" w:sz="0" w:space="0" w:color="auto"/>
              </w:divBdr>
            </w:div>
          </w:divsChild>
        </w:div>
        <w:div w:id="1262108231">
          <w:marLeft w:val="0"/>
          <w:marRight w:val="0"/>
          <w:marTop w:val="0"/>
          <w:marBottom w:val="0"/>
          <w:divBdr>
            <w:top w:val="none" w:sz="0" w:space="0" w:color="auto"/>
            <w:left w:val="none" w:sz="0" w:space="0" w:color="auto"/>
            <w:bottom w:val="none" w:sz="0" w:space="0" w:color="auto"/>
            <w:right w:val="none" w:sz="0" w:space="0" w:color="auto"/>
          </w:divBdr>
        </w:div>
        <w:div w:id="1418402495">
          <w:marLeft w:val="0"/>
          <w:marRight w:val="0"/>
          <w:marTop w:val="192"/>
          <w:marBottom w:val="0"/>
          <w:divBdr>
            <w:top w:val="none" w:sz="0" w:space="0" w:color="auto"/>
            <w:left w:val="none" w:sz="0" w:space="0" w:color="auto"/>
            <w:bottom w:val="none" w:sz="0" w:space="0" w:color="auto"/>
            <w:right w:val="none" w:sz="0" w:space="0" w:color="auto"/>
          </w:divBdr>
        </w:div>
        <w:div w:id="1218972725">
          <w:marLeft w:val="0"/>
          <w:marRight w:val="0"/>
          <w:marTop w:val="0"/>
          <w:marBottom w:val="0"/>
          <w:divBdr>
            <w:top w:val="none" w:sz="0" w:space="0" w:color="auto"/>
            <w:left w:val="none" w:sz="0" w:space="0" w:color="auto"/>
            <w:bottom w:val="none" w:sz="0" w:space="0" w:color="auto"/>
            <w:right w:val="none" w:sz="0" w:space="0" w:color="auto"/>
          </w:divBdr>
          <w:divsChild>
            <w:div w:id="391004483">
              <w:marLeft w:val="0"/>
              <w:marRight w:val="0"/>
              <w:marTop w:val="192"/>
              <w:marBottom w:val="0"/>
              <w:divBdr>
                <w:top w:val="none" w:sz="0" w:space="0" w:color="auto"/>
                <w:left w:val="none" w:sz="0" w:space="0" w:color="auto"/>
                <w:bottom w:val="none" w:sz="0" w:space="0" w:color="auto"/>
                <w:right w:val="none" w:sz="0" w:space="0" w:color="auto"/>
              </w:divBdr>
            </w:div>
          </w:divsChild>
        </w:div>
        <w:div w:id="1573614353">
          <w:marLeft w:val="0"/>
          <w:marRight w:val="0"/>
          <w:marTop w:val="0"/>
          <w:marBottom w:val="0"/>
          <w:divBdr>
            <w:top w:val="none" w:sz="0" w:space="0" w:color="auto"/>
            <w:left w:val="none" w:sz="0" w:space="0" w:color="auto"/>
            <w:bottom w:val="none" w:sz="0" w:space="0" w:color="auto"/>
            <w:right w:val="none" w:sz="0" w:space="0" w:color="auto"/>
          </w:divBdr>
        </w:div>
        <w:div w:id="2045136293">
          <w:marLeft w:val="0"/>
          <w:marRight w:val="0"/>
          <w:marTop w:val="192"/>
          <w:marBottom w:val="0"/>
          <w:divBdr>
            <w:top w:val="none" w:sz="0" w:space="0" w:color="auto"/>
            <w:left w:val="none" w:sz="0" w:space="0" w:color="auto"/>
            <w:bottom w:val="none" w:sz="0" w:space="0" w:color="auto"/>
            <w:right w:val="none" w:sz="0" w:space="0" w:color="auto"/>
          </w:divBdr>
        </w:div>
        <w:div w:id="550476">
          <w:marLeft w:val="0"/>
          <w:marRight w:val="0"/>
          <w:marTop w:val="0"/>
          <w:marBottom w:val="0"/>
          <w:divBdr>
            <w:top w:val="none" w:sz="0" w:space="0" w:color="auto"/>
            <w:left w:val="none" w:sz="0" w:space="0" w:color="auto"/>
            <w:bottom w:val="none" w:sz="0" w:space="0" w:color="auto"/>
            <w:right w:val="none" w:sz="0" w:space="0" w:color="auto"/>
          </w:divBdr>
          <w:divsChild>
            <w:div w:id="1670594965">
              <w:marLeft w:val="0"/>
              <w:marRight w:val="0"/>
              <w:marTop w:val="192"/>
              <w:marBottom w:val="0"/>
              <w:divBdr>
                <w:top w:val="none" w:sz="0" w:space="0" w:color="auto"/>
                <w:left w:val="none" w:sz="0" w:space="0" w:color="auto"/>
                <w:bottom w:val="none" w:sz="0" w:space="0" w:color="auto"/>
                <w:right w:val="none" w:sz="0" w:space="0" w:color="auto"/>
              </w:divBdr>
            </w:div>
          </w:divsChild>
        </w:div>
        <w:div w:id="285242073">
          <w:marLeft w:val="0"/>
          <w:marRight w:val="0"/>
          <w:marTop w:val="0"/>
          <w:marBottom w:val="0"/>
          <w:divBdr>
            <w:top w:val="none" w:sz="0" w:space="0" w:color="auto"/>
            <w:left w:val="none" w:sz="0" w:space="0" w:color="auto"/>
            <w:bottom w:val="none" w:sz="0" w:space="0" w:color="auto"/>
            <w:right w:val="none" w:sz="0" w:space="0" w:color="auto"/>
          </w:divBdr>
        </w:div>
        <w:div w:id="590432831">
          <w:marLeft w:val="0"/>
          <w:marRight w:val="0"/>
          <w:marTop w:val="192"/>
          <w:marBottom w:val="0"/>
          <w:divBdr>
            <w:top w:val="none" w:sz="0" w:space="0" w:color="auto"/>
            <w:left w:val="none" w:sz="0" w:space="0" w:color="auto"/>
            <w:bottom w:val="none" w:sz="0" w:space="0" w:color="auto"/>
            <w:right w:val="none" w:sz="0" w:space="0" w:color="auto"/>
          </w:divBdr>
        </w:div>
        <w:div w:id="1611669982">
          <w:marLeft w:val="0"/>
          <w:marRight w:val="0"/>
          <w:marTop w:val="0"/>
          <w:marBottom w:val="0"/>
          <w:divBdr>
            <w:top w:val="none" w:sz="0" w:space="0" w:color="auto"/>
            <w:left w:val="none" w:sz="0" w:space="0" w:color="auto"/>
            <w:bottom w:val="none" w:sz="0" w:space="0" w:color="auto"/>
            <w:right w:val="none" w:sz="0" w:space="0" w:color="auto"/>
          </w:divBdr>
          <w:divsChild>
            <w:div w:id="1800681698">
              <w:marLeft w:val="0"/>
              <w:marRight w:val="0"/>
              <w:marTop w:val="192"/>
              <w:marBottom w:val="0"/>
              <w:divBdr>
                <w:top w:val="none" w:sz="0" w:space="0" w:color="auto"/>
                <w:left w:val="none" w:sz="0" w:space="0" w:color="auto"/>
                <w:bottom w:val="none" w:sz="0" w:space="0" w:color="auto"/>
                <w:right w:val="none" w:sz="0" w:space="0" w:color="auto"/>
              </w:divBdr>
            </w:div>
          </w:divsChild>
        </w:div>
        <w:div w:id="1435595022">
          <w:marLeft w:val="0"/>
          <w:marRight w:val="0"/>
          <w:marTop w:val="0"/>
          <w:marBottom w:val="0"/>
          <w:divBdr>
            <w:top w:val="none" w:sz="0" w:space="0" w:color="auto"/>
            <w:left w:val="none" w:sz="0" w:space="0" w:color="auto"/>
            <w:bottom w:val="none" w:sz="0" w:space="0" w:color="auto"/>
            <w:right w:val="none" w:sz="0" w:space="0" w:color="auto"/>
          </w:divBdr>
        </w:div>
        <w:div w:id="1514957792">
          <w:marLeft w:val="0"/>
          <w:marRight w:val="0"/>
          <w:marTop w:val="192"/>
          <w:marBottom w:val="0"/>
          <w:divBdr>
            <w:top w:val="none" w:sz="0" w:space="0" w:color="auto"/>
            <w:left w:val="none" w:sz="0" w:space="0" w:color="auto"/>
            <w:bottom w:val="none" w:sz="0" w:space="0" w:color="auto"/>
            <w:right w:val="none" w:sz="0" w:space="0" w:color="auto"/>
          </w:divBdr>
        </w:div>
        <w:div w:id="554121433">
          <w:marLeft w:val="0"/>
          <w:marRight w:val="0"/>
          <w:marTop w:val="192"/>
          <w:marBottom w:val="0"/>
          <w:divBdr>
            <w:top w:val="none" w:sz="0" w:space="0" w:color="auto"/>
            <w:left w:val="none" w:sz="0" w:space="0" w:color="auto"/>
            <w:bottom w:val="none" w:sz="0" w:space="0" w:color="auto"/>
            <w:right w:val="none" w:sz="0" w:space="0" w:color="auto"/>
          </w:divBdr>
        </w:div>
        <w:div w:id="1553007496">
          <w:marLeft w:val="0"/>
          <w:marRight w:val="0"/>
          <w:marTop w:val="0"/>
          <w:marBottom w:val="0"/>
          <w:divBdr>
            <w:top w:val="none" w:sz="0" w:space="0" w:color="auto"/>
            <w:left w:val="none" w:sz="0" w:space="0" w:color="auto"/>
            <w:bottom w:val="none" w:sz="0" w:space="0" w:color="auto"/>
            <w:right w:val="none" w:sz="0" w:space="0" w:color="auto"/>
          </w:divBdr>
          <w:divsChild>
            <w:div w:id="1897011521">
              <w:marLeft w:val="0"/>
              <w:marRight w:val="0"/>
              <w:marTop w:val="192"/>
              <w:marBottom w:val="0"/>
              <w:divBdr>
                <w:top w:val="none" w:sz="0" w:space="0" w:color="auto"/>
                <w:left w:val="none" w:sz="0" w:space="0" w:color="auto"/>
                <w:bottom w:val="none" w:sz="0" w:space="0" w:color="auto"/>
                <w:right w:val="none" w:sz="0" w:space="0" w:color="auto"/>
              </w:divBdr>
            </w:div>
          </w:divsChild>
        </w:div>
        <w:div w:id="58595134">
          <w:marLeft w:val="0"/>
          <w:marRight w:val="0"/>
          <w:marTop w:val="192"/>
          <w:marBottom w:val="0"/>
          <w:divBdr>
            <w:top w:val="none" w:sz="0" w:space="0" w:color="auto"/>
            <w:left w:val="none" w:sz="0" w:space="0" w:color="auto"/>
            <w:bottom w:val="none" w:sz="0" w:space="0" w:color="auto"/>
            <w:right w:val="none" w:sz="0" w:space="0" w:color="auto"/>
          </w:divBdr>
        </w:div>
      </w:divsChild>
    </w:div>
    <w:div w:id="861472760">
      <w:bodyDiv w:val="1"/>
      <w:marLeft w:val="0"/>
      <w:marRight w:val="0"/>
      <w:marTop w:val="0"/>
      <w:marBottom w:val="0"/>
      <w:divBdr>
        <w:top w:val="none" w:sz="0" w:space="0" w:color="auto"/>
        <w:left w:val="none" w:sz="0" w:space="0" w:color="auto"/>
        <w:bottom w:val="none" w:sz="0" w:space="0" w:color="auto"/>
        <w:right w:val="none" w:sz="0" w:space="0" w:color="auto"/>
      </w:divBdr>
      <w:divsChild>
        <w:div w:id="2116633814">
          <w:marLeft w:val="0"/>
          <w:marRight w:val="0"/>
          <w:marTop w:val="120"/>
          <w:marBottom w:val="0"/>
          <w:divBdr>
            <w:top w:val="none" w:sz="0" w:space="0" w:color="auto"/>
            <w:left w:val="none" w:sz="0" w:space="0" w:color="auto"/>
            <w:bottom w:val="none" w:sz="0" w:space="0" w:color="auto"/>
            <w:right w:val="none" w:sz="0" w:space="0" w:color="auto"/>
          </w:divBdr>
        </w:div>
        <w:div w:id="1429815212">
          <w:marLeft w:val="0"/>
          <w:marRight w:val="0"/>
          <w:marTop w:val="120"/>
          <w:marBottom w:val="0"/>
          <w:divBdr>
            <w:top w:val="none" w:sz="0" w:space="0" w:color="auto"/>
            <w:left w:val="none" w:sz="0" w:space="0" w:color="auto"/>
            <w:bottom w:val="none" w:sz="0" w:space="0" w:color="auto"/>
            <w:right w:val="none" w:sz="0" w:space="0" w:color="auto"/>
          </w:divBdr>
        </w:div>
        <w:div w:id="1439636594">
          <w:marLeft w:val="0"/>
          <w:marRight w:val="0"/>
          <w:marTop w:val="120"/>
          <w:marBottom w:val="0"/>
          <w:divBdr>
            <w:top w:val="none" w:sz="0" w:space="0" w:color="auto"/>
            <w:left w:val="none" w:sz="0" w:space="0" w:color="auto"/>
            <w:bottom w:val="none" w:sz="0" w:space="0" w:color="auto"/>
            <w:right w:val="none" w:sz="0" w:space="0" w:color="auto"/>
          </w:divBdr>
        </w:div>
        <w:div w:id="1414857038">
          <w:marLeft w:val="0"/>
          <w:marRight w:val="0"/>
          <w:marTop w:val="120"/>
          <w:marBottom w:val="0"/>
          <w:divBdr>
            <w:top w:val="none" w:sz="0" w:space="0" w:color="auto"/>
            <w:left w:val="none" w:sz="0" w:space="0" w:color="auto"/>
            <w:bottom w:val="none" w:sz="0" w:space="0" w:color="auto"/>
            <w:right w:val="none" w:sz="0" w:space="0" w:color="auto"/>
          </w:divBdr>
        </w:div>
        <w:div w:id="647706199">
          <w:marLeft w:val="0"/>
          <w:marRight w:val="0"/>
          <w:marTop w:val="120"/>
          <w:marBottom w:val="0"/>
          <w:divBdr>
            <w:top w:val="none" w:sz="0" w:space="0" w:color="auto"/>
            <w:left w:val="none" w:sz="0" w:space="0" w:color="auto"/>
            <w:bottom w:val="none" w:sz="0" w:space="0" w:color="auto"/>
            <w:right w:val="none" w:sz="0" w:space="0" w:color="auto"/>
          </w:divBdr>
        </w:div>
        <w:div w:id="1158689039">
          <w:marLeft w:val="0"/>
          <w:marRight w:val="0"/>
          <w:marTop w:val="120"/>
          <w:marBottom w:val="0"/>
          <w:divBdr>
            <w:top w:val="none" w:sz="0" w:space="0" w:color="auto"/>
            <w:left w:val="none" w:sz="0" w:space="0" w:color="auto"/>
            <w:bottom w:val="none" w:sz="0" w:space="0" w:color="auto"/>
            <w:right w:val="none" w:sz="0" w:space="0" w:color="auto"/>
          </w:divBdr>
        </w:div>
      </w:divsChild>
    </w:div>
    <w:div w:id="870000831">
      <w:bodyDiv w:val="1"/>
      <w:marLeft w:val="0"/>
      <w:marRight w:val="0"/>
      <w:marTop w:val="0"/>
      <w:marBottom w:val="0"/>
      <w:divBdr>
        <w:top w:val="none" w:sz="0" w:space="0" w:color="auto"/>
        <w:left w:val="none" w:sz="0" w:space="0" w:color="auto"/>
        <w:bottom w:val="none" w:sz="0" w:space="0" w:color="auto"/>
        <w:right w:val="none" w:sz="0" w:space="0" w:color="auto"/>
      </w:divBdr>
      <w:divsChild>
        <w:div w:id="1636792670">
          <w:marLeft w:val="0"/>
          <w:marRight w:val="0"/>
          <w:marTop w:val="120"/>
          <w:marBottom w:val="0"/>
          <w:divBdr>
            <w:top w:val="none" w:sz="0" w:space="0" w:color="auto"/>
            <w:left w:val="none" w:sz="0" w:space="0" w:color="auto"/>
            <w:bottom w:val="none" w:sz="0" w:space="0" w:color="auto"/>
            <w:right w:val="none" w:sz="0" w:space="0" w:color="auto"/>
          </w:divBdr>
        </w:div>
        <w:div w:id="840193821">
          <w:marLeft w:val="0"/>
          <w:marRight w:val="0"/>
          <w:marTop w:val="120"/>
          <w:marBottom w:val="0"/>
          <w:divBdr>
            <w:top w:val="none" w:sz="0" w:space="0" w:color="auto"/>
            <w:left w:val="none" w:sz="0" w:space="0" w:color="auto"/>
            <w:bottom w:val="none" w:sz="0" w:space="0" w:color="auto"/>
            <w:right w:val="none" w:sz="0" w:space="0" w:color="auto"/>
          </w:divBdr>
        </w:div>
        <w:div w:id="174225571">
          <w:marLeft w:val="0"/>
          <w:marRight w:val="0"/>
          <w:marTop w:val="120"/>
          <w:marBottom w:val="0"/>
          <w:divBdr>
            <w:top w:val="none" w:sz="0" w:space="0" w:color="auto"/>
            <w:left w:val="none" w:sz="0" w:space="0" w:color="auto"/>
            <w:bottom w:val="none" w:sz="0" w:space="0" w:color="auto"/>
            <w:right w:val="none" w:sz="0" w:space="0" w:color="auto"/>
          </w:divBdr>
        </w:div>
        <w:div w:id="1100881746">
          <w:marLeft w:val="0"/>
          <w:marRight w:val="0"/>
          <w:marTop w:val="120"/>
          <w:marBottom w:val="0"/>
          <w:divBdr>
            <w:top w:val="none" w:sz="0" w:space="0" w:color="auto"/>
            <w:left w:val="none" w:sz="0" w:space="0" w:color="auto"/>
            <w:bottom w:val="none" w:sz="0" w:space="0" w:color="auto"/>
            <w:right w:val="none" w:sz="0" w:space="0" w:color="auto"/>
          </w:divBdr>
        </w:div>
        <w:div w:id="562986333">
          <w:marLeft w:val="0"/>
          <w:marRight w:val="0"/>
          <w:marTop w:val="120"/>
          <w:marBottom w:val="0"/>
          <w:divBdr>
            <w:top w:val="none" w:sz="0" w:space="0" w:color="auto"/>
            <w:left w:val="none" w:sz="0" w:space="0" w:color="auto"/>
            <w:bottom w:val="none" w:sz="0" w:space="0" w:color="auto"/>
            <w:right w:val="none" w:sz="0" w:space="0" w:color="auto"/>
          </w:divBdr>
        </w:div>
        <w:div w:id="135025758">
          <w:marLeft w:val="0"/>
          <w:marRight w:val="0"/>
          <w:marTop w:val="120"/>
          <w:marBottom w:val="0"/>
          <w:divBdr>
            <w:top w:val="none" w:sz="0" w:space="0" w:color="auto"/>
            <w:left w:val="none" w:sz="0" w:space="0" w:color="auto"/>
            <w:bottom w:val="none" w:sz="0" w:space="0" w:color="auto"/>
            <w:right w:val="none" w:sz="0" w:space="0" w:color="auto"/>
          </w:divBdr>
        </w:div>
      </w:divsChild>
    </w:div>
    <w:div w:id="903835458">
      <w:bodyDiv w:val="1"/>
      <w:marLeft w:val="0"/>
      <w:marRight w:val="0"/>
      <w:marTop w:val="0"/>
      <w:marBottom w:val="0"/>
      <w:divBdr>
        <w:top w:val="none" w:sz="0" w:space="0" w:color="auto"/>
        <w:left w:val="none" w:sz="0" w:space="0" w:color="auto"/>
        <w:bottom w:val="none" w:sz="0" w:space="0" w:color="auto"/>
        <w:right w:val="none" w:sz="0" w:space="0" w:color="auto"/>
      </w:divBdr>
    </w:div>
    <w:div w:id="919876401">
      <w:bodyDiv w:val="1"/>
      <w:marLeft w:val="0"/>
      <w:marRight w:val="0"/>
      <w:marTop w:val="0"/>
      <w:marBottom w:val="0"/>
      <w:divBdr>
        <w:top w:val="none" w:sz="0" w:space="0" w:color="auto"/>
        <w:left w:val="none" w:sz="0" w:space="0" w:color="auto"/>
        <w:bottom w:val="none" w:sz="0" w:space="0" w:color="auto"/>
        <w:right w:val="none" w:sz="0" w:space="0" w:color="auto"/>
      </w:divBdr>
    </w:div>
    <w:div w:id="1122726946">
      <w:bodyDiv w:val="1"/>
      <w:marLeft w:val="0"/>
      <w:marRight w:val="0"/>
      <w:marTop w:val="0"/>
      <w:marBottom w:val="0"/>
      <w:divBdr>
        <w:top w:val="none" w:sz="0" w:space="0" w:color="auto"/>
        <w:left w:val="none" w:sz="0" w:space="0" w:color="auto"/>
        <w:bottom w:val="none" w:sz="0" w:space="0" w:color="auto"/>
        <w:right w:val="none" w:sz="0" w:space="0" w:color="auto"/>
      </w:divBdr>
      <w:divsChild>
        <w:div w:id="1667899967">
          <w:marLeft w:val="0"/>
          <w:marRight w:val="0"/>
          <w:marTop w:val="120"/>
          <w:marBottom w:val="0"/>
          <w:divBdr>
            <w:top w:val="none" w:sz="0" w:space="0" w:color="auto"/>
            <w:left w:val="none" w:sz="0" w:space="0" w:color="auto"/>
            <w:bottom w:val="none" w:sz="0" w:space="0" w:color="auto"/>
            <w:right w:val="none" w:sz="0" w:space="0" w:color="auto"/>
          </w:divBdr>
        </w:div>
        <w:div w:id="1790971676">
          <w:marLeft w:val="0"/>
          <w:marRight w:val="0"/>
          <w:marTop w:val="120"/>
          <w:marBottom w:val="0"/>
          <w:divBdr>
            <w:top w:val="none" w:sz="0" w:space="0" w:color="auto"/>
            <w:left w:val="none" w:sz="0" w:space="0" w:color="auto"/>
            <w:bottom w:val="none" w:sz="0" w:space="0" w:color="auto"/>
            <w:right w:val="none" w:sz="0" w:space="0" w:color="auto"/>
          </w:divBdr>
        </w:div>
        <w:div w:id="960453694">
          <w:marLeft w:val="0"/>
          <w:marRight w:val="0"/>
          <w:marTop w:val="120"/>
          <w:marBottom w:val="0"/>
          <w:divBdr>
            <w:top w:val="none" w:sz="0" w:space="0" w:color="auto"/>
            <w:left w:val="none" w:sz="0" w:space="0" w:color="auto"/>
            <w:bottom w:val="none" w:sz="0" w:space="0" w:color="auto"/>
            <w:right w:val="none" w:sz="0" w:space="0" w:color="auto"/>
          </w:divBdr>
        </w:div>
        <w:div w:id="1617567801">
          <w:marLeft w:val="0"/>
          <w:marRight w:val="0"/>
          <w:marTop w:val="120"/>
          <w:marBottom w:val="0"/>
          <w:divBdr>
            <w:top w:val="none" w:sz="0" w:space="0" w:color="auto"/>
            <w:left w:val="none" w:sz="0" w:space="0" w:color="auto"/>
            <w:bottom w:val="none" w:sz="0" w:space="0" w:color="auto"/>
            <w:right w:val="none" w:sz="0" w:space="0" w:color="auto"/>
          </w:divBdr>
        </w:div>
        <w:div w:id="965963138">
          <w:marLeft w:val="0"/>
          <w:marRight w:val="0"/>
          <w:marTop w:val="120"/>
          <w:marBottom w:val="0"/>
          <w:divBdr>
            <w:top w:val="none" w:sz="0" w:space="0" w:color="auto"/>
            <w:left w:val="none" w:sz="0" w:space="0" w:color="auto"/>
            <w:bottom w:val="none" w:sz="0" w:space="0" w:color="auto"/>
            <w:right w:val="none" w:sz="0" w:space="0" w:color="auto"/>
          </w:divBdr>
        </w:div>
        <w:div w:id="712731824">
          <w:marLeft w:val="0"/>
          <w:marRight w:val="0"/>
          <w:marTop w:val="120"/>
          <w:marBottom w:val="0"/>
          <w:divBdr>
            <w:top w:val="none" w:sz="0" w:space="0" w:color="auto"/>
            <w:left w:val="none" w:sz="0" w:space="0" w:color="auto"/>
            <w:bottom w:val="none" w:sz="0" w:space="0" w:color="auto"/>
            <w:right w:val="none" w:sz="0" w:space="0" w:color="auto"/>
          </w:divBdr>
        </w:div>
        <w:div w:id="1101490768">
          <w:marLeft w:val="0"/>
          <w:marRight w:val="0"/>
          <w:marTop w:val="120"/>
          <w:marBottom w:val="0"/>
          <w:divBdr>
            <w:top w:val="none" w:sz="0" w:space="0" w:color="auto"/>
            <w:left w:val="none" w:sz="0" w:space="0" w:color="auto"/>
            <w:bottom w:val="none" w:sz="0" w:space="0" w:color="auto"/>
            <w:right w:val="none" w:sz="0" w:space="0" w:color="auto"/>
          </w:divBdr>
        </w:div>
        <w:div w:id="959264994">
          <w:marLeft w:val="0"/>
          <w:marRight w:val="0"/>
          <w:marTop w:val="120"/>
          <w:marBottom w:val="0"/>
          <w:divBdr>
            <w:top w:val="none" w:sz="0" w:space="0" w:color="auto"/>
            <w:left w:val="none" w:sz="0" w:space="0" w:color="auto"/>
            <w:bottom w:val="none" w:sz="0" w:space="0" w:color="auto"/>
            <w:right w:val="none" w:sz="0" w:space="0" w:color="auto"/>
          </w:divBdr>
        </w:div>
        <w:div w:id="1497722946">
          <w:marLeft w:val="0"/>
          <w:marRight w:val="0"/>
          <w:marTop w:val="120"/>
          <w:marBottom w:val="0"/>
          <w:divBdr>
            <w:top w:val="none" w:sz="0" w:space="0" w:color="auto"/>
            <w:left w:val="none" w:sz="0" w:space="0" w:color="auto"/>
            <w:bottom w:val="none" w:sz="0" w:space="0" w:color="auto"/>
            <w:right w:val="none" w:sz="0" w:space="0" w:color="auto"/>
          </w:divBdr>
        </w:div>
      </w:divsChild>
    </w:div>
    <w:div w:id="1130243801">
      <w:bodyDiv w:val="1"/>
      <w:marLeft w:val="0"/>
      <w:marRight w:val="0"/>
      <w:marTop w:val="0"/>
      <w:marBottom w:val="0"/>
      <w:divBdr>
        <w:top w:val="none" w:sz="0" w:space="0" w:color="auto"/>
        <w:left w:val="none" w:sz="0" w:space="0" w:color="auto"/>
        <w:bottom w:val="none" w:sz="0" w:space="0" w:color="auto"/>
        <w:right w:val="none" w:sz="0" w:space="0" w:color="auto"/>
      </w:divBdr>
    </w:div>
    <w:div w:id="1131707634">
      <w:bodyDiv w:val="1"/>
      <w:marLeft w:val="0"/>
      <w:marRight w:val="0"/>
      <w:marTop w:val="0"/>
      <w:marBottom w:val="0"/>
      <w:divBdr>
        <w:top w:val="none" w:sz="0" w:space="0" w:color="auto"/>
        <w:left w:val="none" w:sz="0" w:space="0" w:color="auto"/>
        <w:bottom w:val="none" w:sz="0" w:space="0" w:color="auto"/>
        <w:right w:val="none" w:sz="0" w:space="0" w:color="auto"/>
      </w:divBdr>
      <w:divsChild>
        <w:div w:id="323509973">
          <w:marLeft w:val="0"/>
          <w:marRight w:val="0"/>
          <w:marTop w:val="120"/>
          <w:marBottom w:val="0"/>
          <w:divBdr>
            <w:top w:val="none" w:sz="0" w:space="0" w:color="auto"/>
            <w:left w:val="none" w:sz="0" w:space="0" w:color="auto"/>
            <w:bottom w:val="none" w:sz="0" w:space="0" w:color="auto"/>
            <w:right w:val="none" w:sz="0" w:space="0" w:color="auto"/>
          </w:divBdr>
        </w:div>
        <w:div w:id="800805141">
          <w:marLeft w:val="0"/>
          <w:marRight w:val="0"/>
          <w:marTop w:val="120"/>
          <w:marBottom w:val="0"/>
          <w:divBdr>
            <w:top w:val="none" w:sz="0" w:space="0" w:color="auto"/>
            <w:left w:val="none" w:sz="0" w:space="0" w:color="auto"/>
            <w:bottom w:val="none" w:sz="0" w:space="0" w:color="auto"/>
            <w:right w:val="none" w:sz="0" w:space="0" w:color="auto"/>
          </w:divBdr>
        </w:div>
        <w:div w:id="661929574">
          <w:marLeft w:val="0"/>
          <w:marRight w:val="0"/>
          <w:marTop w:val="120"/>
          <w:marBottom w:val="0"/>
          <w:divBdr>
            <w:top w:val="none" w:sz="0" w:space="0" w:color="auto"/>
            <w:left w:val="none" w:sz="0" w:space="0" w:color="auto"/>
            <w:bottom w:val="none" w:sz="0" w:space="0" w:color="auto"/>
            <w:right w:val="none" w:sz="0" w:space="0" w:color="auto"/>
          </w:divBdr>
        </w:div>
        <w:div w:id="1522862107">
          <w:marLeft w:val="0"/>
          <w:marRight w:val="0"/>
          <w:marTop w:val="120"/>
          <w:marBottom w:val="0"/>
          <w:divBdr>
            <w:top w:val="none" w:sz="0" w:space="0" w:color="auto"/>
            <w:left w:val="none" w:sz="0" w:space="0" w:color="auto"/>
            <w:bottom w:val="none" w:sz="0" w:space="0" w:color="auto"/>
            <w:right w:val="none" w:sz="0" w:space="0" w:color="auto"/>
          </w:divBdr>
        </w:div>
        <w:div w:id="226113791">
          <w:marLeft w:val="0"/>
          <w:marRight w:val="0"/>
          <w:marTop w:val="120"/>
          <w:marBottom w:val="0"/>
          <w:divBdr>
            <w:top w:val="none" w:sz="0" w:space="0" w:color="auto"/>
            <w:left w:val="none" w:sz="0" w:space="0" w:color="auto"/>
            <w:bottom w:val="none" w:sz="0" w:space="0" w:color="auto"/>
            <w:right w:val="none" w:sz="0" w:space="0" w:color="auto"/>
          </w:divBdr>
        </w:div>
        <w:div w:id="427392284">
          <w:marLeft w:val="0"/>
          <w:marRight w:val="0"/>
          <w:marTop w:val="120"/>
          <w:marBottom w:val="0"/>
          <w:divBdr>
            <w:top w:val="none" w:sz="0" w:space="0" w:color="auto"/>
            <w:left w:val="none" w:sz="0" w:space="0" w:color="auto"/>
            <w:bottom w:val="none" w:sz="0" w:space="0" w:color="auto"/>
            <w:right w:val="none" w:sz="0" w:space="0" w:color="auto"/>
          </w:divBdr>
        </w:div>
        <w:div w:id="1090007087">
          <w:marLeft w:val="0"/>
          <w:marRight w:val="0"/>
          <w:marTop w:val="120"/>
          <w:marBottom w:val="0"/>
          <w:divBdr>
            <w:top w:val="none" w:sz="0" w:space="0" w:color="auto"/>
            <w:left w:val="none" w:sz="0" w:space="0" w:color="auto"/>
            <w:bottom w:val="none" w:sz="0" w:space="0" w:color="auto"/>
            <w:right w:val="none" w:sz="0" w:space="0" w:color="auto"/>
          </w:divBdr>
        </w:div>
        <w:div w:id="508714282">
          <w:marLeft w:val="0"/>
          <w:marRight w:val="0"/>
          <w:marTop w:val="120"/>
          <w:marBottom w:val="0"/>
          <w:divBdr>
            <w:top w:val="none" w:sz="0" w:space="0" w:color="auto"/>
            <w:left w:val="none" w:sz="0" w:space="0" w:color="auto"/>
            <w:bottom w:val="none" w:sz="0" w:space="0" w:color="auto"/>
            <w:right w:val="none" w:sz="0" w:space="0" w:color="auto"/>
          </w:divBdr>
        </w:div>
      </w:divsChild>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0462457">
      <w:bodyDiv w:val="1"/>
      <w:marLeft w:val="0"/>
      <w:marRight w:val="0"/>
      <w:marTop w:val="0"/>
      <w:marBottom w:val="0"/>
      <w:divBdr>
        <w:top w:val="none" w:sz="0" w:space="0" w:color="auto"/>
        <w:left w:val="none" w:sz="0" w:space="0" w:color="auto"/>
        <w:bottom w:val="none" w:sz="0" w:space="0" w:color="auto"/>
        <w:right w:val="none" w:sz="0" w:space="0" w:color="auto"/>
      </w:divBdr>
    </w:div>
    <w:div w:id="1334339946">
      <w:bodyDiv w:val="1"/>
      <w:marLeft w:val="0"/>
      <w:marRight w:val="0"/>
      <w:marTop w:val="0"/>
      <w:marBottom w:val="0"/>
      <w:divBdr>
        <w:top w:val="none" w:sz="0" w:space="0" w:color="auto"/>
        <w:left w:val="none" w:sz="0" w:space="0" w:color="auto"/>
        <w:bottom w:val="none" w:sz="0" w:space="0" w:color="auto"/>
        <w:right w:val="none" w:sz="0" w:space="0" w:color="auto"/>
      </w:divBdr>
    </w:div>
    <w:div w:id="1380937320">
      <w:bodyDiv w:val="1"/>
      <w:marLeft w:val="0"/>
      <w:marRight w:val="0"/>
      <w:marTop w:val="0"/>
      <w:marBottom w:val="0"/>
      <w:divBdr>
        <w:top w:val="none" w:sz="0" w:space="0" w:color="auto"/>
        <w:left w:val="none" w:sz="0" w:space="0" w:color="auto"/>
        <w:bottom w:val="none" w:sz="0" w:space="0" w:color="auto"/>
        <w:right w:val="none" w:sz="0" w:space="0" w:color="auto"/>
      </w:divBdr>
    </w:div>
    <w:div w:id="1483041676">
      <w:bodyDiv w:val="1"/>
      <w:marLeft w:val="0"/>
      <w:marRight w:val="0"/>
      <w:marTop w:val="0"/>
      <w:marBottom w:val="0"/>
      <w:divBdr>
        <w:top w:val="none" w:sz="0" w:space="0" w:color="auto"/>
        <w:left w:val="none" w:sz="0" w:space="0" w:color="auto"/>
        <w:bottom w:val="none" w:sz="0" w:space="0" w:color="auto"/>
        <w:right w:val="none" w:sz="0" w:space="0" w:color="auto"/>
      </w:divBdr>
    </w:div>
    <w:div w:id="1512991400">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21184146">
      <w:bodyDiv w:val="1"/>
      <w:marLeft w:val="0"/>
      <w:marRight w:val="0"/>
      <w:marTop w:val="0"/>
      <w:marBottom w:val="0"/>
      <w:divBdr>
        <w:top w:val="none" w:sz="0" w:space="0" w:color="auto"/>
        <w:left w:val="none" w:sz="0" w:space="0" w:color="auto"/>
        <w:bottom w:val="none" w:sz="0" w:space="0" w:color="auto"/>
        <w:right w:val="none" w:sz="0" w:space="0" w:color="auto"/>
      </w:divBdr>
    </w:div>
    <w:div w:id="1706515325">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72110921">
      <w:bodyDiv w:val="1"/>
      <w:marLeft w:val="0"/>
      <w:marRight w:val="0"/>
      <w:marTop w:val="0"/>
      <w:marBottom w:val="0"/>
      <w:divBdr>
        <w:top w:val="none" w:sz="0" w:space="0" w:color="auto"/>
        <w:left w:val="none" w:sz="0" w:space="0" w:color="auto"/>
        <w:bottom w:val="none" w:sz="0" w:space="0" w:color="auto"/>
        <w:right w:val="none" w:sz="0" w:space="0" w:color="auto"/>
      </w:divBdr>
    </w:div>
    <w:div w:id="1921939604">
      <w:bodyDiv w:val="1"/>
      <w:marLeft w:val="0"/>
      <w:marRight w:val="0"/>
      <w:marTop w:val="0"/>
      <w:marBottom w:val="0"/>
      <w:divBdr>
        <w:top w:val="none" w:sz="0" w:space="0" w:color="auto"/>
        <w:left w:val="none" w:sz="0" w:space="0" w:color="auto"/>
        <w:bottom w:val="none" w:sz="0" w:space="0" w:color="auto"/>
        <w:right w:val="none" w:sz="0" w:space="0" w:color="auto"/>
      </w:divBdr>
    </w:div>
    <w:div w:id="1982806751">
      <w:bodyDiv w:val="1"/>
      <w:marLeft w:val="0"/>
      <w:marRight w:val="0"/>
      <w:marTop w:val="0"/>
      <w:marBottom w:val="0"/>
      <w:divBdr>
        <w:top w:val="none" w:sz="0" w:space="0" w:color="auto"/>
        <w:left w:val="none" w:sz="0" w:space="0" w:color="auto"/>
        <w:bottom w:val="none" w:sz="0" w:space="0" w:color="auto"/>
        <w:right w:val="none" w:sz="0" w:space="0" w:color="auto"/>
      </w:divBdr>
    </w:div>
    <w:div w:id="2020541539">
      <w:bodyDiv w:val="1"/>
      <w:marLeft w:val="0"/>
      <w:marRight w:val="0"/>
      <w:marTop w:val="0"/>
      <w:marBottom w:val="0"/>
      <w:divBdr>
        <w:top w:val="none" w:sz="0" w:space="0" w:color="auto"/>
        <w:left w:val="none" w:sz="0" w:space="0" w:color="auto"/>
        <w:bottom w:val="none" w:sz="0" w:space="0" w:color="auto"/>
        <w:right w:val="none" w:sz="0" w:space="0" w:color="auto"/>
      </w:divBdr>
      <w:divsChild>
        <w:div w:id="511922602">
          <w:marLeft w:val="0"/>
          <w:marRight w:val="0"/>
          <w:marTop w:val="120"/>
          <w:marBottom w:val="0"/>
          <w:divBdr>
            <w:top w:val="none" w:sz="0" w:space="0" w:color="auto"/>
            <w:left w:val="none" w:sz="0" w:space="0" w:color="auto"/>
            <w:bottom w:val="none" w:sz="0" w:space="0" w:color="auto"/>
            <w:right w:val="none" w:sz="0" w:space="0" w:color="auto"/>
          </w:divBdr>
        </w:div>
        <w:div w:id="258760102">
          <w:marLeft w:val="0"/>
          <w:marRight w:val="0"/>
          <w:marTop w:val="120"/>
          <w:marBottom w:val="0"/>
          <w:divBdr>
            <w:top w:val="none" w:sz="0" w:space="0" w:color="auto"/>
            <w:left w:val="none" w:sz="0" w:space="0" w:color="auto"/>
            <w:bottom w:val="none" w:sz="0" w:space="0" w:color="auto"/>
            <w:right w:val="none" w:sz="0" w:space="0" w:color="auto"/>
          </w:divBdr>
        </w:div>
        <w:div w:id="1509171974">
          <w:marLeft w:val="0"/>
          <w:marRight w:val="0"/>
          <w:marTop w:val="120"/>
          <w:marBottom w:val="96"/>
          <w:divBdr>
            <w:top w:val="none" w:sz="0" w:space="0" w:color="auto"/>
            <w:left w:val="single" w:sz="24" w:space="0" w:color="CED3F1"/>
            <w:bottom w:val="none" w:sz="0" w:space="0" w:color="auto"/>
            <w:right w:val="none" w:sz="0" w:space="0" w:color="auto"/>
          </w:divBdr>
        </w:div>
        <w:div w:id="486557725">
          <w:marLeft w:val="0"/>
          <w:marRight w:val="0"/>
          <w:marTop w:val="120"/>
          <w:marBottom w:val="0"/>
          <w:divBdr>
            <w:top w:val="none" w:sz="0" w:space="0" w:color="auto"/>
            <w:left w:val="none" w:sz="0" w:space="0" w:color="auto"/>
            <w:bottom w:val="none" w:sz="0" w:space="0" w:color="auto"/>
            <w:right w:val="none" w:sz="0" w:space="0" w:color="auto"/>
          </w:divBdr>
        </w:div>
        <w:div w:id="400836563">
          <w:marLeft w:val="0"/>
          <w:marRight w:val="0"/>
          <w:marTop w:val="120"/>
          <w:marBottom w:val="0"/>
          <w:divBdr>
            <w:top w:val="none" w:sz="0" w:space="0" w:color="auto"/>
            <w:left w:val="none" w:sz="0" w:space="0" w:color="auto"/>
            <w:bottom w:val="none" w:sz="0" w:space="0" w:color="auto"/>
            <w:right w:val="none" w:sz="0" w:space="0" w:color="auto"/>
          </w:divBdr>
        </w:div>
        <w:div w:id="337738757">
          <w:marLeft w:val="0"/>
          <w:marRight w:val="0"/>
          <w:marTop w:val="120"/>
          <w:marBottom w:val="0"/>
          <w:divBdr>
            <w:top w:val="none" w:sz="0" w:space="0" w:color="auto"/>
            <w:left w:val="none" w:sz="0" w:space="0" w:color="auto"/>
            <w:bottom w:val="none" w:sz="0" w:space="0" w:color="auto"/>
            <w:right w:val="none" w:sz="0" w:space="0" w:color="auto"/>
          </w:divBdr>
        </w:div>
        <w:div w:id="1869679646">
          <w:marLeft w:val="0"/>
          <w:marRight w:val="0"/>
          <w:marTop w:val="120"/>
          <w:marBottom w:val="0"/>
          <w:divBdr>
            <w:top w:val="none" w:sz="0" w:space="0" w:color="auto"/>
            <w:left w:val="none" w:sz="0" w:space="0" w:color="auto"/>
            <w:bottom w:val="none" w:sz="0" w:space="0" w:color="auto"/>
            <w:right w:val="none" w:sz="0" w:space="0" w:color="auto"/>
          </w:divBdr>
        </w:div>
        <w:div w:id="1456437378">
          <w:marLeft w:val="0"/>
          <w:marRight w:val="0"/>
          <w:marTop w:val="120"/>
          <w:marBottom w:val="0"/>
          <w:divBdr>
            <w:top w:val="none" w:sz="0" w:space="0" w:color="auto"/>
            <w:left w:val="none" w:sz="0" w:space="0" w:color="auto"/>
            <w:bottom w:val="none" w:sz="0" w:space="0" w:color="auto"/>
            <w:right w:val="none" w:sz="0" w:space="0" w:color="auto"/>
          </w:divBdr>
        </w:div>
        <w:div w:id="979843898">
          <w:marLeft w:val="0"/>
          <w:marRight w:val="0"/>
          <w:marTop w:val="120"/>
          <w:marBottom w:val="0"/>
          <w:divBdr>
            <w:top w:val="none" w:sz="0" w:space="0" w:color="auto"/>
            <w:left w:val="none" w:sz="0" w:space="0" w:color="auto"/>
            <w:bottom w:val="none" w:sz="0" w:space="0" w:color="auto"/>
            <w:right w:val="none" w:sz="0" w:space="0" w:color="auto"/>
          </w:divBdr>
        </w:div>
        <w:div w:id="824473178">
          <w:marLeft w:val="0"/>
          <w:marRight w:val="0"/>
          <w:marTop w:val="120"/>
          <w:marBottom w:val="0"/>
          <w:divBdr>
            <w:top w:val="none" w:sz="0" w:space="0" w:color="auto"/>
            <w:left w:val="none" w:sz="0" w:space="0" w:color="auto"/>
            <w:bottom w:val="none" w:sz="0" w:space="0" w:color="auto"/>
            <w:right w:val="none" w:sz="0" w:space="0" w:color="auto"/>
          </w:divBdr>
        </w:div>
        <w:div w:id="343560118">
          <w:marLeft w:val="0"/>
          <w:marRight w:val="0"/>
          <w:marTop w:val="120"/>
          <w:marBottom w:val="0"/>
          <w:divBdr>
            <w:top w:val="none" w:sz="0" w:space="0" w:color="auto"/>
            <w:left w:val="none" w:sz="0" w:space="0" w:color="auto"/>
            <w:bottom w:val="none" w:sz="0" w:space="0" w:color="auto"/>
            <w:right w:val="none" w:sz="0" w:space="0" w:color="auto"/>
          </w:divBdr>
        </w:div>
        <w:div w:id="510683217">
          <w:marLeft w:val="0"/>
          <w:marRight w:val="0"/>
          <w:marTop w:val="120"/>
          <w:marBottom w:val="0"/>
          <w:divBdr>
            <w:top w:val="none" w:sz="0" w:space="0" w:color="auto"/>
            <w:left w:val="none" w:sz="0" w:space="0" w:color="auto"/>
            <w:bottom w:val="none" w:sz="0" w:space="0" w:color="auto"/>
            <w:right w:val="none" w:sz="0" w:space="0" w:color="auto"/>
          </w:divBdr>
        </w:div>
        <w:div w:id="250510770">
          <w:marLeft w:val="0"/>
          <w:marRight w:val="0"/>
          <w:marTop w:val="120"/>
          <w:marBottom w:val="0"/>
          <w:divBdr>
            <w:top w:val="none" w:sz="0" w:space="0" w:color="auto"/>
            <w:left w:val="none" w:sz="0" w:space="0" w:color="auto"/>
            <w:bottom w:val="none" w:sz="0" w:space="0" w:color="auto"/>
            <w:right w:val="none" w:sz="0" w:space="0" w:color="auto"/>
          </w:divBdr>
        </w:div>
        <w:div w:id="1072122805">
          <w:marLeft w:val="0"/>
          <w:marRight w:val="0"/>
          <w:marTop w:val="120"/>
          <w:marBottom w:val="0"/>
          <w:divBdr>
            <w:top w:val="none" w:sz="0" w:space="0" w:color="auto"/>
            <w:left w:val="none" w:sz="0" w:space="0" w:color="auto"/>
            <w:bottom w:val="none" w:sz="0" w:space="0" w:color="auto"/>
            <w:right w:val="none" w:sz="0" w:space="0" w:color="auto"/>
          </w:divBdr>
        </w:div>
        <w:div w:id="1992559732">
          <w:marLeft w:val="0"/>
          <w:marRight w:val="0"/>
          <w:marTop w:val="120"/>
          <w:marBottom w:val="0"/>
          <w:divBdr>
            <w:top w:val="none" w:sz="0" w:space="0" w:color="auto"/>
            <w:left w:val="none" w:sz="0" w:space="0" w:color="auto"/>
            <w:bottom w:val="none" w:sz="0" w:space="0" w:color="auto"/>
            <w:right w:val="none" w:sz="0" w:space="0" w:color="auto"/>
          </w:divBdr>
        </w:div>
        <w:div w:id="1312102224">
          <w:marLeft w:val="0"/>
          <w:marRight w:val="0"/>
          <w:marTop w:val="120"/>
          <w:marBottom w:val="0"/>
          <w:divBdr>
            <w:top w:val="none" w:sz="0" w:space="0" w:color="auto"/>
            <w:left w:val="none" w:sz="0" w:space="0" w:color="auto"/>
            <w:bottom w:val="none" w:sz="0" w:space="0" w:color="auto"/>
            <w:right w:val="none" w:sz="0" w:space="0" w:color="auto"/>
          </w:divBdr>
        </w:div>
        <w:div w:id="1916284250">
          <w:marLeft w:val="0"/>
          <w:marRight w:val="0"/>
          <w:marTop w:val="120"/>
          <w:marBottom w:val="0"/>
          <w:divBdr>
            <w:top w:val="none" w:sz="0" w:space="0" w:color="auto"/>
            <w:left w:val="none" w:sz="0" w:space="0" w:color="auto"/>
            <w:bottom w:val="none" w:sz="0" w:space="0" w:color="auto"/>
            <w:right w:val="none" w:sz="0" w:space="0" w:color="auto"/>
          </w:divBdr>
        </w:div>
        <w:div w:id="1768190767">
          <w:marLeft w:val="0"/>
          <w:marRight w:val="0"/>
          <w:marTop w:val="120"/>
          <w:marBottom w:val="0"/>
          <w:divBdr>
            <w:top w:val="none" w:sz="0" w:space="0" w:color="auto"/>
            <w:left w:val="none" w:sz="0" w:space="0" w:color="auto"/>
            <w:bottom w:val="none" w:sz="0" w:space="0" w:color="auto"/>
            <w:right w:val="none" w:sz="0" w:space="0" w:color="auto"/>
          </w:divBdr>
        </w:div>
        <w:div w:id="131412214">
          <w:marLeft w:val="0"/>
          <w:marRight w:val="0"/>
          <w:marTop w:val="120"/>
          <w:marBottom w:val="0"/>
          <w:divBdr>
            <w:top w:val="none" w:sz="0" w:space="0" w:color="auto"/>
            <w:left w:val="none" w:sz="0" w:space="0" w:color="auto"/>
            <w:bottom w:val="none" w:sz="0" w:space="0" w:color="auto"/>
            <w:right w:val="none" w:sz="0" w:space="0" w:color="auto"/>
          </w:divBdr>
        </w:div>
        <w:div w:id="1632442778">
          <w:marLeft w:val="0"/>
          <w:marRight w:val="0"/>
          <w:marTop w:val="120"/>
          <w:marBottom w:val="0"/>
          <w:divBdr>
            <w:top w:val="none" w:sz="0" w:space="0" w:color="auto"/>
            <w:left w:val="none" w:sz="0" w:space="0" w:color="auto"/>
            <w:bottom w:val="none" w:sz="0" w:space="0" w:color="auto"/>
            <w:right w:val="none" w:sz="0" w:space="0" w:color="auto"/>
          </w:divBdr>
        </w:div>
        <w:div w:id="658656833">
          <w:marLeft w:val="0"/>
          <w:marRight w:val="0"/>
          <w:marTop w:val="120"/>
          <w:marBottom w:val="0"/>
          <w:divBdr>
            <w:top w:val="none" w:sz="0" w:space="0" w:color="auto"/>
            <w:left w:val="none" w:sz="0" w:space="0" w:color="auto"/>
            <w:bottom w:val="none" w:sz="0" w:space="0" w:color="auto"/>
            <w:right w:val="none" w:sz="0" w:space="0" w:color="auto"/>
          </w:divBdr>
        </w:div>
        <w:div w:id="947346700">
          <w:marLeft w:val="0"/>
          <w:marRight w:val="0"/>
          <w:marTop w:val="120"/>
          <w:marBottom w:val="0"/>
          <w:divBdr>
            <w:top w:val="none" w:sz="0" w:space="0" w:color="auto"/>
            <w:left w:val="none" w:sz="0" w:space="0" w:color="auto"/>
            <w:bottom w:val="none" w:sz="0" w:space="0" w:color="auto"/>
            <w:right w:val="none" w:sz="0" w:space="0" w:color="auto"/>
          </w:divBdr>
        </w:div>
        <w:div w:id="832337284">
          <w:marLeft w:val="0"/>
          <w:marRight w:val="0"/>
          <w:marTop w:val="120"/>
          <w:marBottom w:val="0"/>
          <w:divBdr>
            <w:top w:val="none" w:sz="0" w:space="0" w:color="auto"/>
            <w:left w:val="none" w:sz="0" w:space="0" w:color="auto"/>
            <w:bottom w:val="none" w:sz="0" w:space="0" w:color="auto"/>
            <w:right w:val="none" w:sz="0" w:space="0" w:color="auto"/>
          </w:divBdr>
        </w:div>
        <w:div w:id="1897818982">
          <w:marLeft w:val="0"/>
          <w:marRight w:val="0"/>
          <w:marTop w:val="120"/>
          <w:marBottom w:val="0"/>
          <w:divBdr>
            <w:top w:val="none" w:sz="0" w:space="0" w:color="auto"/>
            <w:left w:val="none" w:sz="0" w:space="0" w:color="auto"/>
            <w:bottom w:val="none" w:sz="0" w:space="0" w:color="auto"/>
            <w:right w:val="none" w:sz="0" w:space="0" w:color="auto"/>
          </w:divBdr>
        </w:div>
        <w:div w:id="1603297546">
          <w:marLeft w:val="0"/>
          <w:marRight w:val="0"/>
          <w:marTop w:val="120"/>
          <w:marBottom w:val="0"/>
          <w:divBdr>
            <w:top w:val="none" w:sz="0" w:space="0" w:color="auto"/>
            <w:left w:val="none" w:sz="0" w:space="0" w:color="auto"/>
            <w:bottom w:val="none" w:sz="0" w:space="0" w:color="auto"/>
            <w:right w:val="none" w:sz="0" w:space="0" w:color="auto"/>
          </w:divBdr>
        </w:div>
        <w:div w:id="1881161903">
          <w:marLeft w:val="0"/>
          <w:marRight w:val="0"/>
          <w:marTop w:val="120"/>
          <w:marBottom w:val="0"/>
          <w:divBdr>
            <w:top w:val="none" w:sz="0" w:space="0" w:color="auto"/>
            <w:left w:val="none" w:sz="0" w:space="0" w:color="auto"/>
            <w:bottom w:val="none" w:sz="0" w:space="0" w:color="auto"/>
            <w:right w:val="none" w:sz="0" w:space="0" w:color="auto"/>
          </w:divBdr>
        </w:div>
        <w:div w:id="1954633736">
          <w:marLeft w:val="0"/>
          <w:marRight w:val="0"/>
          <w:marTop w:val="0"/>
          <w:marBottom w:val="192"/>
          <w:divBdr>
            <w:top w:val="none" w:sz="0" w:space="0" w:color="auto"/>
            <w:left w:val="none" w:sz="0" w:space="0" w:color="auto"/>
            <w:bottom w:val="none" w:sz="0" w:space="0" w:color="auto"/>
            <w:right w:val="none" w:sz="0" w:space="0" w:color="auto"/>
          </w:divBdr>
          <w:divsChild>
            <w:div w:id="535971925">
              <w:marLeft w:val="0"/>
              <w:marRight w:val="0"/>
              <w:marTop w:val="120"/>
              <w:marBottom w:val="0"/>
              <w:divBdr>
                <w:top w:val="none" w:sz="0" w:space="0" w:color="auto"/>
                <w:left w:val="none" w:sz="0" w:space="0" w:color="auto"/>
                <w:bottom w:val="none" w:sz="0" w:space="0" w:color="auto"/>
                <w:right w:val="none" w:sz="0" w:space="0" w:color="auto"/>
              </w:divBdr>
            </w:div>
          </w:divsChild>
        </w:div>
        <w:div w:id="1549797764">
          <w:marLeft w:val="0"/>
          <w:marRight w:val="0"/>
          <w:marTop w:val="120"/>
          <w:marBottom w:val="96"/>
          <w:divBdr>
            <w:top w:val="none" w:sz="0" w:space="0" w:color="auto"/>
            <w:left w:val="single" w:sz="24" w:space="0" w:color="CED3F1"/>
            <w:bottom w:val="none" w:sz="0" w:space="0" w:color="auto"/>
            <w:right w:val="none" w:sz="0" w:space="0" w:color="auto"/>
          </w:divBdr>
        </w:div>
        <w:div w:id="481001241">
          <w:marLeft w:val="0"/>
          <w:marRight w:val="0"/>
          <w:marTop w:val="120"/>
          <w:marBottom w:val="0"/>
          <w:divBdr>
            <w:top w:val="none" w:sz="0" w:space="0" w:color="auto"/>
            <w:left w:val="none" w:sz="0" w:space="0" w:color="auto"/>
            <w:bottom w:val="none" w:sz="0" w:space="0" w:color="auto"/>
            <w:right w:val="none" w:sz="0" w:space="0" w:color="auto"/>
          </w:divBdr>
        </w:div>
        <w:div w:id="32266175">
          <w:marLeft w:val="0"/>
          <w:marRight w:val="0"/>
          <w:marTop w:val="120"/>
          <w:marBottom w:val="0"/>
          <w:divBdr>
            <w:top w:val="none" w:sz="0" w:space="0" w:color="auto"/>
            <w:left w:val="none" w:sz="0" w:space="0" w:color="auto"/>
            <w:bottom w:val="none" w:sz="0" w:space="0" w:color="auto"/>
            <w:right w:val="none" w:sz="0" w:space="0" w:color="auto"/>
          </w:divBdr>
        </w:div>
        <w:div w:id="1404182103">
          <w:marLeft w:val="0"/>
          <w:marRight w:val="0"/>
          <w:marTop w:val="120"/>
          <w:marBottom w:val="0"/>
          <w:divBdr>
            <w:top w:val="none" w:sz="0" w:space="0" w:color="auto"/>
            <w:left w:val="none" w:sz="0" w:space="0" w:color="auto"/>
            <w:bottom w:val="none" w:sz="0" w:space="0" w:color="auto"/>
            <w:right w:val="none" w:sz="0" w:space="0" w:color="auto"/>
          </w:divBdr>
        </w:div>
        <w:div w:id="165248851">
          <w:marLeft w:val="0"/>
          <w:marRight w:val="0"/>
          <w:marTop w:val="120"/>
          <w:marBottom w:val="0"/>
          <w:divBdr>
            <w:top w:val="none" w:sz="0" w:space="0" w:color="auto"/>
            <w:left w:val="none" w:sz="0" w:space="0" w:color="auto"/>
            <w:bottom w:val="none" w:sz="0" w:space="0" w:color="auto"/>
            <w:right w:val="none" w:sz="0" w:space="0" w:color="auto"/>
          </w:divBdr>
        </w:div>
        <w:div w:id="906575207">
          <w:marLeft w:val="0"/>
          <w:marRight w:val="0"/>
          <w:marTop w:val="120"/>
          <w:marBottom w:val="0"/>
          <w:divBdr>
            <w:top w:val="none" w:sz="0" w:space="0" w:color="auto"/>
            <w:left w:val="none" w:sz="0" w:space="0" w:color="auto"/>
            <w:bottom w:val="none" w:sz="0" w:space="0" w:color="auto"/>
            <w:right w:val="none" w:sz="0" w:space="0" w:color="auto"/>
          </w:divBdr>
        </w:div>
        <w:div w:id="1059282129">
          <w:marLeft w:val="0"/>
          <w:marRight w:val="0"/>
          <w:marTop w:val="120"/>
          <w:marBottom w:val="0"/>
          <w:divBdr>
            <w:top w:val="none" w:sz="0" w:space="0" w:color="auto"/>
            <w:left w:val="none" w:sz="0" w:space="0" w:color="auto"/>
            <w:bottom w:val="none" w:sz="0" w:space="0" w:color="auto"/>
            <w:right w:val="none" w:sz="0" w:space="0" w:color="auto"/>
          </w:divBdr>
        </w:div>
        <w:div w:id="1491366069">
          <w:marLeft w:val="0"/>
          <w:marRight w:val="0"/>
          <w:marTop w:val="120"/>
          <w:marBottom w:val="0"/>
          <w:divBdr>
            <w:top w:val="none" w:sz="0" w:space="0" w:color="auto"/>
            <w:left w:val="none" w:sz="0" w:space="0" w:color="auto"/>
            <w:bottom w:val="none" w:sz="0" w:space="0" w:color="auto"/>
            <w:right w:val="none" w:sz="0" w:space="0" w:color="auto"/>
          </w:divBdr>
        </w:div>
        <w:div w:id="2064017684">
          <w:marLeft w:val="0"/>
          <w:marRight w:val="0"/>
          <w:marTop w:val="120"/>
          <w:marBottom w:val="0"/>
          <w:divBdr>
            <w:top w:val="none" w:sz="0" w:space="0" w:color="auto"/>
            <w:left w:val="none" w:sz="0" w:space="0" w:color="auto"/>
            <w:bottom w:val="none" w:sz="0" w:space="0" w:color="auto"/>
            <w:right w:val="none" w:sz="0" w:space="0" w:color="auto"/>
          </w:divBdr>
        </w:div>
        <w:div w:id="1446849067">
          <w:marLeft w:val="0"/>
          <w:marRight w:val="0"/>
          <w:marTop w:val="120"/>
          <w:marBottom w:val="0"/>
          <w:divBdr>
            <w:top w:val="none" w:sz="0" w:space="0" w:color="auto"/>
            <w:left w:val="none" w:sz="0" w:space="0" w:color="auto"/>
            <w:bottom w:val="none" w:sz="0" w:space="0" w:color="auto"/>
            <w:right w:val="none" w:sz="0" w:space="0" w:color="auto"/>
          </w:divBdr>
        </w:div>
        <w:div w:id="1287470411">
          <w:marLeft w:val="0"/>
          <w:marRight w:val="0"/>
          <w:marTop w:val="120"/>
          <w:marBottom w:val="0"/>
          <w:divBdr>
            <w:top w:val="none" w:sz="0" w:space="0" w:color="auto"/>
            <w:left w:val="none" w:sz="0" w:space="0" w:color="auto"/>
            <w:bottom w:val="none" w:sz="0" w:space="0" w:color="auto"/>
            <w:right w:val="none" w:sz="0" w:space="0" w:color="auto"/>
          </w:divBdr>
        </w:div>
        <w:div w:id="2111125343">
          <w:marLeft w:val="0"/>
          <w:marRight w:val="0"/>
          <w:marTop w:val="120"/>
          <w:marBottom w:val="0"/>
          <w:divBdr>
            <w:top w:val="none" w:sz="0" w:space="0" w:color="auto"/>
            <w:left w:val="none" w:sz="0" w:space="0" w:color="auto"/>
            <w:bottom w:val="none" w:sz="0" w:space="0" w:color="auto"/>
            <w:right w:val="none" w:sz="0" w:space="0" w:color="auto"/>
          </w:divBdr>
        </w:div>
        <w:div w:id="1600061739">
          <w:marLeft w:val="0"/>
          <w:marRight w:val="0"/>
          <w:marTop w:val="120"/>
          <w:marBottom w:val="0"/>
          <w:divBdr>
            <w:top w:val="none" w:sz="0" w:space="0" w:color="auto"/>
            <w:left w:val="none" w:sz="0" w:space="0" w:color="auto"/>
            <w:bottom w:val="none" w:sz="0" w:space="0" w:color="auto"/>
            <w:right w:val="none" w:sz="0" w:space="0" w:color="auto"/>
          </w:divBdr>
        </w:div>
        <w:div w:id="1668166819">
          <w:marLeft w:val="0"/>
          <w:marRight w:val="0"/>
          <w:marTop w:val="120"/>
          <w:marBottom w:val="0"/>
          <w:divBdr>
            <w:top w:val="none" w:sz="0" w:space="0" w:color="auto"/>
            <w:left w:val="none" w:sz="0" w:space="0" w:color="auto"/>
            <w:bottom w:val="none" w:sz="0" w:space="0" w:color="auto"/>
            <w:right w:val="none" w:sz="0" w:space="0" w:color="auto"/>
          </w:divBdr>
        </w:div>
        <w:div w:id="1987275721">
          <w:marLeft w:val="0"/>
          <w:marRight w:val="0"/>
          <w:marTop w:val="120"/>
          <w:marBottom w:val="0"/>
          <w:divBdr>
            <w:top w:val="none" w:sz="0" w:space="0" w:color="auto"/>
            <w:left w:val="none" w:sz="0" w:space="0" w:color="auto"/>
            <w:bottom w:val="none" w:sz="0" w:space="0" w:color="auto"/>
            <w:right w:val="none" w:sz="0" w:space="0" w:color="auto"/>
          </w:divBdr>
        </w:div>
        <w:div w:id="642930886">
          <w:marLeft w:val="0"/>
          <w:marRight w:val="0"/>
          <w:marTop w:val="120"/>
          <w:marBottom w:val="0"/>
          <w:divBdr>
            <w:top w:val="none" w:sz="0" w:space="0" w:color="auto"/>
            <w:left w:val="none" w:sz="0" w:space="0" w:color="auto"/>
            <w:bottom w:val="none" w:sz="0" w:space="0" w:color="auto"/>
            <w:right w:val="none" w:sz="0" w:space="0" w:color="auto"/>
          </w:divBdr>
        </w:div>
        <w:div w:id="947466844">
          <w:marLeft w:val="0"/>
          <w:marRight w:val="0"/>
          <w:marTop w:val="120"/>
          <w:marBottom w:val="0"/>
          <w:divBdr>
            <w:top w:val="none" w:sz="0" w:space="0" w:color="auto"/>
            <w:left w:val="none" w:sz="0" w:space="0" w:color="auto"/>
            <w:bottom w:val="none" w:sz="0" w:space="0" w:color="auto"/>
            <w:right w:val="none" w:sz="0" w:space="0" w:color="auto"/>
          </w:divBdr>
        </w:div>
      </w:divsChild>
    </w:div>
    <w:div w:id="2058971993">
      <w:bodyDiv w:val="1"/>
      <w:marLeft w:val="0"/>
      <w:marRight w:val="0"/>
      <w:marTop w:val="0"/>
      <w:marBottom w:val="0"/>
      <w:divBdr>
        <w:top w:val="none" w:sz="0" w:space="0" w:color="auto"/>
        <w:left w:val="none" w:sz="0" w:space="0" w:color="auto"/>
        <w:bottom w:val="none" w:sz="0" w:space="0" w:color="auto"/>
        <w:right w:val="none" w:sz="0" w:space="0" w:color="auto"/>
      </w:divBdr>
      <w:divsChild>
        <w:div w:id="1317763918">
          <w:marLeft w:val="0"/>
          <w:marRight w:val="0"/>
          <w:marTop w:val="120"/>
          <w:marBottom w:val="0"/>
          <w:divBdr>
            <w:top w:val="none" w:sz="0" w:space="0" w:color="auto"/>
            <w:left w:val="none" w:sz="0" w:space="0" w:color="auto"/>
            <w:bottom w:val="none" w:sz="0" w:space="0" w:color="auto"/>
            <w:right w:val="none" w:sz="0" w:space="0" w:color="auto"/>
          </w:divBdr>
        </w:div>
        <w:div w:id="285894446">
          <w:marLeft w:val="0"/>
          <w:marRight w:val="0"/>
          <w:marTop w:val="120"/>
          <w:marBottom w:val="0"/>
          <w:divBdr>
            <w:top w:val="none" w:sz="0" w:space="0" w:color="auto"/>
            <w:left w:val="none" w:sz="0" w:space="0" w:color="auto"/>
            <w:bottom w:val="none" w:sz="0" w:space="0" w:color="auto"/>
            <w:right w:val="none" w:sz="0" w:space="0" w:color="auto"/>
          </w:divBdr>
        </w:div>
        <w:div w:id="61491763">
          <w:marLeft w:val="0"/>
          <w:marRight w:val="0"/>
          <w:marTop w:val="120"/>
          <w:marBottom w:val="0"/>
          <w:divBdr>
            <w:top w:val="none" w:sz="0" w:space="0" w:color="auto"/>
            <w:left w:val="none" w:sz="0" w:space="0" w:color="auto"/>
            <w:bottom w:val="none" w:sz="0" w:space="0" w:color="auto"/>
            <w:right w:val="none" w:sz="0" w:space="0" w:color="auto"/>
          </w:divBdr>
        </w:div>
        <w:div w:id="338390116">
          <w:marLeft w:val="0"/>
          <w:marRight w:val="0"/>
          <w:marTop w:val="120"/>
          <w:marBottom w:val="0"/>
          <w:divBdr>
            <w:top w:val="none" w:sz="0" w:space="0" w:color="auto"/>
            <w:left w:val="none" w:sz="0" w:space="0" w:color="auto"/>
            <w:bottom w:val="none" w:sz="0" w:space="0" w:color="auto"/>
            <w:right w:val="none" w:sz="0" w:space="0" w:color="auto"/>
          </w:divBdr>
        </w:div>
        <w:div w:id="1452017169">
          <w:marLeft w:val="0"/>
          <w:marRight w:val="0"/>
          <w:marTop w:val="120"/>
          <w:marBottom w:val="0"/>
          <w:divBdr>
            <w:top w:val="none" w:sz="0" w:space="0" w:color="auto"/>
            <w:left w:val="none" w:sz="0" w:space="0" w:color="auto"/>
            <w:bottom w:val="none" w:sz="0" w:space="0" w:color="auto"/>
            <w:right w:val="none" w:sz="0" w:space="0" w:color="auto"/>
          </w:divBdr>
        </w:div>
        <w:div w:id="1236553031">
          <w:marLeft w:val="0"/>
          <w:marRight w:val="0"/>
          <w:marTop w:val="120"/>
          <w:marBottom w:val="0"/>
          <w:divBdr>
            <w:top w:val="none" w:sz="0" w:space="0" w:color="auto"/>
            <w:left w:val="none" w:sz="0" w:space="0" w:color="auto"/>
            <w:bottom w:val="none" w:sz="0" w:space="0" w:color="auto"/>
            <w:right w:val="none" w:sz="0" w:space="0" w:color="auto"/>
          </w:divBdr>
        </w:div>
        <w:div w:id="1317763743">
          <w:marLeft w:val="0"/>
          <w:marRight w:val="0"/>
          <w:marTop w:val="120"/>
          <w:marBottom w:val="0"/>
          <w:divBdr>
            <w:top w:val="none" w:sz="0" w:space="0" w:color="auto"/>
            <w:left w:val="none" w:sz="0" w:space="0" w:color="auto"/>
            <w:bottom w:val="none" w:sz="0" w:space="0" w:color="auto"/>
            <w:right w:val="none" w:sz="0" w:space="0" w:color="auto"/>
          </w:divBdr>
        </w:div>
        <w:div w:id="1628663016">
          <w:marLeft w:val="0"/>
          <w:marRight w:val="0"/>
          <w:marTop w:val="120"/>
          <w:marBottom w:val="0"/>
          <w:divBdr>
            <w:top w:val="none" w:sz="0" w:space="0" w:color="auto"/>
            <w:left w:val="none" w:sz="0" w:space="0" w:color="auto"/>
            <w:bottom w:val="none" w:sz="0" w:space="0" w:color="auto"/>
            <w:right w:val="none" w:sz="0" w:space="0" w:color="auto"/>
          </w:divBdr>
        </w:div>
        <w:div w:id="487986377">
          <w:marLeft w:val="0"/>
          <w:marRight w:val="0"/>
          <w:marTop w:val="120"/>
          <w:marBottom w:val="0"/>
          <w:divBdr>
            <w:top w:val="none" w:sz="0" w:space="0" w:color="auto"/>
            <w:left w:val="none" w:sz="0" w:space="0" w:color="auto"/>
            <w:bottom w:val="none" w:sz="0" w:space="0" w:color="auto"/>
            <w:right w:val="none" w:sz="0" w:space="0" w:color="auto"/>
          </w:divBdr>
        </w:div>
        <w:div w:id="1866359179">
          <w:marLeft w:val="0"/>
          <w:marRight w:val="0"/>
          <w:marTop w:val="120"/>
          <w:marBottom w:val="0"/>
          <w:divBdr>
            <w:top w:val="none" w:sz="0" w:space="0" w:color="auto"/>
            <w:left w:val="none" w:sz="0" w:space="0" w:color="auto"/>
            <w:bottom w:val="none" w:sz="0" w:space="0" w:color="auto"/>
            <w:right w:val="none" w:sz="0" w:space="0" w:color="auto"/>
          </w:divBdr>
        </w:div>
        <w:div w:id="601187434">
          <w:marLeft w:val="0"/>
          <w:marRight w:val="0"/>
          <w:marTop w:val="120"/>
          <w:marBottom w:val="0"/>
          <w:divBdr>
            <w:top w:val="none" w:sz="0" w:space="0" w:color="auto"/>
            <w:left w:val="none" w:sz="0" w:space="0" w:color="auto"/>
            <w:bottom w:val="none" w:sz="0" w:space="0" w:color="auto"/>
            <w:right w:val="none" w:sz="0" w:space="0" w:color="auto"/>
          </w:divBdr>
        </w:div>
        <w:div w:id="1564215637">
          <w:marLeft w:val="0"/>
          <w:marRight w:val="0"/>
          <w:marTop w:val="0"/>
          <w:marBottom w:val="192"/>
          <w:divBdr>
            <w:top w:val="none" w:sz="0" w:space="0" w:color="auto"/>
            <w:left w:val="none" w:sz="0" w:space="0" w:color="auto"/>
            <w:bottom w:val="none" w:sz="0" w:space="0" w:color="auto"/>
            <w:right w:val="none" w:sz="0" w:space="0" w:color="auto"/>
          </w:divBdr>
        </w:div>
        <w:div w:id="58330729">
          <w:marLeft w:val="0"/>
          <w:marRight w:val="0"/>
          <w:marTop w:val="120"/>
          <w:marBottom w:val="96"/>
          <w:divBdr>
            <w:top w:val="none" w:sz="0" w:space="0" w:color="auto"/>
            <w:left w:val="single" w:sz="24" w:space="0" w:color="CED3F1"/>
            <w:bottom w:val="none" w:sz="0" w:space="0" w:color="auto"/>
            <w:right w:val="none" w:sz="0" w:space="0" w:color="auto"/>
          </w:divBdr>
        </w:div>
        <w:div w:id="1540313680">
          <w:marLeft w:val="0"/>
          <w:marRight w:val="0"/>
          <w:marTop w:val="120"/>
          <w:marBottom w:val="0"/>
          <w:divBdr>
            <w:top w:val="none" w:sz="0" w:space="0" w:color="auto"/>
            <w:left w:val="none" w:sz="0" w:space="0" w:color="auto"/>
            <w:bottom w:val="none" w:sz="0" w:space="0" w:color="auto"/>
            <w:right w:val="none" w:sz="0" w:space="0" w:color="auto"/>
          </w:divBdr>
        </w:div>
        <w:div w:id="1929532155">
          <w:marLeft w:val="0"/>
          <w:marRight w:val="0"/>
          <w:marTop w:val="120"/>
          <w:marBottom w:val="0"/>
          <w:divBdr>
            <w:top w:val="none" w:sz="0" w:space="0" w:color="auto"/>
            <w:left w:val="none" w:sz="0" w:space="0" w:color="auto"/>
            <w:bottom w:val="none" w:sz="0" w:space="0" w:color="auto"/>
            <w:right w:val="none" w:sz="0" w:space="0" w:color="auto"/>
          </w:divBdr>
        </w:div>
      </w:divsChild>
    </w:div>
    <w:div w:id="2067685104">
      <w:bodyDiv w:val="1"/>
      <w:marLeft w:val="0"/>
      <w:marRight w:val="0"/>
      <w:marTop w:val="0"/>
      <w:marBottom w:val="0"/>
      <w:divBdr>
        <w:top w:val="none" w:sz="0" w:space="0" w:color="auto"/>
        <w:left w:val="none" w:sz="0" w:space="0" w:color="auto"/>
        <w:bottom w:val="none" w:sz="0" w:space="0" w:color="auto"/>
        <w:right w:val="none" w:sz="0" w:space="0" w:color="auto"/>
      </w:divBdr>
    </w:div>
    <w:div w:id="2077973218">
      <w:bodyDiv w:val="1"/>
      <w:marLeft w:val="0"/>
      <w:marRight w:val="0"/>
      <w:marTop w:val="0"/>
      <w:marBottom w:val="0"/>
      <w:divBdr>
        <w:top w:val="none" w:sz="0" w:space="0" w:color="auto"/>
        <w:left w:val="none" w:sz="0" w:space="0" w:color="auto"/>
        <w:bottom w:val="none" w:sz="0" w:space="0" w:color="auto"/>
        <w:right w:val="none" w:sz="0" w:space="0" w:color="auto"/>
      </w:divBdr>
      <w:divsChild>
        <w:div w:id="237446299">
          <w:marLeft w:val="0"/>
          <w:marRight w:val="0"/>
          <w:marTop w:val="120"/>
          <w:marBottom w:val="0"/>
          <w:divBdr>
            <w:top w:val="none" w:sz="0" w:space="0" w:color="auto"/>
            <w:left w:val="none" w:sz="0" w:space="0" w:color="auto"/>
            <w:bottom w:val="none" w:sz="0" w:space="0" w:color="auto"/>
            <w:right w:val="none" w:sz="0" w:space="0" w:color="auto"/>
          </w:divBdr>
        </w:div>
        <w:div w:id="577176443">
          <w:marLeft w:val="0"/>
          <w:marRight w:val="0"/>
          <w:marTop w:val="120"/>
          <w:marBottom w:val="0"/>
          <w:divBdr>
            <w:top w:val="none" w:sz="0" w:space="0" w:color="auto"/>
            <w:left w:val="none" w:sz="0" w:space="0" w:color="auto"/>
            <w:bottom w:val="none" w:sz="0" w:space="0" w:color="auto"/>
            <w:right w:val="none" w:sz="0" w:space="0" w:color="auto"/>
          </w:divBdr>
        </w:div>
        <w:div w:id="606813308">
          <w:marLeft w:val="0"/>
          <w:marRight w:val="0"/>
          <w:marTop w:val="120"/>
          <w:marBottom w:val="96"/>
          <w:divBdr>
            <w:top w:val="none" w:sz="0" w:space="0" w:color="auto"/>
            <w:left w:val="single" w:sz="24" w:space="0" w:color="CED3F1"/>
            <w:bottom w:val="none" w:sz="0" w:space="0" w:color="auto"/>
            <w:right w:val="none" w:sz="0" w:space="0" w:color="auto"/>
          </w:divBdr>
        </w:div>
        <w:div w:id="778372737">
          <w:marLeft w:val="0"/>
          <w:marRight w:val="0"/>
          <w:marTop w:val="120"/>
          <w:marBottom w:val="0"/>
          <w:divBdr>
            <w:top w:val="none" w:sz="0" w:space="0" w:color="auto"/>
            <w:left w:val="none" w:sz="0" w:space="0" w:color="auto"/>
            <w:bottom w:val="none" w:sz="0" w:space="0" w:color="auto"/>
            <w:right w:val="none" w:sz="0" w:space="0" w:color="auto"/>
          </w:divBdr>
        </w:div>
        <w:div w:id="844512353">
          <w:marLeft w:val="0"/>
          <w:marRight w:val="0"/>
          <w:marTop w:val="120"/>
          <w:marBottom w:val="0"/>
          <w:divBdr>
            <w:top w:val="none" w:sz="0" w:space="0" w:color="auto"/>
            <w:left w:val="none" w:sz="0" w:space="0" w:color="auto"/>
            <w:bottom w:val="none" w:sz="0" w:space="0" w:color="auto"/>
            <w:right w:val="none" w:sz="0" w:space="0" w:color="auto"/>
          </w:divBdr>
        </w:div>
        <w:div w:id="1013723998">
          <w:marLeft w:val="0"/>
          <w:marRight w:val="0"/>
          <w:marTop w:val="120"/>
          <w:marBottom w:val="0"/>
          <w:divBdr>
            <w:top w:val="none" w:sz="0" w:space="0" w:color="auto"/>
            <w:left w:val="none" w:sz="0" w:space="0" w:color="auto"/>
            <w:bottom w:val="none" w:sz="0" w:space="0" w:color="auto"/>
            <w:right w:val="none" w:sz="0" w:space="0" w:color="auto"/>
          </w:divBdr>
        </w:div>
        <w:div w:id="1133867782">
          <w:marLeft w:val="0"/>
          <w:marRight w:val="0"/>
          <w:marTop w:val="120"/>
          <w:marBottom w:val="0"/>
          <w:divBdr>
            <w:top w:val="none" w:sz="0" w:space="0" w:color="auto"/>
            <w:left w:val="none" w:sz="0" w:space="0" w:color="auto"/>
            <w:bottom w:val="none" w:sz="0" w:space="0" w:color="auto"/>
            <w:right w:val="none" w:sz="0" w:space="0" w:color="auto"/>
          </w:divBdr>
        </w:div>
        <w:div w:id="1170758395">
          <w:marLeft w:val="0"/>
          <w:marRight w:val="0"/>
          <w:marTop w:val="120"/>
          <w:marBottom w:val="0"/>
          <w:divBdr>
            <w:top w:val="none" w:sz="0" w:space="0" w:color="auto"/>
            <w:left w:val="none" w:sz="0" w:space="0" w:color="auto"/>
            <w:bottom w:val="none" w:sz="0" w:space="0" w:color="auto"/>
            <w:right w:val="none" w:sz="0" w:space="0" w:color="auto"/>
          </w:divBdr>
        </w:div>
        <w:div w:id="1182359906">
          <w:marLeft w:val="0"/>
          <w:marRight w:val="0"/>
          <w:marTop w:val="120"/>
          <w:marBottom w:val="0"/>
          <w:divBdr>
            <w:top w:val="none" w:sz="0" w:space="0" w:color="auto"/>
            <w:left w:val="none" w:sz="0" w:space="0" w:color="auto"/>
            <w:bottom w:val="none" w:sz="0" w:space="0" w:color="auto"/>
            <w:right w:val="none" w:sz="0" w:space="0" w:color="auto"/>
          </w:divBdr>
        </w:div>
        <w:div w:id="1407452742">
          <w:marLeft w:val="0"/>
          <w:marRight w:val="0"/>
          <w:marTop w:val="120"/>
          <w:marBottom w:val="0"/>
          <w:divBdr>
            <w:top w:val="none" w:sz="0" w:space="0" w:color="auto"/>
            <w:left w:val="none" w:sz="0" w:space="0" w:color="auto"/>
            <w:bottom w:val="none" w:sz="0" w:space="0" w:color="auto"/>
            <w:right w:val="none" w:sz="0" w:space="0" w:color="auto"/>
          </w:divBdr>
        </w:div>
        <w:div w:id="1417095182">
          <w:marLeft w:val="0"/>
          <w:marRight w:val="0"/>
          <w:marTop w:val="120"/>
          <w:marBottom w:val="0"/>
          <w:divBdr>
            <w:top w:val="none" w:sz="0" w:space="0" w:color="auto"/>
            <w:left w:val="none" w:sz="0" w:space="0" w:color="auto"/>
            <w:bottom w:val="none" w:sz="0" w:space="0" w:color="auto"/>
            <w:right w:val="none" w:sz="0" w:space="0" w:color="auto"/>
          </w:divBdr>
        </w:div>
        <w:div w:id="1492719319">
          <w:marLeft w:val="0"/>
          <w:marRight w:val="0"/>
          <w:marTop w:val="120"/>
          <w:marBottom w:val="0"/>
          <w:divBdr>
            <w:top w:val="none" w:sz="0" w:space="0" w:color="auto"/>
            <w:left w:val="none" w:sz="0" w:space="0" w:color="auto"/>
            <w:bottom w:val="none" w:sz="0" w:space="0" w:color="auto"/>
            <w:right w:val="none" w:sz="0" w:space="0" w:color="auto"/>
          </w:divBdr>
        </w:div>
        <w:div w:id="1602832131">
          <w:marLeft w:val="0"/>
          <w:marRight w:val="0"/>
          <w:marTop w:val="120"/>
          <w:marBottom w:val="0"/>
          <w:divBdr>
            <w:top w:val="none" w:sz="0" w:space="0" w:color="auto"/>
            <w:left w:val="none" w:sz="0" w:space="0" w:color="auto"/>
            <w:bottom w:val="none" w:sz="0" w:space="0" w:color="auto"/>
            <w:right w:val="none" w:sz="0" w:space="0" w:color="auto"/>
          </w:divBdr>
        </w:div>
        <w:div w:id="1974869856">
          <w:marLeft w:val="0"/>
          <w:marRight w:val="0"/>
          <w:marTop w:val="120"/>
          <w:marBottom w:val="0"/>
          <w:divBdr>
            <w:top w:val="none" w:sz="0" w:space="0" w:color="auto"/>
            <w:left w:val="none" w:sz="0" w:space="0" w:color="auto"/>
            <w:bottom w:val="none" w:sz="0" w:space="0" w:color="auto"/>
            <w:right w:val="none" w:sz="0" w:space="0" w:color="auto"/>
          </w:divBdr>
        </w:div>
        <w:div w:id="2046323464">
          <w:marLeft w:val="0"/>
          <w:marRight w:val="0"/>
          <w:marTop w:val="120"/>
          <w:marBottom w:val="0"/>
          <w:divBdr>
            <w:top w:val="none" w:sz="0" w:space="0" w:color="auto"/>
            <w:left w:val="none" w:sz="0" w:space="0" w:color="auto"/>
            <w:bottom w:val="none" w:sz="0" w:space="0" w:color="auto"/>
            <w:right w:val="none" w:sz="0" w:space="0" w:color="auto"/>
          </w:divBdr>
        </w:div>
        <w:div w:id="2147353697">
          <w:marLeft w:val="0"/>
          <w:marRight w:val="0"/>
          <w:marTop w:val="120"/>
          <w:marBottom w:val="0"/>
          <w:divBdr>
            <w:top w:val="none" w:sz="0" w:space="0" w:color="auto"/>
            <w:left w:val="none" w:sz="0" w:space="0" w:color="auto"/>
            <w:bottom w:val="none" w:sz="0" w:space="0" w:color="auto"/>
            <w:right w:val="none" w:sz="0" w:space="0" w:color="auto"/>
          </w:divBdr>
        </w:div>
      </w:divsChild>
    </w:div>
    <w:div w:id="2080050326">
      <w:bodyDiv w:val="1"/>
      <w:marLeft w:val="0"/>
      <w:marRight w:val="0"/>
      <w:marTop w:val="0"/>
      <w:marBottom w:val="0"/>
      <w:divBdr>
        <w:top w:val="none" w:sz="0" w:space="0" w:color="auto"/>
        <w:left w:val="none" w:sz="0" w:space="0" w:color="auto"/>
        <w:bottom w:val="none" w:sz="0" w:space="0" w:color="auto"/>
        <w:right w:val="none" w:sz="0" w:space="0" w:color="auto"/>
      </w:divBdr>
    </w:div>
    <w:div w:id="2082944833">
      <w:bodyDiv w:val="1"/>
      <w:marLeft w:val="0"/>
      <w:marRight w:val="0"/>
      <w:marTop w:val="0"/>
      <w:marBottom w:val="0"/>
      <w:divBdr>
        <w:top w:val="none" w:sz="0" w:space="0" w:color="auto"/>
        <w:left w:val="none" w:sz="0" w:space="0" w:color="auto"/>
        <w:bottom w:val="none" w:sz="0" w:space="0" w:color="auto"/>
        <w:right w:val="none" w:sz="0" w:space="0" w:color="auto"/>
      </w:divBdr>
    </w:div>
    <w:div w:id="2101900246">
      <w:bodyDiv w:val="1"/>
      <w:marLeft w:val="0"/>
      <w:marRight w:val="0"/>
      <w:marTop w:val="0"/>
      <w:marBottom w:val="0"/>
      <w:divBdr>
        <w:top w:val="none" w:sz="0" w:space="0" w:color="auto"/>
        <w:left w:val="none" w:sz="0" w:space="0" w:color="auto"/>
        <w:bottom w:val="none" w:sz="0" w:space="0" w:color="auto"/>
        <w:right w:val="none" w:sz="0" w:space="0" w:color="auto"/>
      </w:divBdr>
      <w:divsChild>
        <w:div w:id="60520916">
          <w:marLeft w:val="0"/>
          <w:marRight w:val="0"/>
          <w:marTop w:val="120"/>
          <w:marBottom w:val="0"/>
          <w:divBdr>
            <w:top w:val="none" w:sz="0" w:space="0" w:color="auto"/>
            <w:left w:val="none" w:sz="0" w:space="0" w:color="auto"/>
            <w:bottom w:val="none" w:sz="0" w:space="0" w:color="auto"/>
            <w:right w:val="none" w:sz="0" w:space="0" w:color="auto"/>
          </w:divBdr>
        </w:div>
        <w:div w:id="1834908567">
          <w:marLeft w:val="0"/>
          <w:marRight w:val="0"/>
          <w:marTop w:val="120"/>
          <w:marBottom w:val="0"/>
          <w:divBdr>
            <w:top w:val="none" w:sz="0" w:space="0" w:color="auto"/>
            <w:left w:val="none" w:sz="0" w:space="0" w:color="auto"/>
            <w:bottom w:val="none" w:sz="0" w:space="0" w:color="auto"/>
            <w:right w:val="none" w:sz="0" w:space="0" w:color="auto"/>
          </w:divBdr>
        </w:div>
        <w:div w:id="31852132">
          <w:marLeft w:val="0"/>
          <w:marRight w:val="0"/>
          <w:marTop w:val="120"/>
          <w:marBottom w:val="0"/>
          <w:divBdr>
            <w:top w:val="none" w:sz="0" w:space="0" w:color="auto"/>
            <w:left w:val="none" w:sz="0" w:space="0" w:color="auto"/>
            <w:bottom w:val="none" w:sz="0" w:space="0" w:color="auto"/>
            <w:right w:val="none" w:sz="0" w:space="0" w:color="auto"/>
          </w:divBdr>
        </w:div>
        <w:div w:id="764762509">
          <w:marLeft w:val="0"/>
          <w:marRight w:val="0"/>
          <w:marTop w:val="120"/>
          <w:marBottom w:val="0"/>
          <w:divBdr>
            <w:top w:val="none" w:sz="0" w:space="0" w:color="auto"/>
            <w:left w:val="none" w:sz="0" w:space="0" w:color="auto"/>
            <w:bottom w:val="none" w:sz="0" w:space="0" w:color="auto"/>
            <w:right w:val="none" w:sz="0" w:space="0" w:color="auto"/>
          </w:divBdr>
        </w:div>
        <w:div w:id="167259857">
          <w:marLeft w:val="0"/>
          <w:marRight w:val="0"/>
          <w:marTop w:val="0"/>
          <w:marBottom w:val="192"/>
          <w:divBdr>
            <w:top w:val="none" w:sz="0" w:space="0" w:color="auto"/>
            <w:left w:val="none" w:sz="0" w:space="0" w:color="auto"/>
            <w:bottom w:val="none" w:sz="0" w:space="0" w:color="auto"/>
            <w:right w:val="none" w:sz="0" w:space="0" w:color="auto"/>
          </w:divBdr>
        </w:div>
        <w:div w:id="272514237">
          <w:marLeft w:val="0"/>
          <w:marRight w:val="0"/>
          <w:marTop w:val="120"/>
          <w:marBottom w:val="96"/>
          <w:divBdr>
            <w:top w:val="none" w:sz="0" w:space="0" w:color="auto"/>
            <w:left w:val="single" w:sz="24" w:space="0" w:color="CED3F1"/>
            <w:bottom w:val="none" w:sz="0" w:space="0" w:color="auto"/>
            <w:right w:val="none" w:sz="0" w:space="0" w:color="auto"/>
          </w:divBdr>
        </w:div>
        <w:div w:id="752047618">
          <w:marLeft w:val="0"/>
          <w:marRight w:val="0"/>
          <w:marTop w:val="120"/>
          <w:marBottom w:val="0"/>
          <w:divBdr>
            <w:top w:val="none" w:sz="0" w:space="0" w:color="auto"/>
            <w:left w:val="none" w:sz="0" w:space="0" w:color="auto"/>
            <w:bottom w:val="none" w:sz="0" w:space="0" w:color="auto"/>
            <w:right w:val="none" w:sz="0" w:space="0" w:color="auto"/>
          </w:divBdr>
        </w:div>
        <w:div w:id="934940784">
          <w:marLeft w:val="0"/>
          <w:marRight w:val="0"/>
          <w:marTop w:val="120"/>
          <w:marBottom w:val="0"/>
          <w:divBdr>
            <w:top w:val="none" w:sz="0" w:space="0" w:color="auto"/>
            <w:left w:val="none" w:sz="0" w:space="0" w:color="auto"/>
            <w:bottom w:val="none" w:sz="0" w:space="0" w:color="auto"/>
            <w:right w:val="none" w:sz="0" w:space="0" w:color="auto"/>
          </w:divBdr>
        </w:div>
        <w:div w:id="51913042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180352582A5E1EF3E5F7B03124DC44F5F17479AF85275810A82CA72665ED4B3EBAC2A7327ACB80AUFP5K" TargetMode="External"/><Relationship Id="rId21" Type="http://schemas.openxmlformats.org/officeDocument/2006/relationships/footer" Target="footer1.xml"/><Relationship Id="rId42" Type="http://schemas.openxmlformats.org/officeDocument/2006/relationships/hyperlink" Target="http://www.consultant.ru/document/cons_doc_LAW_136218/" TargetMode="External"/><Relationship Id="rId47" Type="http://schemas.openxmlformats.org/officeDocument/2006/relationships/hyperlink" Target="http://www.consultant.ru/document/cons_doc_LAW_304549/36fb3e57a8031adb90c7b7d13d835d1f31efff63/" TargetMode="External"/><Relationship Id="rId63" Type="http://schemas.openxmlformats.org/officeDocument/2006/relationships/hyperlink" Target="http://www.consultant.ru/document/cons_doc_LAW_300840/" TargetMode="External"/><Relationship Id="rId68" Type="http://schemas.openxmlformats.org/officeDocument/2006/relationships/hyperlink" Target="https://base.garant.ru/75062082/53f89421bbdaf741eb2d1ecc4ddb4c33/" TargetMode="External"/><Relationship Id="rId84" Type="http://schemas.openxmlformats.org/officeDocument/2006/relationships/hyperlink" Target="consultantplus://offline/ref=8B554AE467BEC7F58FC970E54F5298D1D3F1CB1CE69CB7457AE25DCA07EF5E1BF0EB42DCED333448CDDFB3F5122E53776742A1D660FA789FM8a1L" TargetMode="External"/><Relationship Id="rId89" Type="http://schemas.openxmlformats.org/officeDocument/2006/relationships/hyperlink" Target="consultantplus://offline/ref=7EAF9C49D32CFCD3FA05D288B8E6A62A015BF99366EF6E142322731FDF080B3D28A9667AE2B4BAF962069BBDDBE5E26655CA6AD85CADDE3Ct2a8L"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tiff"/><Relationship Id="rId29" Type="http://schemas.openxmlformats.org/officeDocument/2006/relationships/hyperlink" Target="consultantplus://offline/ref=2456C14A23B906D47083E2D625590C6D35CB361BACFA16BDF7B4A7B5CCkB5EI" TargetMode="External"/><Relationship Id="rId107" Type="http://schemas.openxmlformats.org/officeDocument/2006/relationships/hyperlink" Target="http://ru48.registrnpa.ru/" TargetMode="External"/><Relationship Id="rId11" Type="http://schemas.openxmlformats.org/officeDocument/2006/relationships/image" Target="media/image2.jpeg"/><Relationship Id="rId24" Type="http://schemas.openxmlformats.org/officeDocument/2006/relationships/hyperlink" Target="consultantplus://offline/ref=D180352582A5E1EF3E5F7B03124DC44F5F17469AFB5C75810A82CA72665ED4B3EBAC2A7327ADBC0EUFP4K" TargetMode="External"/><Relationship Id="rId32" Type="http://schemas.openxmlformats.org/officeDocument/2006/relationships/hyperlink" Target="consultantplus://offline/ref=2456C14A23B906D47083E3D830590C6D35C8371CA1FC16BDF7B4A7B5CCBE387E125645B0A9B7B16Fk35BI" TargetMode="External"/><Relationship Id="rId37" Type="http://schemas.openxmlformats.org/officeDocument/2006/relationships/hyperlink" Target="http://www.consultant.ru/document/cons_doc_LAW_300880/a2d44013e12a0ad5697ee11f08686b38a6587ed8/" TargetMode="External"/><Relationship Id="rId40" Type="http://schemas.openxmlformats.org/officeDocument/2006/relationships/hyperlink" Target="http://www.consultant.ru/document/cons_doc_LAW_300859/2f2f19d786e4d18472d3508871a9af6e482ad9ca/" TargetMode="External"/><Relationship Id="rId45" Type="http://schemas.openxmlformats.org/officeDocument/2006/relationships/hyperlink" Target="http://www.consultant.ru/document/cons_doc_LAW_304221/d7534265d4db4bf38ebfb366c957ace0d90d049e/" TargetMode="External"/><Relationship Id="rId53" Type="http://schemas.openxmlformats.org/officeDocument/2006/relationships/hyperlink" Target="http://www.consultant.ru/document/cons_doc_LAW_304549/36fb3e57a8031adb90c7b7d13d835d1f31efff63/" TargetMode="External"/><Relationship Id="rId58" Type="http://schemas.openxmlformats.org/officeDocument/2006/relationships/hyperlink" Target="http://www.consultant.ru/document/cons_doc_LAW_304549/c1c2bfc679fb74ed4c4da6be176c8d5a7da42c49/" TargetMode="External"/><Relationship Id="rId66" Type="http://schemas.openxmlformats.org/officeDocument/2006/relationships/hyperlink" Target="https://base.garant.ru/75062082/53f89421bbdaf741eb2d1ecc4ddb4c33/" TargetMode="External"/><Relationship Id="rId74" Type="http://schemas.openxmlformats.org/officeDocument/2006/relationships/hyperlink" Target="https://base.garant.ru/75062082/53f89421bbdaf741eb2d1ecc4ddb4c33/" TargetMode="External"/><Relationship Id="rId79" Type="http://schemas.openxmlformats.org/officeDocument/2006/relationships/hyperlink" Target="http://base.garant.ru/70736874/" TargetMode="External"/><Relationship Id="rId87" Type="http://schemas.openxmlformats.org/officeDocument/2006/relationships/hyperlink" Target="consultantplus://offline/ref=9CA722BEDB4504C3CE332A99487AC58747140FD0CA2679F5495C135BF8614461842FF7DF1A73E1B765061CC5B8B74E5DB9FF515252C4C58FcBaDL" TargetMode="External"/><Relationship Id="rId102" Type="http://schemas.openxmlformats.org/officeDocument/2006/relationships/hyperlink" Target="http://www.consultant.ru/document/cons_doc_LAW_300880/fd9fd68a79429c1f94faa356ae7d28a510fd9f5b/" TargetMode="External"/><Relationship Id="rId110" Type="http://schemas.openxmlformats.org/officeDocument/2006/relationships/hyperlink" Target="http://www.consultant.ru/document/cons_doc_LAW_33773/" TargetMode="External"/><Relationship Id="rId5" Type="http://schemas.openxmlformats.org/officeDocument/2006/relationships/webSettings" Target="webSettings.xml"/><Relationship Id="rId61" Type="http://schemas.openxmlformats.org/officeDocument/2006/relationships/hyperlink" Target="http://www.consultant.ru/document/cons_doc_LAW_301035/8e5f7a01dac4fc52d5869c72e2b40c6a9dd21c46/" TargetMode="External"/><Relationship Id="rId82" Type="http://schemas.openxmlformats.org/officeDocument/2006/relationships/hyperlink" Target="consultantplus://offline/ref=7B8DC324180B8F62DB39A43B6B74D4EE2217BB9EEE23FEC763A8A75B1619066973D41666B5402036E43FA4C57D0EE0D2747CCC7FDFE138C6WFX5L" TargetMode="External"/><Relationship Id="rId90" Type="http://schemas.openxmlformats.org/officeDocument/2006/relationships/hyperlink" Target="consultantplus://offline/ref=BE5B025B12B6CC46D5F0F73434DB53745C7C81B4F22147006A89A271A3C3BC7CC69C7BD8367A53330CC6593005C9B2496ABE47258A1056EBb7b0L" TargetMode="External"/><Relationship Id="rId95" Type="http://schemas.openxmlformats.org/officeDocument/2006/relationships/hyperlink" Target="https://base.garant.ru/75062082/53f89421bbdaf741eb2d1ecc4ddb4c33/" TargetMode="External"/><Relationship Id="rId19" Type="http://schemas.openxmlformats.org/officeDocument/2006/relationships/image" Target="media/image10.png"/><Relationship Id="rId14" Type="http://schemas.openxmlformats.org/officeDocument/2006/relationships/image" Target="media/image5.jpeg"/><Relationship Id="rId22" Type="http://schemas.openxmlformats.org/officeDocument/2006/relationships/header" Target="header4.xml"/><Relationship Id="rId27" Type="http://schemas.openxmlformats.org/officeDocument/2006/relationships/hyperlink" Target="consultantplus://offline/ref=D180352582A5E1EF3E5F650E04219B475A1F1A90FE5C7CDE5FDD912F3157DEE4ACE3733163A0B80FF12B89U7P3K" TargetMode="External"/><Relationship Id="rId30" Type="http://schemas.openxmlformats.org/officeDocument/2006/relationships/hyperlink" Target="consultantplus://offline/ref=2456C14A23B906D47083E2D625590C6D35CB361BACF316BDF7B4A7B5CCkB5EI" TargetMode="External"/><Relationship Id="rId35" Type="http://schemas.openxmlformats.org/officeDocument/2006/relationships/hyperlink" Target="consultantplus://offline/ref=729A98CFD6BFAE6E55FED9C06F9C319283EC991CB8C9895ACCF9828E780C64A945BB40CBDD7AC648G" TargetMode="External"/><Relationship Id="rId43" Type="http://schemas.openxmlformats.org/officeDocument/2006/relationships/hyperlink" Target="http://www.consultant.ru/document/cons_doc_LAW_304188/" TargetMode="External"/><Relationship Id="rId48" Type="http://schemas.openxmlformats.org/officeDocument/2006/relationships/hyperlink" Target="http://www.consultant.ru/document/cons_doc_LAW_304549/36fb3e57a8031adb90c7b7d13d835d1f31efff63/" TargetMode="External"/><Relationship Id="rId56" Type="http://schemas.openxmlformats.org/officeDocument/2006/relationships/hyperlink" Target="http://www.consultant.ru/document/cons_doc_LAW_304549/c1c2bfc679fb74ed4c4da6be176c8d5a7da42c49/" TargetMode="External"/><Relationship Id="rId64" Type="http://schemas.openxmlformats.org/officeDocument/2006/relationships/hyperlink" Target="https://base.garant.ru/75062082/53f89421bbdaf741eb2d1ecc4ddb4c33/" TargetMode="External"/><Relationship Id="rId69" Type="http://schemas.openxmlformats.org/officeDocument/2006/relationships/hyperlink" Target="https://base.garant.ru/75062082/53f89421bbdaf741eb2d1ecc4ddb4c33/" TargetMode="External"/><Relationship Id="rId77" Type="http://schemas.openxmlformats.org/officeDocument/2006/relationships/hyperlink" Target="https://base.garant.ru/75062082/53f89421bbdaf741eb2d1ecc4ddb4c33/" TargetMode="External"/><Relationship Id="rId100" Type="http://schemas.openxmlformats.org/officeDocument/2006/relationships/hyperlink" Target="consultantplus://offline/ref=4EB620CF248E62090E72C3D309652607C3F1D3D03E33908BCF03CD235D5E3ADB8501198884251A26C17C74N4I0I" TargetMode="External"/><Relationship Id="rId105" Type="http://schemas.openxmlformats.org/officeDocument/2006/relationships/hyperlink" Target="http://ru48.registrnpa.ru/" TargetMode="External"/><Relationship Id="rId113"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304549/36fb3e57a8031adb90c7b7d13d835d1f31efff63/" TargetMode="External"/><Relationship Id="rId72" Type="http://schemas.openxmlformats.org/officeDocument/2006/relationships/hyperlink" Target="https://base.garant.ru/75062082/53f89421bbdaf741eb2d1ecc4ddb4c33/" TargetMode="External"/><Relationship Id="rId80" Type="http://schemas.openxmlformats.org/officeDocument/2006/relationships/hyperlink" Target="http://base.garant.ru/70736874/" TargetMode="External"/><Relationship Id="rId85" Type="http://schemas.openxmlformats.org/officeDocument/2006/relationships/hyperlink" Target="consultantplus://offline/ref=8B554AE467BEC7F58FC970E54F5298D1D3F1CB1CE69CB7457AE25DCA07EF5E1BF0EB42DCED33344AC6DFB3F5122E53776742A1D660FA789FM8a1L" TargetMode="External"/><Relationship Id="rId93" Type="http://schemas.openxmlformats.org/officeDocument/2006/relationships/hyperlink" Target="https://base.garant.ru/75062082/53f89421bbdaf741eb2d1ecc4ddb4c33/" TargetMode="External"/><Relationship Id="rId98" Type="http://schemas.openxmlformats.org/officeDocument/2006/relationships/hyperlink" Target="consultantplus://offline/ref=4EB620CF248E62090E72C3D309652607C3F1D3D03E33908BCF03CD235D5E3ADB8501198884251A26C17C74N4I0I" TargetMode="Externa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tiff"/><Relationship Id="rId25" Type="http://schemas.openxmlformats.org/officeDocument/2006/relationships/hyperlink" Target="consultantplus://offline/ref=D180352582A5E1EF3E5F7B03124DC44F5F17479DF85275810A82CA72665ED4B3EBAC2A7327ADB906UFP1K" TargetMode="External"/><Relationship Id="rId33" Type="http://schemas.openxmlformats.org/officeDocument/2006/relationships/hyperlink" Target="consultantplus://offline/ref=2456C14A23B906D47083E3D830590C6D35C8371CA1FC16BDF7B4A7B5CCBE387E125645B0A9B7B16Fk35AI" TargetMode="External"/><Relationship Id="rId38" Type="http://schemas.openxmlformats.org/officeDocument/2006/relationships/hyperlink" Target="http://www.consultant.ru/document/cons_doc_LAW_33773/" TargetMode="External"/><Relationship Id="rId46" Type="http://schemas.openxmlformats.org/officeDocument/2006/relationships/hyperlink" Target="http://www.consultant.ru/document/cons_doc_LAW_304549/36fb3e57a8031adb90c7b7d13d835d1f31efff63/" TargetMode="External"/><Relationship Id="rId59" Type="http://schemas.openxmlformats.org/officeDocument/2006/relationships/hyperlink" Target="consultantplus://offline/ref=DF679887D9CACC78E375EBD92DA6A1F3911FB0F6DDA7E2B778421F007B09309076413249311B7D73133BD2ADYDJ" TargetMode="External"/><Relationship Id="rId67" Type="http://schemas.openxmlformats.org/officeDocument/2006/relationships/hyperlink" Target="https://base.garant.ru/75062082/53f89421bbdaf741eb2d1ecc4ddb4c33/" TargetMode="External"/><Relationship Id="rId103" Type="http://schemas.openxmlformats.org/officeDocument/2006/relationships/hyperlink" Target="http://www.consultant.ru/document/cons_doc_LAW_33773/" TargetMode="External"/><Relationship Id="rId108" Type="http://schemas.openxmlformats.org/officeDocument/2006/relationships/hyperlink" Target="http://ru48.registrnpa.ru/" TargetMode="External"/><Relationship Id="rId20" Type="http://schemas.openxmlformats.org/officeDocument/2006/relationships/header" Target="header3.xml"/><Relationship Id="rId41" Type="http://schemas.openxmlformats.org/officeDocument/2006/relationships/hyperlink" Target="http://www.consultant.ru/document/cons_doc_LAW_220377/5ad6c60017e521021aa981ba4bf4cdbf59242fde/" TargetMode="External"/><Relationship Id="rId54" Type="http://schemas.openxmlformats.org/officeDocument/2006/relationships/hyperlink" Target="http://www.consultant.ru/document/cons_doc_LAW_304549/36fb3e57a8031adb90c7b7d13d835d1f31efff63/" TargetMode="External"/><Relationship Id="rId62" Type="http://schemas.openxmlformats.org/officeDocument/2006/relationships/hyperlink" Target="http://www.consultant.ru/document/cons_doc_LAW_301035/" TargetMode="External"/><Relationship Id="rId70" Type="http://schemas.openxmlformats.org/officeDocument/2006/relationships/hyperlink" Target="https://base.garant.ru/75062082/53f89421bbdaf741eb2d1ecc4ddb4c33/" TargetMode="External"/><Relationship Id="rId75" Type="http://schemas.openxmlformats.org/officeDocument/2006/relationships/hyperlink" Target="https://base.garant.ru/75062082/53f89421bbdaf741eb2d1ecc4ddb4c33/" TargetMode="External"/><Relationship Id="rId83" Type="http://schemas.openxmlformats.org/officeDocument/2006/relationships/hyperlink" Target="consultantplus://offline/ref=7B8DC324180B8F62DB39A43B6B74D4EE2217BB9EEE23FEC763A8A75B1619066973D41666B5402035ED3FA4C57D0EE0D2747CCC7FDFE138C6WFX5L" TargetMode="External"/><Relationship Id="rId88" Type="http://schemas.openxmlformats.org/officeDocument/2006/relationships/hyperlink" Target="consultantplus://offline/ref=7EAF9C49D32CFCD3FA05D288B8E6A62A015BF99366EF6E142322731FDF080B3D28A9667AE2B4BAF66E069BBDDBE5E26655CA6AD85CADDE3Ct2a8L" TargetMode="External"/><Relationship Id="rId91" Type="http://schemas.openxmlformats.org/officeDocument/2006/relationships/hyperlink" Target="consultantplus://offline/ref=BE5B025B12B6CC46D5F0F73434DB53745C7C81B4F22147006A89A271A3C3BC7CC69C7BD8367A53330FC6593005C9B2496ABE47258A1056EBb7b0L" TargetMode="External"/><Relationship Id="rId96" Type="http://schemas.openxmlformats.org/officeDocument/2006/relationships/hyperlink" Target="consultantplus://offline/ref=4EB620CF248E62090E72DDDE1F097809C0F88DDA3F3BC0D69A059A7C0D586F9BC5074CCBC0281AN2I1I" TargetMode="External"/><Relationship Id="rId111" Type="http://schemas.openxmlformats.org/officeDocument/2006/relationships/hyperlink" Target="http://www.consultant.ru/document/cons_doc_LAW_34661/370d3e3ceb37236f559748a5481d253b88125bc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hyperlink" Target="consultantplus://offline/main?base=LAW;n=73283;fld=134;dst=100093" TargetMode="External"/><Relationship Id="rId36" Type="http://schemas.openxmlformats.org/officeDocument/2006/relationships/hyperlink" Target="consultantplus://offline/ref=46148816BF0EC01800EE4B3A9CF1FE9FE3BB2056452EB2D500CA0A02A9xAuBJ" TargetMode="External"/><Relationship Id="rId49" Type="http://schemas.openxmlformats.org/officeDocument/2006/relationships/hyperlink" Target="http://www.consultant.ru/document/cons_doc_LAW_304549/fc77c7117187684ab0cb02c7ee53952df0de55be/" TargetMode="External"/><Relationship Id="rId57" Type="http://schemas.openxmlformats.org/officeDocument/2006/relationships/hyperlink" Target="http://www.consultant.ru/document/cons_doc_LAW_304549/c1c2bfc679fb74ed4c4da6be176c8d5a7da42c49/" TargetMode="External"/><Relationship Id="rId106" Type="http://schemas.openxmlformats.org/officeDocument/2006/relationships/hyperlink" Target="http://ru48.registrnpa.ru/" TargetMode="External"/><Relationship Id="rId10" Type="http://schemas.openxmlformats.org/officeDocument/2006/relationships/header" Target="header2.xml"/><Relationship Id="rId31" Type="http://schemas.openxmlformats.org/officeDocument/2006/relationships/hyperlink" Target="consultantplus://offline/ref=2456C14A23B906D47083E3D830590C6D35C8371CA1FC16BDF7B4A7B5CCBE387E125645B0A9B7B16Fk35FI" TargetMode="External"/><Relationship Id="rId44" Type="http://schemas.openxmlformats.org/officeDocument/2006/relationships/hyperlink" Target="http://www.consultant.ru/document/cons_doc_LAW_304549/36fb3e57a8031adb90c7b7d13d835d1f31efff63/" TargetMode="External"/><Relationship Id="rId52" Type="http://schemas.openxmlformats.org/officeDocument/2006/relationships/hyperlink" Target="http://www.consultant.ru/document/cons_doc_LAW_304549/36fb3e57a8031adb90c7b7d13d835d1f31efff63/" TargetMode="External"/><Relationship Id="rId60" Type="http://schemas.openxmlformats.org/officeDocument/2006/relationships/hyperlink" Target="http://www.consultant.ru/document/cons_doc_LAW_304549/7c8c059348e924abae02207c9bb5afc513f2b59f/" TargetMode="External"/><Relationship Id="rId65" Type="http://schemas.openxmlformats.org/officeDocument/2006/relationships/hyperlink" Target="https://base.garant.ru/75062082/53f89421bbdaf741eb2d1ecc4ddb4c33/" TargetMode="External"/><Relationship Id="rId73" Type="http://schemas.openxmlformats.org/officeDocument/2006/relationships/hyperlink" Target="https://base.garant.ru/75062082/53f89421bbdaf741eb2d1ecc4ddb4c33/" TargetMode="External"/><Relationship Id="rId78" Type="http://schemas.openxmlformats.org/officeDocument/2006/relationships/hyperlink" Target="https://base.garant.ru/75062082/53f89421bbdaf741eb2d1ecc4ddb4c33/" TargetMode="External"/><Relationship Id="rId81" Type="http://schemas.openxmlformats.org/officeDocument/2006/relationships/hyperlink" Target="https://base.garant.ru/75062082/53f89421bbdaf741eb2d1ecc4ddb4c33/" TargetMode="External"/><Relationship Id="rId86" Type="http://schemas.openxmlformats.org/officeDocument/2006/relationships/hyperlink" Target="consultantplus://offline/ref=9CA722BEDB4504C3CE332A99487AC58747140FD0CA2679F5495C135BF8614461842FF7DF1A73E1B866061CC5B8B74E5DB9FF515252C4C58FcBaDL" TargetMode="External"/><Relationship Id="rId94" Type="http://schemas.openxmlformats.org/officeDocument/2006/relationships/hyperlink" Target="file:///K:\&#1055;&#1047;&#1047;%20&#1085;&#1086;&#1074;&#1086;&#1077;\&#1055;&#1088;&#1086;&#1077;&#1082;&#1090;%20&#1087;&#1088;&#1072;&#1074;&#1080;&#1083;%20&#1079;&#1077;&#1084;&#1083;&#1077;&#1087;&#1086;&#1083;&#1100;&#1079;&#1086;&#1074;&#1072;&#1085;&#1080;&#1103;%20&#1080;%20&#1079;&#1072;&#1089;&#1090;&#1088;&#1086;&#1081;&#1082;&#1080;%20&#1044;&#1077;&#1088;&#1077;&#1074;&#1085;&#1103;%20&#1041;&#1086;&#1083;&#1074;&#1072;.doc" TargetMode="External"/><Relationship Id="rId99" Type="http://schemas.openxmlformats.org/officeDocument/2006/relationships/hyperlink" Target="consultantplus://offline/ref=AE0999C51F0330DADF77F3864173425706CD8CFFAB7A68455F3E57602439FDCD23EBE23757AF50BA939FC42C09I2J" TargetMode="External"/><Relationship Id="rId101" Type="http://schemas.openxmlformats.org/officeDocument/2006/relationships/hyperlink" Target="consultantplus://offline/ref=4EB620CF248E62090E72C3D309652607C3F1D3D03E33908BCF03CD235D5E3ADB8501198884251A26C17C74N4I0I"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tiff"/><Relationship Id="rId18" Type="http://schemas.openxmlformats.org/officeDocument/2006/relationships/image" Target="media/image9.png"/><Relationship Id="rId39" Type="http://schemas.openxmlformats.org/officeDocument/2006/relationships/hyperlink" Target="http://www.consultant.ru/document/cons_doc_LAW_220377/" TargetMode="External"/><Relationship Id="rId109" Type="http://schemas.openxmlformats.org/officeDocument/2006/relationships/hyperlink" Target="http://www.consultant.ru/document/Cons_doc_LAW_186038/cd166a95915a64d4656d815faefe763f83fab85b/" TargetMode="External"/><Relationship Id="rId34" Type="http://schemas.openxmlformats.org/officeDocument/2006/relationships/hyperlink" Target="consultantplus://offline/ref=2456C14A23B906D47083E3D830590C6D35C8371CA1FC16BDF7B4A7B5CCBE387E125645B0A9B7B16Fk355I" TargetMode="External"/><Relationship Id="rId50" Type="http://schemas.openxmlformats.org/officeDocument/2006/relationships/hyperlink" Target="http://www.consultant.ru/document/cons_doc_LAW_304549/825a71eb75032f603d29da32b2cf36300ac04789/" TargetMode="External"/><Relationship Id="rId55" Type="http://schemas.openxmlformats.org/officeDocument/2006/relationships/hyperlink" Target="http://www.consultant.ru/document/cons_doc_LAW_304549/c1c2bfc679fb74ed4c4da6be176c8d5a7da42c49/" TargetMode="External"/><Relationship Id="rId76" Type="http://schemas.openxmlformats.org/officeDocument/2006/relationships/hyperlink" Target="https://base.garant.ru/75062082/53f89421bbdaf741eb2d1ecc4ddb4c33/" TargetMode="External"/><Relationship Id="rId97" Type="http://schemas.openxmlformats.org/officeDocument/2006/relationships/hyperlink" Target="consultantplus://offline/ref=4EB620CF248E62090E72DDDE1F097809C5FA88D438379DDC925C967E0A57308CC24E40CAC0281B27NCI5I" TargetMode="External"/><Relationship Id="rId104" Type="http://schemas.openxmlformats.org/officeDocument/2006/relationships/hyperlink" Target="http://ru48.registrnpa.ru/" TargetMode="External"/><Relationship Id="rId7" Type="http://schemas.openxmlformats.org/officeDocument/2006/relationships/endnotes" Target="endnotes.xml"/><Relationship Id="rId71" Type="http://schemas.openxmlformats.org/officeDocument/2006/relationships/hyperlink" Target="https://base.garant.ru/75062082/53f89421bbdaf741eb2d1ecc4ddb4c33/" TargetMode="External"/><Relationship Id="rId92" Type="http://schemas.openxmlformats.org/officeDocument/2006/relationships/hyperlink" Target="consultantplus://offline/ref=64E4763FA86DEE81C2DF5B82BD68B88168F94F2FF1418BC5749B1247612F855DAB60EF5E9907ABFF0877FEEF561FF962F1BECC35D6E142A5K4c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ABE68-9EB6-4CEF-8641-C9A9B7190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44274</Words>
  <Characters>252366</Characters>
  <Application>Microsoft Office Word</Application>
  <DocSecurity>0</DocSecurity>
  <Lines>2103</Lines>
  <Paragraphs>592</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296048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4</cp:revision>
  <cp:lastPrinted>2021-11-22T07:35:00Z</cp:lastPrinted>
  <dcterms:created xsi:type="dcterms:W3CDTF">2023-10-12T13:06:00Z</dcterms:created>
  <dcterms:modified xsi:type="dcterms:W3CDTF">2023-10-17T08:52:00Z</dcterms:modified>
</cp:coreProperties>
</file>